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622026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622026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2B32521E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344B0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B459A6" w:rsidRPr="00B459A6">
        <w:rPr>
          <w:rFonts w:ascii="Times New Roman" w:eastAsia="Times New Roman" w:hAnsi="Times New Roman" w:cs="Times New Roman"/>
          <w:b/>
          <w:bCs/>
          <w:lang w:eastAsia="pl-PL"/>
        </w:rPr>
        <w:t>Doposażenie jednostki Ochotniczej Straży Pożarnej w Czarnej poprzez zakup sprzętu do prowadzenia akcji ratowniczych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D8732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2E55B" w14:textId="77777777" w:rsidR="00AC0168" w:rsidRDefault="00AC0168" w:rsidP="00597E0F">
      <w:pPr>
        <w:spacing w:after="0" w:line="240" w:lineRule="auto"/>
      </w:pPr>
      <w:r>
        <w:separator/>
      </w:r>
    </w:p>
  </w:endnote>
  <w:endnote w:type="continuationSeparator" w:id="0">
    <w:p w14:paraId="1D22042B" w14:textId="77777777" w:rsidR="00AC0168" w:rsidRDefault="00AC0168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FE78D" w14:textId="77777777" w:rsidR="00AC0168" w:rsidRDefault="00AC0168" w:rsidP="00597E0F">
      <w:pPr>
        <w:spacing w:after="0" w:line="240" w:lineRule="auto"/>
      </w:pPr>
      <w:r>
        <w:separator/>
      </w:r>
    </w:p>
  </w:footnote>
  <w:footnote w:type="continuationSeparator" w:id="0">
    <w:p w14:paraId="182892CD" w14:textId="77777777" w:rsidR="00AC0168" w:rsidRDefault="00AC0168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34320F65" w:rsidR="00EA19EE" w:rsidRDefault="003D47BA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E87C95">
      <w:rPr>
        <w:rFonts w:ascii="Times New Roman" w:hAnsi="Times New Roman" w:cs="Times New Roman"/>
        <w:bCs/>
        <w:sz w:val="18"/>
        <w:szCs w:val="18"/>
      </w:rPr>
      <w:t>18</w:t>
    </w:r>
    <w:r w:rsidR="00622026">
      <w:rPr>
        <w:rFonts w:ascii="Times New Roman" w:hAnsi="Times New Roman" w:cs="Times New Roman"/>
        <w:bCs/>
        <w:sz w:val="18"/>
        <w:szCs w:val="18"/>
      </w:rPr>
      <w:t>.2024</w:t>
    </w:r>
  </w:p>
  <w:p w14:paraId="3C14B197" w14:textId="77777777" w:rsidR="00E87C95" w:rsidRDefault="00E87C95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</w:p>
  <w:p w14:paraId="3A7DA715" w14:textId="7DE7660A" w:rsidR="00E87C95" w:rsidRPr="004606D2" w:rsidRDefault="00E87C95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 w:rsidRPr="00E87C95">
      <w:rPr>
        <w:rFonts w:ascii="Times New Roman" w:hAnsi="Times New Roman" w:cs="Times New Roman"/>
        <w:bCs/>
        <w:sz w:val="18"/>
        <w:szCs w:val="18"/>
      </w:rPr>
      <w:drawing>
        <wp:inline distT="0" distB="0" distL="0" distR="0" wp14:anchorId="23E6AD51" wp14:editId="579D67A0">
          <wp:extent cx="6188710" cy="659130"/>
          <wp:effectExtent l="0" t="0" r="2540" b="7620"/>
          <wp:docPr id="11445356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05931">
    <w:abstractNumId w:val="72"/>
  </w:num>
  <w:num w:numId="2" w16cid:durableId="1289583828">
    <w:abstractNumId w:val="40"/>
  </w:num>
  <w:num w:numId="3" w16cid:durableId="1065881519">
    <w:abstractNumId w:val="65"/>
  </w:num>
  <w:num w:numId="4" w16cid:durableId="1319924708">
    <w:abstractNumId w:val="50"/>
  </w:num>
  <w:num w:numId="5" w16cid:durableId="1229416779">
    <w:abstractNumId w:val="47"/>
  </w:num>
  <w:num w:numId="6" w16cid:durableId="1698652437">
    <w:abstractNumId w:val="80"/>
  </w:num>
  <w:num w:numId="7" w16cid:durableId="405300939">
    <w:abstractNumId w:val="19"/>
  </w:num>
  <w:num w:numId="8" w16cid:durableId="1798648188">
    <w:abstractNumId w:val="53"/>
  </w:num>
  <w:num w:numId="9" w16cid:durableId="694037037">
    <w:abstractNumId w:val="0"/>
  </w:num>
  <w:num w:numId="10" w16cid:durableId="1362626076">
    <w:abstractNumId w:val="1"/>
  </w:num>
  <w:num w:numId="11" w16cid:durableId="473333611">
    <w:abstractNumId w:val="2"/>
  </w:num>
  <w:num w:numId="12" w16cid:durableId="158738675">
    <w:abstractNumId w:val="3"/>
  </w:num>
  <w:num w:numId="13" w16cid:durableId="400760099">
    <w:abstractNumId w:val="4"/>
  </w:num>
  <w:num w:numId="14" w16cid:durableId="1859344724">
    <w:abstractNumId w:val="7"/>
  </w:num>
  <w:num w:numId="15" w16cid:durableId="675304764">
    <w:abstractNumId w:val="9"/>
  </w:num>
  <w:num w:numId="16" w16cid:durableId="1478840776">
    <w:abstractNumId w:val="10"/>
  </w:num>
  <w:num w:numId="17" w16cid:durableId="1604419099">
    <w:abstractNumId w:val="11"/>
  </w:num>
  <w:num w:numId="18" w16cid:durableId="501046678">
    <w:abstractNumId w:val="12"/>
  </w:num>
  <w:num w:numId="19" w16cid:durableId="951519271">
    <w:abstractNumId w:val="16"/>
  </w:num>
  <w:num w:numId="20" w16cid:durableId="329917948">
    <w:abstractNumId w:val="17"/>
  </w:num>
  <w:num w:numId="21" w16cid:durableId="1686781373">
    <w:abstractNumId w:val="18"/>
  </w:num>
  <w:num w:numId="22" w16cid:durableId="889270462">
    <w:abstractNumId w:val="20"/>
  </w:num>
  <w:num w:numId="23" w16cid:durableId="469907278">
    <w:abstractNumId w:val="21"/>
  </w:num>
  <w:num w:numId="24" w16cid:durableId="2069918519">
    <w:abstractNumId w:val="22"/>
  </w:num>
  <w:num w:numId="25" w16cid:durableId="533615925">
    <w:abstractNumId w:val="23"/>
  </w:num>
  <w:num w:numId="26" w16cid:durableId="1615479293">
    <w:abstractNumId w:val="24"/>
  </w:num>
  <w:num w:numId="27" w16cid:durableId="1528366471">
    <w:abstractNumId w:val="25"/>
  </w:num>
  <w:num w:numId="28" w16cid:durableId="1327903996">
    <w:abstractNumId w:val="52"/>
  </w:num>
  <w:num w:numId="29" w16cid:durableId="1308440875">
    <w:abstractNumId w:val="76"/>
  </w:num>
  <w:num w:numId="30" w16cid:durableId="58988574">
    <w:abstractNumId w:val="59"/>
  </w:num>
  <w:num w:numId="31" w16cid:durableId="1997568814">
    <w:abstractNumId w:val="62"/>
  </w:num>
  <w:num w:numId="32" w16cid:durableId="89814311">
    <w:abstractNumId w:val="35"/>
  </w:num>
  <w:num w:numId="33" w16cid:durableId="404842607">
    <w:abstractNumId w:val="48"/>
  </w:num>
  <w:num w:numId="34" w16cid:durableId="337541197">
    <w:abstractNumId w:val="73"/>
  </w:num>
  <w:num w:numId="35" w16cid:durableId="1769809015">
    <w:abstractNumId w:val="46"/>
  </w:num>
  <w:num w:numId="36" w16cid:durableId="226765811">
    <w:abstractNumId w:val="84"/>
  </w:num>
  <w:num w:numId="37" w16cid:durableId="1673020536">
    <w:abstractNumId w:val="57"/>
  </w:num>
  <w:num w:numId="38" w16cid:durableId="1433933801">
    <w:abstractNumId w:val="41"/>
  </w:num>
  <w:num w:numId="39" w16cid:durableId="2047369359">
    <w:abstractNumId w:val="79"/>
  </w:num>
  <w:num w:numId="40" w16cid:durableId="1221673337">
    <w:abstractNumId w:val="70"/>
  </w:num>
  <w:num w:numId="41" w16cid:durableId="467164819">
    <w:abstractNumId w:val="37"/>
  </w:num>
  <w:num w:numId="42" w16cid:durableId="131753033">
    <w:abstractNumId w:val="86"/>
  </w:num>
  <w:num w:numId="43" w16cid:durableId="1991906249">
    <w:abstractNumId w:val="81"/>
  </w:num>
  <w:num w:numId="44" w16cid:durableId="1165390637">
    <w:abstractNumId w:val="45"/>
  </w:num>
  <w:num w:numId="45" w16cid:durableId="122121433">
    <w:abstractNumId w:val="38"/>
  </w:num>
  <w:num w:numId="46" w16cid:durableId="166483228">
    <w:abstractNumId w:val="75"/>
  </w:num>
  <w:num w:numId="47" w16cid:durableId="773286064">
    <w:abstractNumId w:val="68"/>
  </w:num>
  <w:num w:numId="48" w16cid:durableId="779032308">
    <w:abstractNumId w:val="56"/>
  </w:num>
  <w:num w:numId="49" w16cid:durableId="465899958">
    <w:abstractNumId w:val="83"/>
  </w:num>
  <w:num w:numId="50" w16cid:durableId="1677149196">
    <w:abstractNumId w:val="58"/>
  </w:num>
  <w:num w:numId="51" w16cid:durableId="1692220606">
    <w:abstractNumId w:val="39"/>
  </w:num>
  <w:num w:numId="52" w16cid:durableId="440421387">
    <w:abstractNumId w:val="51"/>
  </w:num>
  <w:num w:numId="53" w16cid:durableId="1971401121">
    <w:abstractNumId w:val="88"/>
  </w:num>
  <w:num w:numId="54" w16cid:durableId="1836802563">
    <w:abstractNumId w:val="69"/>
  </w:num>
  <w:num w:numId="55" w16cid:durableId="2116711197">
    <w:abstractNumId w:val="64"/>
  </w:num>
  <w:num w:numId="56" w16cid:durableId="1432816407">
    <w:abstractNumId w:val="67"/>
  </w:num>
  <w:num w:numId="57" w16cid:durableId="818764460">
    <w:abstractNumId w:val="78"/>
  </w:num>
  <w:num w:numId="58" w16cid:durableId="161699834">
    <w:abstractNumId w:val="42"/>
  </w:num>
  <w:num w:numId="59" w16cid:durableId="378162752">
    <w:abstractNumId w:val="77"/>
  </w:num>
  <w:num w:numId="60" w16cid:durableId="1112937281">
    <w:abstractNumId w:val="87"/>
  </w:num>
  <w:num w:numId="61" w16cid:durableId="405879184">
    <w:abstractNumId w:val="85"/>
  </w:num>
  <w:num w:numId="62" w16cid:durableId="287779977">
    <w:abstractNumId w:val="60"/>
  </w:num>
  <w:num w:numId="63" w16cid:durableId="1485900201">
    <w:abstractNumId w:val="66"/>
  </w:num>
  <w:num w:numId="64" w16cid:durableId="839276876">
    <w:abstractNumId w:val="44"/>
  </w:num>
  <w:num w:numId="65" w16cid:durableId="1684556026">
    <w:abstractNumId w:val="43"/>
  </w:num>
  <w:num w:numId="66" w16cid:durableId="69158748">
    <w:abstractNumId w:val="54"/>
  </w:num>
  <w:num w:numId="67" w16cid:durableId="611479719">
    <w:abstractNumId w:val="55"/>
  </w:num>
  <w:num w:numId="68" w16cid:durableId="86007590">
    <w:abstractNumId w:val="74"/>
  </w:num>
  <w:num w:numId="69" w16cid:durableId="618027119">
    <w:abstractNumId w:val="63"/>
  </w:num>
  <w:num w:numId="70" w16cid:durableId="914783510">
    <w:abstractNumId w:val="49"/>
  </w:num>
  <w:num w:numId="71" w16cid:durableId="206741006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A74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48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B01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026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25E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3EF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658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78E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57D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E8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168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9A6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7F9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320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E10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8D7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87C95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6477-BB47-4E9D-AF1A-963D3128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3</cp:revision>
  <cp:lastPrinted>2021-03-02T09:22:00Z</cp:lastPrinted>
  <dcterms:created xsi:type="dcterms:W3CDTF">2024-08-09T11:03:00Z</dcterms:created>
  <dcterms:modified xsi:type="dcterms:W3CDTF">2024-08-09T11:05:00Z</dcterms:modified>
</cp:coreProperties>
</file>