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A01CE1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3E8B0131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7E66E9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73B22CD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60528" w:rsidRPr="00BA764D">
        <w:rPr>
          <w:rFonts w:ascii="Calibri" w:eastAsia="Calibri" w:hAnsi="Calibri" w:cs="Calibri"/>
          <w:b/>
          <w:bCs/>
          <w:color w:val="00000A"/>
        </w:rPr>
        <w:t xml:space="preserve"> „</w:t>
      </w:r>
      <w:r w:rsidR="00E210B2">
        <w:rPr>
          <w:rFonts w:eastAsia="Cambria"/>
          <w:b/>
          <w:bCs/>
        </w:rPr>
        <w:t xml:space="preserve">Zagospodarowanie odpadów </w:t>
      </w:r>
      <w:r w:rsidR="00E210B2">
        <w:rPr>
          <w:b/>
          <w:bCs/>
        </w:rPr>
        <w:t xml:space="preserve">o kodzie 07 02 13 </w:t>
      </w:r>
      <w:r w:rsidR="00E210B2">
        <w:rPr>
          <w:rFonts w:eastAsia="TimesNewRomanPS-ItalicMT"/>
          <w:b/>
          <w:bCs/>
        </w:rPr>
        <w:t>w okresie 12 miesięcy od dnia podpisania umowy</w:t>
      </w:r>
      <w:r w:rsidR="00BA764D" w:rsidRPr="00BA764D">
        <w:rPr>
          <w:rFonts w:eastAsia="Cambria" w:cs="Calibri"/>
          <w:b/>
          <w:bCs/>
        </w:rPr>
        <w:t>”</w:t>
      </w:r>
      <w:r w:rsidRPr="00BA764D">
        <w:rPr>
          <w:rFonts w:ascii="Calibri" w:eastAsia="SimSun" w:hAnsi="Calibri" w:cs="Calibri"/>
          <w:kern w:val="3"/>
          <w:lang w:eastAsia="zh-CN" w:bidi="hi-IN"/>
        </w:rPr>
        <w:t>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E210B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A"/>
        </w:rPr>
      </w:pPr>
    </w:p>
    <w:p w14:paraId="7125C1E2" w14:textId="59E44385" w:rsidR="004706E5" w:rsidRPr="007D2787" w:rsidRDefault="00BA764D" w:rsidP="00E124DD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BA764D">
        <w:rPr>
          <w:rFonts w:eastAsia="Cambria" w:cs="Calibri"/>
          <w:b/>
          <w:bCs/>
        </w:rPr>
        <w:t>Za</w:t>
      </w:r>
      <w:r w:rsidR="00F82F3A">
        <w:rPr>
          <w:rFonts w:eastAsia="Cambria" w:cs="Calibri"/>
          <w:b/>
          <w:bCs/>
        </w:rPr>
        <w:t xml:space="preserve">gospodarowanie odpadów o kodzie </w:t>
      </w:r>
      <w:r w:rsidR="00E210B2">
        <w:rPr>
          <w:rFonts w:eastAsia="Cambria" w:cs="Calibri"/>
          <w:b/>
          <w:bCs/>
        </w:rPr>
        <w:t>07</w:t>
      </w:r>
      <w:r w:rsidR="00F82F3A">
        <w:rPr>
          <w:rFonts w:eastAsia="Cambria" w:cs="Calibri"/>
          <w:b/>
          <w:bCs/>
        </w:rPr>
        <w:t xml:space="preserve"> 02 </w:t>
      </w:r>
      <w:r w:rsidR="00E210B2">
        <w:rPr>
          <w:rFonts w:eastAsia="Cambria" w:cs="Calibri"/>
          <w:b/>
          <w:bCs/>
        </w:rPr>
        <w:t>13</w:t>
      </w:r>
      <w:r w:rsidR="00A4018A">
        <w:rPr>
          <w:rFonts w:eastAsia="Cambria" w:cs="Calibri"/>
          <w:b/>
          <w:bCs/>
        </w:rPr>
        <w:t xml:space="preserve"> </w:t>
      </w:r>
      <w:r w:rsidRPr="00BA764D">
        <w:rPr>
          <w:rFonts w:eastAsia="Cambria" w:cs="Calibri"/>
          <w:b/>
          <w:bCs/>
        </w:rPr>
        <w:t>:</w:t>
      </w:r>
    </w:p>
    <w:p w14:paraId="657CB46A" w14:textId="77777777" w:rsidR="007D2787" w:rsidRPr="00BA764D" w:rsidRDefault="007D2787" w:rsidP="007D278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E124DD">
      <w:pPr>
        <w:pStyle w:val="Akapitzlist"/>
        <w:numPr>
          <w:ilvl w:val="2"/>
          <w:numId w:val="1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546"/>
        <w:gridCol w:w="979"/>
        <w:gridCol w:w="1169"/>
        <w:gridCol w:w="1405"/>
        <w:gridCol w:w="748"/>
        <w:gridCol w:w="902"/>
        <w:gridCol w:w="2319"/>
      </w:tblGrid>
      <w:tr w:rsidR="00F82F3A" w:rsidRPr="008E0C6A" w14:paraId="3E2820E3" w14:textId="77777777" w:rsidTr="003776DD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0"/>
          <w:p w14:paraId="119D4461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54F5B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B64057D" w14:textId="77777777" w:rsidR="00F82F3A" w:rsidRPr="00F82F3A" w:rsidRDefault="00F82F3A" w:rsidP="00F82F3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7335E3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8B2E4C2" w14:textId="77777777" w:rsid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1FED2D3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7EAB527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348478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3CAA744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007FB3FA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2F3A" w:rsidRPr="008E0C6A" w14:paraId="18994E76" w14:textId="77777777" w:rsidTr="004A3A81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827E9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3FD2F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8CC1E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F72D35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38E1AE0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DA9EE4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27BB2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E442720" w14:textId="77777777" w:rsidR="00F82F3A" w:rsidRPr="008E0C6A" w:rsidRDefault="00F82F3A" w:rsidP="004A3A81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DF3E8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21A2D9B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87BB9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153475D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2F3A" w:rsidRPr="00E30B04" w14:paraId="482191D5" w14:textId="77777777" w:rsidTr="004A3A81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C63D5CA" w14:textId="7B2E3553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Zagospodarowanie odpadów</w:t>
            </w:r>
            <w:r w:rsidR="00E210B2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</w:t>
            </w:r>
            <w:r w:rsidR="00E210B2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07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02 1</w:t>
            </w:r>
            <w:r w:rsidR="00E210B2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3.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D0D86D1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AF9D0FF" w14:textId="15BD6BB6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210B2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CD3B501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0D3D6A2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DDD494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E30EF6E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65E3B9B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2F3A" w:rsidRPr="00E532AF" w14:paraId="5409E315" w14:textId="77777777" w:rsidTr="004A3A81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AE48121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3AA648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4F64839F" w14:textId="283C90E9" w:rsidR="00F6739A" w:rsidRPr="00F6739A" w:rsidRDefault="000D0EC4" w:rsidP="00F6739A">
      <w:pPr>
        <w:pStyle w:val="Akapitzlist"/>
        <w:numPr>
          <w:ilvl w:val="2"/>
          <w:numId w:val="1"/>
        </w:numPr>
        <w:spacing w:before="120" w:after="0" w:line="240" w:lineRule="auto"/>
        <w:ind w:left="567" w:hanging="283"/>
        <w:jc w:val="both"/>
        <w:rPr>
          <w:bCs/>
        </w:rPr>
      </w:pPr>
      <w:r w:rsidRPr="00F82F3A">
        <w:rPr>
          <w:bCs/>
        </w:rPr>
        <w:lastRenderedPageBreak/>
        <w:t>przedmiot zamówienia wykonamy w terminie</w:t>
      </w:r>
      <w:r w:rsidR="00FF2CFE" w:rsidRPr="00F82F3A">
        <w:rPr>
          <w:bCs/>
        </w:rPr>
        <w:t>:</w:t>
      </w:r>
      <w:r w:rsidR="00D8452F" w:rsidRPr="00F82F3A">
        <w:rPr>
          <w:bCs/>
        </w:rPr>
        <w:t xml:space="preserve"> </w:t>
      </w:r>
      <w:r w:rsidR="00F6739A" w:rsidRPr="00F6739A">
        <w:rPr>
          <w:rFonts w:cstheme="minorHAnsi"/>
          <w:b/>
          <w:bCs/>
        </w:rPr>
        <w:t>12 miesięcy licząc od dnia udzielenia zamówienia</w:t>
      </w:r>
      <w:r w:rsidR="00F6739A" w:rsidRPr="00F6739A">
        <w:rPr>
          <w:rFonts w:cstheme="minorHAnsi"/>
        </w:rPr>
        <w:t>,</w:t>
      </w:r>
    </w:p>
    <w:p w14:paraId="459575AA" w14:textId="77777777" w:rsidR="00F6739A" w:rsidRPr="00A153DE" w:rsidRDefault="00F6739A" w:rsidP="00F6739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5E3E516D" w14:textId="77777777" w:rsidR="00A153DE" w:rsidRPr="00A153DE" w:rsidRDefault="00A153DE" w:rsidP="00A153DE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0B94FC4" w14:textId="6ACBE9FE" w:rsidR="00ED7D8A" w:rsidRPr="00A153DE" w:rsidRDefault="00ED7D8A" w:rsidP="00F6739A">
      <w:pPr>
        <w:pStyle w:val="Akapitzlist"/>
        <w:numPr>
          <w:ilvl w:val="2"/>
          <w:numId w:val="1"/>
        </w:numPr>
        <w:spacing w:before="120" w:after="0" w:line="288" w:lineRule="auto"/>
        <w:ind w:left="568" w:hanging="284"/>
        <w:jc w:val="both"/>
        <w:rPr>
          <w:rFonts w:cstheme="minorHAnsi"/>
          <w:bCs/>
        </w:rPr>
      </w:pPr>
      <w:r w:rsidRPr="00A153DE">
        <w:rPr>
          <w:rFonts w:cstheme="minorHAnsi"/>
          <w:color w:val="000000"/>
        </w:rPr>
        <w:t>instalacja, w której zagospodarowywane będą odpady mieści się w miejscowości ………</w:t>
      </w:r>
      <w:r w:rsidR="008424E4">
        <w:rPr>
          <w:rFonts w:cstheme="minorHAnsi"/>
          <w:color w:val="000000"/>
        </w:rPr>
        <w:t>….</w:t>
      </w:r>
      <w:r w:rsidRPr="00A153DE">
        <w:rPr>
          <w:rFonts w:cstheme="minorHAnsi"/>
          <w:color w:val="000000"/>
        </w:rPr>
        <w:t>………………………</w:t>
      </w:r>
      <w:r w:rsidR="00A153DE" w:rsidRPr="00A153DE">
        <w:rPr>
          <w:rFonts w:cstheme="minorHAnsi"/>
          <w:color w:val="000000"/>
        </w:rPr>
        <w:t xml:space="preserve"> </w:t>
      </w:r>
      <w:r w:rsidRPr="00A153DE">
        <w:rPr>
          <w:rFonts w:cstheme="minorHAnsi"/>
          <w:color w:val="000000"/>
        </w:rPr>
        <w:t>tj. w odległości …………………… km od</w:t>
      </w:r>
      <w:r w:rsidR="00A153DE">
        <w:rPr>
          <w:rFonts w:cstheme="minorHAnsi"/>
          <w:color w:val="000000"/>
        </w:rPr>
        <w:t xml:space="preserve"> </w:t>
      </w:r>
      <w:r w:rsidRPr="00A153DE">
        <w:rPr>
          <w:rFonts w:cstheme="minorHAnsi"/>
          <w:color w:val="000000"/>
        </w:rPr>
        <w:t>Z</w:t>
      </w:r>
      <w:r w:rsidR="00A153DE">
        <w:rPr>
          <w:rFonts w:cstheme="minorHAnsi"/>
          <w:color w:val="000000"/>
        </w:rPr>
        <w:t xml:space="preserve">akładu </w:t>
      </w:r>
      <w:r w:rsidRPr="00A153DE">
        <w:rPr>
          <w:rFonts w:cstheme="minorHAnsi"/>
          <w:color w:val="000000"/>
        </w:rPr>
        <w:t>U</w:t>
      </w:r>
      <w:r w:rsidR="00A153DE">
        <w:rPr>
          <w:rFonts w:cstheme="minorHAnsi"/>
          <w:color w:val="000000"/>
        </w:rPr>
        <w:t xml:space="preserve">nieszkodliwiania </w:t>
      </w:r>
      <w:r w:rsidRPr="00A153DE">
        <w:rPr>
          <w:rFonts w:cstheme="minorHAnsi"/>
          <w:color w:val="000000"/>
        </w:rPr>
        <w:t>O</w:t>
      </w:r>
      <w:r w:rsidR="00A153DE">
        <w:rPr>
          <w:rFonts w:cstheme="minorHAnsi"/>
          <w:color w:val="000000"/>
        </w:rPr>
        <w:t>dpadów w Bierkowie, Bierkowo 120</w:t>
      </w:r>
      <w:r w:rsidRPr="00A153DE">
        <w:rPr>
          <w:rFonts w:cstheme="minorHAnsi"/>
          <w:color w:val="FF0000"/>
        </w:rPr>
        <w:t xml:space="preserve"> </w:t>
      </w:r>
      <w:bookmarkStart w:id="2" w:name="_Hlk83818845"/>
      <w:r w:rsidRPr="00A153DE">
        <w:rPr>
          <w:rFonts w:cstheme="minorHAnsi"/>
          <w:color w:val="000000"/>
        </w:rPr>
        <w:t xml:space="preserve">wg. portalu </w:t>
      </w:r>
      <w:hyperlink r:id="rId11" w:history="1">
        <w:r w:rsidR="00E210B2" w:rsidRPr="00793EAC">
          <w:rPr>
            <w:rStyle w:val="Hipercze"/>
            <w:rFonts w:cstheme="minorHAnsi"/>
          </w:rPr>
          <w:t>www.targeo.pl</w:t>
        </w:r>
      </w:hyperlink>
      <w:r w:rsidRPr="00A153DE">
        <w:rPr>
          <w:rFonts w:cstheme="minorHAnsi"/>
          <w:color w:val="000000"/>
        </w:rPr>
        <w:t xml:space="preserve">. </w:t>
      </w:r>
      <w:bookmarkEnd w:id="2"/>
    </w:p>
    <w:p w14:paraId="5A01E139" w14:textId="77777777" w:rsidR="007A5465" w:rsidRPr="00E210B2" w:rsidRDefault="007A5465" w:rsidP="00E210B2">
      <w:pPr>
        <w:spacing w:before="120" w:after="0" w:line="240" w:lineRule="auto"/>
        <w:jc w:val="both"/>
        <w:rPr>
          <w:bCs/>
        </w:rPr>
      </w:pPr>
    </w:p>
    <w:bookmarkEnd w:id="1"/>
    <w:p w14:paraId="5D67E2E1" w14:textId="0C0707BC" w:rsidR="000576F2" w:rsidRDefault="000576F2" w:rsidP="00E210B2">
      <w:pPr>
        <w:pStyle w:val="Akapitzlist"/>
        <w:numPr>
          <w:ilvl w:val="0"/>
          <w:numId w:val="6"/>
        </w:numPr>
        <w:spacing w:before="120" w:after="0" w:line="240" w:lineRule="auto"/>
      </w:pPr>
      <w:r w:rsidRPr="00C57A5D">
        <w:t>Informacje dotyczące podwykonawstwa</w:t>
      </w:r>
      <w:r>
        <w:t>:</w:t>
      </w:r>
    </w:p>
    <w:p w14:paraId="7577AF2C" w14:textId="7071F97A" w:rsidR="000576F2" w:rsidRDefault="00E254BB" w:rsidP="00EC7233">
      <w:pPr>
        <w:ind w:firstLine="284"/>
      </w:pPr>
      <w:r>
        <w:t xml:space="preserve"> </w:t>
      </w:r>
      <w:r w:rsidR="000576F2">
        <w:t>Zamówienie wykonam sam</w:t>
      </w:r>
      <w:r w:rsidR="00D02119">
        <w:t xml:space="preserve"> </w:t>
      </w:r>
      <w:r w:rsidR="000576F2">
        <w:t>/</w:t>
      </w:r>
      <w:r w:rsidR="00D02119">
        <w:t xml:space="preserve"> </w:t>
      </w:r>
      <w:r w:rsidR="000576F2"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4733"/>
        <w:gridCol w:w="3631"/>
      </w:tblGrid>
      <w:tr w:rsidR="00107341" w:rsidRPr="006F2C9C" w14:paraId="6445242B" w14:textId="77777777" w:rsidTr="00A02ADA">
        <w:tc>
          <w:tcPr>
            <w:tcW w:w="708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43D1A5EB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631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02ADA">
        <w:trPr>
          <w:trHeight w:val="400"/>
        </w:trPr>
        <w:tc>
          <w:tcPr>
            <w:tcW w:w="708" w:type="dxa"/>
          </w:tcPr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631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  <w:tr w:rsidR="00A02ADA" w:rsidRPr="00107341" w14:paraId="07B640C9" w14:textId="77777777" w:rsidTr="00A02ADA">
        <w:trPr>
          <w:trHeight w:val="400"/>
        </w:trPr>
        <w:tc>
          <w:tcPr>
            <w:tcW w:w="708" w:type="dxa"/>
          </w:tcPr>
          <w:p w14:paraId="6E02AD02" w14:textId="77777777" w:rsidR="00A02ADA" w:rsidRPr="00107341" w:rsidRDefault="00A02ADA" w:rsidP="002B2EB8">
            <w:pPr>
              <w:contextualSpacing/>
            </w:pPr>
          </w:p>
        </w:tc>
        <w:tc>
          <w:tcPr>
            <w:tcW w:w="4733" w:type="dxa"/>
          </w:tcPr>
          <w:p w14:paraId="77B429F9" w14:textId="77777777" w:rsidR="00A02ADA" w:rsidRPr="00107341" w:rsidRDefault="00A02ADA" w:rsidP="002B2EB8">
            <w:pPr>
              <w:contextualSpacing/>
            </w:pPr>
          </w:p>
        </w:tc>
        <w:tc>
          <w:tcPr>
            <w:tcW w:w="3631" w:type="dxa"/>
          </w:tcPr>
          <w:p w14:paraId="55BB2639" w14:textId="77777777" w:rsidR="00A02ADA" w:rsidRPr="00107341" w:rsidRDefault="00A02ADA" w:rsidP="002B2EB8">
            <w:pPr>
              <w:contextualSpacing/>
            </w:pPr>
          </w:p>
        </w:tc>
      </w:tr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E210B2">
      <w:pPr>
        <w:pStyle w:val="Akapitzlist"/>
        <w:numPr>
          <w:ilvl w:val="0"/>
          <w:numId w:val="6"/>
        </w:numPr>
        <w:spacing w:after="0" w:line="240" w:lineRule="auto"/>
      </w:pPr>
      <w:r w:rsidRPr="006A4DBC">
        <w:t>Oświadczam, że:</w:t>
      </w:r>
    </w:p>
    <w:p w14:paraId="64A0FE86" w14:textId="77777777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25D66E4F" w:rsidR="001B754C" w:rsidRDefault="001B754C" w:rsidP="00D02119">
      <w:pPr>
        <w:spacing w:after="0" w:line="240" w:lineRule="auto"/>
      </w:pPr>
    </w:p>
    <w:p w14:paraId="2E5297B4" w14:textId="77777777" w:rsidR="004203F9" w:rsidRDefault="004203F9" w:rsidP="00D02119">
      <w:pPr>
        <w:spacing w:after="0" w:line="240" w:lineRule="auto"/>
      </w:pPr>
    </w:p>
    <w:p w14:paraId="016BF076" w14:textId="5C810E68" w:rsidR="00D6029F" w:rsidRPr="00D6029F" w:rsidRDefault="00D6029F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…………………………………………………………………</w:t>
      </w:r>
    </w:p>
    <w:p w14:paraId="65337910" w14:textId="22582870" w:rsidR="0058162D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………………………………………………………………...</w:t>
      </w:r>
    </w:p>
    <w:p w14:paraId="2B141309" w14:textId="18675197" w:rsidR="0058162D" w:rsidRDefault="0058162D" w:rsidP="0058162D">
      <w:pPr>
        <w:pStyle w:val="Akapitzlist"/>
        <w:spacing w:after="0" w:line="240" w:lineRule="auto"/>
        <w:ind w:left="1800"/>
      </w:pPr>
    </w:p>
    <w:p w14:paraId="4EB1C587" w14:textId="77777777" w:rsidR="003F66DA" w:rsidRDefault="003F66DA" w:rsidP="0058162D">
      <w:pPr>
        <w:pStyle w:val="Akapitzlist"/>
        <w:spacing w:after="0" w:line="240" w:lineRule="auto"/>
        <w:ind w:left="1800"/>
      </w:pPr>
    </w:p>
    <w:p w14:paraId="29C1269D" w14:textId="139377A6" w:rsidR="009F79AC" w:rsidRDefault="00924BC9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B86B04">
        <w:t xml:space="preserve">Oświadczam, </w:t>
      </w:r>
      <w:r w:rsidR="00A11442">
        <w:t>że</w:t>
      </w:r>
      <w:r w:rsidRPr="00B86B04">
        <w:t xml:space="preserve"> </w:t>
      </w:r>
      <w:r w:rsidRPr="00985CA2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985CA2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102699A3" w:rsidR="00E62373" w:rsidRDefault="00E62373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B908C5">
        <w:rPr>
          <w:rFonts w:ascii="Calibri" w:eastAsia="Calibri" w:hAnsi="Calibri" w:cs="Times New Roman"/>
        </w:rPr>
        <w:t xml:space="preserve">Oświadczam, że </w:t>
      </w:r>
      <w:r w:rsidRPr="004203F9">
        <w:rPr>
          <w:rFonts w:ascii="Calibri" w:eastAsia="Calibri" w:hAnsi="Calibri" w:cs="Times New Roman"/>
          <w:b/>
          <w:bCs/>
        </w:rPr>
        <w:t>jesteśmy</w:t>
      </w:r>
      <w:r w:rsidR="00A57CA2">
        <w:rPr>
          <w:rFonts w:ascii="Calibri" w:eastAsia="Calibri" w:hAnsi="Calibri" w:cs="Times New Roman"/>
        </w:rPr>
        <w:t xml:space="preserve"> </w:t>
      </w:r>
      <w:r w:rsidRPr="00B908C5">
        <w:rPr>
          <w:rFonts w:ascii="Calibri" w:eastAsia="Calibri" w:hAnsi="Calibri" w:cs="Times New Roman"/>
        </w:rPr>
        <w:t>mikroprzedsiębiorstwem</w:t>
      </w:r>
      <w:r w:rsidR="00A57CA2">
        <w:rPr>
          <w:rFonts w:ascii="Calibri" w:eastAsia="Calibri" w:hAnsi="Calibri" w:cs="Times New Roman"/>
        </w:rPr>
        <w:t xml:space="preserve"> /</w:t>
      </w:r>
      <w:r w:rsidRPr="00B908C5">
        <w:rPr>
          <w:rFonts w:ascii="Calibri" w:eastAsia="Calibri" w:hAnsi="Calibri" w:cs="Times New Roman"/>
        </w:rPr>
        <w:t xml:space="preserve"> małym </w:t>
      </w:r>
      <w:r w:rsidR="00A57CA2">
        <w:rPr>
          <w:rFonts w:ascii="Calibri" w:eastAsia="Calibri" w:hAnsi="Calibri" w:cs="Times New Roman"/>
        </w:rPr>
        <w:t>/</w:t>
      </w:r>
      <w:r w:rsidRPr="00B908C5">
        <w:rPr>
          <w:rFonts w:ascii="Calibri" w:eastAsia="Calibri" w:hAnsi="Calibri" w:cs="Times New Roman"/>
        </w:rPr>
        <w:t xml:space="preserve"> średnim</w:t>
      </w:r>
      <w:r w:rsidR="00A57CA2">
        <w:rPr>
          <w:rFonts w:ascii="Calibri" w:eastAsia="Calibri" w:hAnsi="Calibri" w:cs="Times New Roman"/>
        </w:rPr>
        <w:t xml:space="preserve"> / dużym</w:t>
      </w:r>
      <w:r w:rsidRPr="00B908C5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 </w:t>
      </w:r>
      <w:r w:rsidR="00D02119" w:rsidRPr="00B908C5">
        <w:rPr>
          <w:rFonts w:ascii="Calibri" w:eastAsia="Calibri" w:hAnsi="Calibri" w:cs="Times New Roman"/>
        </w:rPr>
        <w:br/>
      </w:r>
      <w:r w:rsidRPr="00B908C5">
        <w:rPr>
          <w:rFonts w:ascii="Calibri" w:eastAsia="Calibri" w:hAnsi="Calibri" w:cs="Times New Roman"/>
        </w:rPr>
        <w:t>17 czerwca 2014)</w:t>
      </w:r>
      <w:r w:rsidR="00A57CA2">
        <w:rPr>
          <w:rFonts w:ascii="Calibri" w:eastAsia="Calibri" w:hAnsi="Calibri" w:cs="Times New Roman"/>
        </w:rPr>
        <w:t>.</w:t>
      </w:r>
      <w:r w:rsidR="00133E77" w:rsidRPr="00B908C5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B908C5">
        <w:rPr>
          <w:b/>
          <w:bCs/>
        </w:rPr>
        <w:t xml:space="preserve"> 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4203F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4203F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2"/>
      <w:footerReference w:type="default" r:id="rId13"/>
      <w:headerReference w:type="first" r:id="rId14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080D" w14:textId="77777777" w:rsidR="00A01CE1" w:rsidRDefault="00A01CE1" w:rsidP="00597E0F">
      <w:pPr>
        <w:spacing w:after="0" w:line="240" w:lineRule="auto"/>
      </w:pPr>
      <w:r>
        <w:separator/>
      </w:r>
    </w:p>
  </w:endnote>
  <w:endnote w:type="continuationSeparator" w:id="0">
    <w:p w14:paraId="335557E5" w14:textId="77777777" w:rsidR="00A01CE1" w:rsidRDefault="00A01CE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DA45" w14:textId="77777777" w:rsidR="00A01CE1" w:rsidRDefault="00A01CE1" w:rsidP="00597E0F">
      <w:pPr>
        <w:spacing w:after="0" w:line="240" w:lineRule="auto"/>
      </w:pPr>
      <w:r>
        <w:separator/>
      </w:r>
    </w:p>
  </w:footnote>
  <w:footnote w:type="continuationSeparator" w:id="0">
    <w:p w14:paraId="612F2FE5" w14:textId="77777777" w:rsidR="00A01CE1" w:rsidRDefault="00A01CE1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143B553C" w:rsidR="007F34B3" w:rsidRPr="00A4018A" w:rsidRDefault="007F34B3" w:rsidP="007F34B3">
    <w:pPr>
      <w:pStyle w:val="Nagwek"/>
      <w:rPr>
        <w:rFonts w:cs="Calibri"/>
        <w:b/>
        <w:sz w:val="18"/>
        <w:szCs w:val="18"/>
      </w:rPr>
    </w:pPr>
    <w:r w:rsidRPr="00A4018A">
      <w:rPr>
        <w:rFonts w:cs="Calibri"/>
        <w:b/>
        <w:sz w:val="18"/>
        <w:szCs w:val="18"/>
      </w:rPr>
      <w:t>Nr postępowania</w:t>
    </w:r>
    <w:r w:rsidR="006136AF" w:rsidRPr="00A4018A">
      <w:rPr>
        <w:rFonts w:cs="Calibri"/>
        <w:b/>
        <w:sz w:val="18"/>
        <w:szCs w:val="18"/>
      </w:rPr>
      <w:t xml:space="preserve"> </w:t>
    </w:r>
    <w:r w:rsidR="00A4018A" w:rsidRPr="00A4018A">
      <w:rPr>
        <w:rFonts w:cs="Calibri"/>
        <w:b/>
        <w:sz w:val="18"/>
        <w:szCs w:val="18"/>
      </w:rPr>
      <w:t>3</w:t>
    </w:r>
    <w:r w:rsidRPr="00A4018A">
      <w:rPr>
        <w:rFonts w:cs="Calibri"/>
        <w:b/>
        <w:sz w:val="18"/>
        <w:szCs w:val="18"/>
      </w:rPr>
      <w:t>/T/202</w:t>
    </w:r>
    <w:r w:rsidR="006136AF" w:rsidRPr="00A4018A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6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1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2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4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8602B1"/>
    <w:multiLevelType w:val="hybridMultilevel"/>
    <w:tmpl w:val="F094FECE"/>
    <w:lvl w:ilvl="0" w:tplc="41EECC62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6" w15:restartNumberingAfterBreak="0">
    <w:nsid w:val="241E540F"/>
    <w:multiLevelType w:val="hybridMultilevel"/>
    <w:tmpl w:val="93D4C6AC"/>
    <w:lvl w:ilvl="0" w:tplc="0466224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5851102"/>
    <w:multiLevelType w:val="hybridMultilevel"/>
    <w:tmpl w:val="5B2E638C"/>
    <w:lvl w:ilvl="0" w:tplc="4DFC10D6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8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FE46DAC"/>
    <w:multiLevelType w:val="hybridMultilevel"/>
    <w:tmpl w:val="EA62702C"/>
    <w:lvl w:ilvl="0" w:tplc="C4BE53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73B1710"/>
    <w:multiLevelType w:val="hybridMultilevel"/>
    <w:tmpl w:val="FB5EF5C2"/>
    <w:lvl w:ilvl="0" w:tplc="FFFFFFFF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0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5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8"/>
  </w:num>
  <w:num w:numId="3">
    <w:abstractNumId w:val="52"/>
  </w:num>
  <w:num w:numId="4">
    <w:abstractNumId w:val="33"/>
  </w:num>
  <w:num w:numId="5">
    <w:abstractNumId w:val="31"/>
  </w:num>
  <w:num w:numId="6">
    <w:abstractNumId w:val="40"/>
  </w:num>
  <w:num w:numId="7">
    <w:abstractNumId w:val="32"/>
  </w:num>
  <w:num w:numId="8">
    <w:abstractNumId w:val="44"/>
  </w:num>
  <w:num w:numId="9">
    <w:abstractNumId w:val="34"/>
  </w:num>
  <w:num w:numId="10">
    <w:abstractNumId w:val="38"/>
  </w:num>
  <w:num w:numId="11">
    <w:abstractNumId w:val="54"/>
  </w:num>
  <w:num w:numId="12">
    <w:abstractNumId w:val="42"/>
  </w:num>
  <w:num w:numId="13">
    <w:abstractNumId w:val="45"/>
  </w:num>
  <w:num w:numId="14">
    <w:abstractNumId w:val="51"/>
  </w:num>
  <w:num w:numId="15">
    <w:abstractNumId w:val="50"/>
  </w:num>
  <w:num w:numId="16">
    <w:abstractNumId w:val="36"/>
  </w:num>
  <w:num w:numId="17">
    <w:abstractNumId w:val="37"/>
  </w:num>
  <w:num w:numId="18">
    <w:abstractNumId w:val="43"/>
  </w:num>
  <w:num w:numId="19">
    <w:abstractNumId w:val="35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396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2E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6DD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6DA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03F9"/>
    <w:rsid w:val="0042122E"/>
    <w:rsid w:val="004214B7"/>
    <w:rsid w:val="00421CED"/>
    <w:rsid w:val="00421CF9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36AF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465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55F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787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6E9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5CA2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1CE1"/>
    <w:rsid w:val="00A0202D"/>
    <w:rsid w:val="00A025DB"/>
    <w:rsid w:val="00A02ADA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18A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57CA2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8C5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643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315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2586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4DD"/>
    <w:rsid w:val="00E12DD2"/>
    <w:rsid w:val="00E13FB7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0B2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BB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9A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25F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3"/>
      </w:numPr>
    </w:pPr>
  </w:style>
  <w:style w:type="numbering" w:customStyle="1" w:styleId="WWNum61">
    <w:name w:val="WWNum61"/>
    <w:basedOn w:val="Bezlisty"/>
    <w:rsid w:val="00477E7E"/>
    <w:pPr>
      <w:numPr>
        <w:numId w:val="4"/>
      </w:numPr>
    </w:pPr>
  </w:style>
  <w:style w:type="numbering" w:customStyle="1" w:styleId="WWNum63">
    <w:name w:val="WWNum63"/>
    <w:basedOn w:val="Bezlisty"/>
    <w:rsid w:val="00477E7E"/>
    <w:pPr>
      <w:numPr>
        <w:numId w:val="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2938</TotalTime>
  <Pages>1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6</cp:revision>
  <cp:lastPrinted>2020-08-06T13:47:00Z</cp:lastPrinted>
  <dcterms:created xsi:type="dcterms:W3CDTF">2020-04-27T20:49:00Z</dcterms:created>
  <dcterms:modified xsi:type="dcterms:W3CDTF">2022-02-14T06:40:00Z</dcterms:modified>
</cp:coreProperties>
</file>