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155BA" w14:textId="39EE5832" w:rsidR="00DD66A6" w:rsidRPr="00DD66A6" w:rsidRDefault="00DD66A6" w:rsidP="00DD66A6">
      <w:pPr>
        <w:tabs>
          <w:tab w:val="left" w:pos="-960"/>
          <w:tab w:val="right" w:pos="-888"/>
        </w:tabs>
        <w:suppressAutoHyphens/>
        <w:spacing w:after="0" w:line="276" w:lineRule="auto"/>
        <w:rPr>
          <w:rFonts w:ascii="Arial" w:eastAsia="Calibri" w:hAnsi="Arial" w:cs="Arial"/>
          <w:i/>
          <w:color w:val="000000"/>
          <w:sz w:val="16"/>
          <w:szCs w:val="16"/>
        </w:rPr>
      </w:pP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 xml:space="preserve">        </w:t>
      </w:r>
      <w:r w:rsidR="001C7F1C">
        <w:rPr>
          <w:rFonts w:ascii="Arial" w:eastAsia="Calibri" w:hAnsi="Arial" w:cs="Arial"/>
          <w:color w:val="000000"/>
        </w:rPr>
        <w:t xml:space="preserve">      </w:t>
      </w:r>
      <w:r>
        <w:rPr>
          <w:rFonts w:ascii="Arial" w:eastAsia="Calibri" w:hAnsi="Arial" w:cs="Arial"/>
          <w:color w:val="000000"/>
        </w:rPr>
        <w:t xml:space="preserve"> </w:t>
      </w:r>
      <w:r w:rsidRPr="00DD66A6">
        <w:rPr>
          <w:rFonts w:ascii="Arial" w:eastAsia="Calibri" w:hAnsi="Arial" w:cs="Arial"/>
          <w:i/>
          <w:color w:val="000000"/>
          <w:sz w:val="16"/>
          <w:szCs w:val="16"/>
        </w:rPr>
        <w:t>Załączniki nr 3 do SWZ</w:t>
      </w:r>
    </w:p>
    <w:p w14:paraId="45BFF9EF" w14:textId="28D8BC56" w:rsidR="004E7664" w:rsidRDefault="00DD66A6" w:rsidP="00DD66A6">
      <w:pPr>
        <w:tabs>
          <w:tab w:val="left" w:pos="-960"/>
          <w:tab w:val="right" w:pos="-888"/>
        </w:tabs>
        <w:suppressAutoHyphens/>
        <w:spacing w:after="0" w:line="276" w:lineRule="auto"/>
        <w:rPr>
          <w:rFonts w:ascii="Arial" w:eastAsia="Calibri" w:hAnsi="Arial" w:cs="Arial"/>
          <w:color w:val="000000"/>
        </w:rPr>
      </w:pPr>
      <w:r>
        <w:rPr>
          <w:rFonts w:ascii="Arial" w:eastAsia="Calibri" w:hAnsi="Arial" w:cs="Arial"/>
          <w:color w:val="000000"/>
        </w:rPr>
        <w:t xml:space="preserve">  </w:t>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r>
      <w:r>
        <w:rPr>
          <w:rFonts w:ascii="Arial" w:eastAsia="Calibri" w:hAnsi="Arial" w:cs="Arial"/>
          <w:color w:val="000000"/>
        </w:rPr>
        <w:tab/>
        <w:t xml:space="preserve">    </w:t>
      </w:r>
      <w:r w:rsidR="004E7664" w:rsidRPr="006F537D">
        <w:rPr>
          <w:rFonts w:ascii="Arial" w:eastAsia="Calibri" w:hAnsi="Arial" w:cs="Arial"/>
          <w:color w:val="000000"/>
        </w:rPr>
        <w:t>WZÓR</w:t>
      </w:r>
    </w:p>
    <w:p w14:paraId="503BDCEC" w14:textId="77777777" w:rsidR="00DD66A6" w:rsidRPr="00DD66A6" w:rsidRDefault="00DD66A6" w:rsidP="001658E6">
      <w:pPr>
        <w:tabs>
          <w:tab w:val="left" w:pos="-960"/>
          <w:tab w:val="right" w:pos="-888"/>
        </w:tabs>
        <w:suppressAutoHyphens/>
        <w:spacing w:after="0" w:line="276" w:lineRule="auto"/>
        <w:jc w:val="center"/>
        <w:rPr>
          <w:rFonts w:ascii="Arial" w:eastAsia="Calibri" w:hAnsi="Arial" w:cs="Arial"/>
          <w:color w:val="000000"/>
          <w:sz w:val="10"/>
          <w:szCs w:val="10"/>
        </w:rPr>
      </w:pPr>
    </w:p>
    <w:p w14:paraId="1C10FDD3" w14:textId="08587CFF" w:rsidR="001658E6" w:rsidRPr="006F537D" w:rsidRDefault="001658E6" w:rsidP="001658E6">
      <w:pPr>
        <w:tabs>
          <w:tab w:val="left" w:pos="-960"/>
          <w:tab w:val="right" w:pos="-888"/>
        </w:tabs>
        <w:suppressAutoHyphens/>
        <w:spacing w:after="0" w:line="276" w:lineRule="auto"/>
        <w:jc w:val="center"/>
        <w:rPr>
          <w:rFonts w:ascii="Arial" w:eastAsia="Calibri" w:hAnsi="Arial" w:cs="Arial"/>
          <w:color w:val="000000"/>
        </w:rPr>
      </w:pPr>
      <w:r w:rsidRPr="006F537D">
        <w:rPr>
          <w:rFonts w:ascii="Arial" w:eastAsia="Calibri" w:hAnsi="Arial" w:cs="Arial"/>
          <w:color w:val="000000"/>
        </w:rPr>
        <w:t>UMOWA NA DOSTAWY</w:t>
      </w:r>
    </w:p>
    <w:p w14:paraId="52E63967" w14:textId="77777777" w:rsidR="001658E6" w:rsidRPr="006F537D" w:rsidRDefault="001658E6" w:rsidP="001658E6">
      <w:pPr>
        <w:tabs>
          <w:tab w:val="left" w:pos="-960"/>
          <w:tab w:val="right" w:pos="-888"/>
        </w:tabs>
        <w:suppressAutoHyphen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RZU…………………………….</w:t>
      </w:r>
    </w:p>
    <w:p w14:paraId="408BD34D" w14:textId="23971B2F" w:rsidR="001658E6" w:rsidRPr="00DD66A6" w:rsidRDefault="001658E6" w:rsidP="00DD66A6">
      <w:pPr>
        <w:tabs>
          <w:tab w:val="left" w:pos="-960"/>
          <w:tab w:val="right" w:pos="-888"/>
        </w:tab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ZP/</w:t>
      </w:r>
      <w:r w:rsidR="006F537D">
        <w:rPr>
          <w:rFonts w:ascii="Arial" w:eastAsia="Times New Roman" w:hAnsi="Arial" w:cs="Arial"/>
          <w:b/>
          <w:color w:val="000000"/>
          <w:lang w:eastAsia="pl-PL"/>
        </w:rPr>
        <w:t>PN</w:t>
      </w:r>
      <w:r w:rsidRPr="006F537D">
        <w:rPr>
          <w:rFonts w:ascii="Arial" w:eastAsia="Times New Roman" w:hAnsi="Arial" w:cs="Arial"/>
          <w:b/>
          <w:color w:val="000000"/>
          <w:lang w:eastAsia="pl-PL"/>
        </w:rPr>
        <w:t>/</w:t>
      </w:r>
      <w:r w:rsidR="006F537D">
        <w:rPr>
          <w:rFonts w:ascii="Arial" w:eastAsia="Times New Roman" w:hAnsi="Arial" w:cs="Arial"/>
          <w:b/>
          <w:color w:val="000000"/>
          <w:lang w:eastAsia="pl-PL"/>
        </w:rPr>
        <w:t>68/1</w:t>
      </w:r>
      <w:r w:rsidRPr="006F537D">
        <w:rPr>
          <w:rFonts w:ascii="Arial" w:eastAsia="Times New Roman" w:hAnsi="Arial" w:cs="Arial"/>
          <w:b/>
          <w:color w:val="000000"/>
          <w:lang w:eastAsia="pl-PL"/>
        </w:rPr>
        <w:t>/202</w:t>
      </w:r>
      <w:r w:rsidR="00A91484" w:rsidRPr="006F537D">
        <w:rPr>
          <w:rFonts w:ascii="Arial" w:eastAsia="Times New Roman" w:hAnsi="Arial" w:cs="Arial"/>
          <w:b/>
          <w:color w:val="000000"/>
          <w:lang w:eastAsia="pl-PL"/>
        </w:rPr>
        <w:t>4</w:t>
      </w:r>
    </w:p>
    <w:p w14:paraId="4F35F695" w14:textId="7562AB3D" w:rsidR="001658E6" w:rsidRPr="006F537D" w:rsidRDefault="001658E6" w:rsidP="001658E6">
      <w:pPr>
        <w:suppressAutoHyphens/>
        <w:spacing w:after="140" w:line="276" w:lineRule="auto"/>
        <w:rPr>
          <w:rFonts w:ascii="Arial" w:eastAsia="Calibri" w:hAnsi="Arial" w:cs="Arial"/>
        </w:rPr>
      </w:pPr>
      <w:r w:rsidRPr="006F537D">
        <w:rPr>
          <w:rFonts w:ascii="Arial" w:eastAsia="Calibri" w:hAnsi="Arial" w:cs="Arial"/>
        </w:rPr>
        <w:t>Zawarta w dniu ……………</w:t>
      </w:r>
      <w:r w:rsidR="006F537D">
        <w:rPr>
          <w:rFonts w:ascii="Arial" w:eastAsia="Calibri" w:hAnsi="Arial" w:cs="Arial"/>
        </w:rPr>
        <w:t>…………</w:t>
      </w:r>
      <w:r w:rsidRPr="006F537D">
        <w:rPr>
          <w:rFonts w:ascii="Arial" w:eastAsia="Calibri" w:hAnsi="Arial" w:cs="Arial"/>
        </w:rPr>
        <w:t xml:space="preserve"> w Zamościu</w:t>
      </w:r>
    </w:p>
    <w:p w14:paraId="64418227" w14:textId="77777777" w:rsidR="001658E6" w:rsidRPr="006F537D" w:rsidRDefault="001658E6" w:rsidP="001658E6">
      <w:pPr>
        <w:suppressAutoHyphens/>
        <w:spacing w:after="0" w:line="276" w:lineRule="auto"/>
        <w:rPr>
          <w:rFonts w:ascii="Arial" w:eastAsia="Calibri" w:hAnsi="Arial" w:cs="Arial"/>
        </w:rPr>
      </w:pPr>
      <w:r w:rsidRPr="006F537D">
        <w:rPr>
          <w:rFonts w:ascii="Arial" w:eastAsia="Calibri" w:hAnsi="Arial" w:cs="Arial"/>
        </w:rPr>
        <w:t>pomiędzy:</w:t>
      </w:r>
    </w:p>
    <w:p w14:paraId="402AEBB5" w14:textId="77777777" w:rsidR="001658E6" w:rsidRPr="006F537D" w:rsidRDefault="001658E6" w:rsidP="001658E6">
      <w:pPr>
        <w:suppressAutoHyphens/>
        <w:spacing w:after="0" w:line="276" w:lineRule="auto"/>
        <w:rPr>
          <w:rFonts w:ascii="Arial" w:eastAsia="Calibri" w:hAnsi="Arial" w:cs="Arial"/>
        </w:rPr>
      </w:pPr>
    </w:p>
    <w:p w14:paraId="31E218B1" w14:textId="4C47DA36" w:rsidR="004E7664" w:rsidRPr="006F537D" w:rsidRDefault="004E7664" w:rsidP="004E7664">
      <w:pPr>
        <w:spacing w:after="0" w:line="276" w:lineRule="auto"/>
        <w:rPr>
          <w:rFonts w:ascii="Arial" w:eastAsia="Times New Roman" w:hAnsi="Arial" w:cs="Arial"/>
          <w:lang w:eastAsia="pl-PL"/>
        </w:rPr>
      </w:pPr>
      <w:r w:rsidRPr="006F537D">
        <w:rPr>
          <w:rFonts w:ascii="Arial" w:eastAsia="Times New Roman" w:hAnsi="Arial" w:cs="Arial"/>
          <w:b/>
          <w:color w:val="000000"/>
          <w:lang w:eastAsia="pl-PL"/>
        </w:rPr>
        <w:t xml:space="preserve">Skarbem </w:t>
      </w:r>
      <w:r w:rsidR="006F537D">
        <w:rPr>
          <w:rFonts w:ascii="Arial" w:eastAsia="Times New Roman" w:hAnsi="Arial" w:cs="Arial"/>
          <w:b/>
          <w:color w:val="000000"/>
          <w:lang w:eastAsia="pl-PL"/>
        </w:rPr>
        <w:t xml:space="preserve"> </w:t>
      </w:r>
      <w:r w:rsidRPr="006F537D">
        <w:rPr>
          <w:rFonts w:ascii="Arial" w:eastAsia="Times New Roman" w:hAnsi="Arial" w:cs="Arial"/>
          <w:b/>
          <w:lang w:eastAsia="pl-PL"/>
        </w:rPr>
        <w:t xml:space="preserve">Państwa </w:t>
      </w:r>
      <w:r w:rsidR="006F537D">
        <w:rPr>
          <w:rFonts w:ascii="Arial" w:eastAsia="Times New Roman" w:hAnsi="Arial" w:cs="Arial"/>
          <w:b/>
          <w:lang w:eastAsia="pl-PL"/>
        </w:rPr>
        <w:t xml:space="preserve"> </w:t>
      </w:r>
      <w:r w:rsidRPr="006F537D">
        <w:rPr>
          <w:rFonts w:ascii="Arial" w:eastAsia="Times New Roman" w:hAnsi="Arial" w:cs="Arial"/>
          <w:b/>
          <w:lang w:eastAsia="pl-PL"/>
        </w:rPr>
        <w:t>-</w:t>
      </w:r>
      <w:r w:rsidR="006F537D">
        <w:rPr>
          <w:rFonts w:ascii="Arial" w:eastAsia="Times New Roman" w:hAnsi="Arial" w:cs="Arial"/>
          <w:b/>
          <w:lang w:eastAsia="pl-PL"/>
        </w:rPr>
        <w:t xml:space="preserve"> </w:t>
      </w:r>
      <w:r w:rsidRPr="006F537D">
        <w:rPr>
          <w:rFonts w:ascii="Arial" w:eastAsia="Times New Roman" w:hAnsi="Arial" w:cs="Arial"/>
          <w:b/>
          <w:lang w:eastAsia="pl-PL"/>
        </w:rPr>
        <w:t xml:space="preserve"> 32</w:t>
      </w:r>
      <w:r w:rsidR="006F537D">
        <w:rPr>
          <w:rFonts w:ascii="Arial" w:eastAsia="Times New Roman" w:hAnsi="Arial" w:cs="Arial"/>
          <w:b/>
          <w:lang w:eastAsia="pl-PL"/>
        </w:rPr>
        <w:t xml:space="preserve"> </w:t>
      </w:r>
      <w:r w:rsidRPr="006F537D">
        <w:rPr>
          <w:rFonts w:ascii="Arial" w:eastAsia="Times New Roman" w:hAnsi="Arial" w:cs="Arial"/>
          <w:b/>
          <w:lang w:eastAsia="pl-PL"/>
        </w:rPr>
        <w:t xml:space="preserve"> Wojskowym </w:t>
      </w:r>
      <w:r w:rsidR="006F537D">
        <w:rPr>
          <w:rFonts w:ascii="Arial" w:eastAsia="Times New Roman" w:hAnsi="Arial" w:cs="Arial"/>
          <w:b/>
          <w:lang w:eastAsia="pl-PL"/>
        </w:rPr>
        <w:t xml:space="preserve"> </w:t>
      </w:r>
      <w:r w:rsidRPr="006F537D">
        <w:rPr>
          <w:rFonts w:ascii="Arial" w:eastAsia="Times New Roman" w:hAnsi="Arial" w:cs="Arial"/>
          <w:b/>
          <w:lang w:eastAsia="pl-PL"/>
        </w:rPr>
        <w:t xml:space="preserve">Oddziałem </w:t>
      </w:r>
      <w:r w:rsidR="006F537D">
        <w:rPr>
          <w:rFonts w:ascii="Arial" w:eastAsia="Times New Roman" w:hAnsi="Arial" w:cs="Arial"/>
          <w:b/>
          <w:lang w:eastAsia="pl-PL"/>
        </w:rPr>
        <w:t xml:space="preserve"> </w:t>
      </w:r>
      <w:r w:rsidRPr="006F537D">
        <w:rPr>
          <w:rFonts w:ascii="Arial" w:eastAsia="Times New Roman" w:hAnsi="Arial" w:cs="Arial"/>
          <w:b/>
          <w:lang w:eastAsia="pl-PL"/>
        </w:rPr>
        <w:t>Gospodarczym</w:t>
      </w:r>
      <w:r w:rsidR="006F537D">
        <w:rPr>
          <w:rFonts w:ascii="Arial" w:eastAsia="Times New Roman" w:hAnsi="Arial" w:cs="Arial"/>
          <w:b/>
          <w:lang w:eastAsia="pl-PL"/>
        </w:rPr>
        <w:t xml:space="preserve"> </w:t>
      </w:r>
      <w:r w:rsidRPr="006F537D">
        <w:rPr>
          <w:rFonts w:ascii="Arial" w:eastAsia="Times New Roman" w:hAnsi="Arial" w:cs="Arial"/>
          <w:b/>
          <w:lang w:eastAsia="pl-PL"/>
        </w:rPr>
        <w:t xml:space="preserve"> w</w:t>
      </w:r>
      <w:r w:rsidR="006F537D">
        <w:rPr>
          <w:rFonts w:ascii="Arial" w:eastAsia="Times New Roman" w:hAnsi="Arial" w:cs="Arial"/>
          <w:b/>
          <w:lang w:eastAsia="pl-PL"/>
        </w:rPr>
        <w:t xml:space="preserve"> </w:t>
      </w:r>
      <w:r w:rsidRPr="006F537D">
        <w:rPr>
          <w:rFonts w:ascii="Arial" w:eastAsia="Times New Roman" w:hAnsi="Arial" w:cs="Arial"/>
          <w:b/>
          <w:lang w:eastAsia="pl-PL"/>
        </w:rPr>
        <w:t xml:space="preserve"> Zamościu</w:t>
      </w:r>
      <w:r w:rsidRPr="006F537D">
        <w:rPr>
          <w:rFonts w:ascii="Arial" w:eastAsia="Times New Roman" w:hAnsi="Arial" w:cs="Arial"/>
          <w:lang w:eastAsia="pl-PL"/>
        </w:rPr>
        <w:t xml:space="preserve">, </w:t>
      </w:r>
    </w:p>
    <w:p w14:paraId="49DA05C8" w14:textId="0E25D7FA" w:rsidR="004E7664" w:rsidRPr="006F537D" w:rsidRDefault="004E7664" w:rsidP="004E7664">
      <w:pPr>
        <w:spacing w:after="0" w:line="276" w:lineRule="auto"/>
        <w:rPr>
          <w:rFonts w:ascii="Arial" w:eastAsia="Times New Roman" w:hAnsi="Arial" w:cs="Arial"/>
          <w:color w:val="000000"/>
          <w:lang w:eastAsia="pl-PL"/>
        </w:rPr>
      </w:pPr>
      <w:r w:rsidRPr="006F537D">
        <w:rPr>
          <w:rFonts w:ascii="Arial" w:eastAsia="Times New Roman" w:hAnsi="Arial" w:cs="Arial"/>
          <w:color w:val="000000"/>
          <w:lang w:eastAsia="pl-PL"/>
        </w:rPr>
        <w:t xml:space="preserve">ul. </w:t>
      </w:r>
      <w:r w:rsid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Wojska</w:t>
      </w:r>
      <w:r w:rsid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Polskiego</w:t>
      </w:r>
      <w:r w:rsid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2F, </w:t>
      </w:r>
      <w:r w:rsid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22-400</w:t>
      </w:r>
      <w:r w:rsid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Zamość, </w:t>
      </w:r>
      <w:r w:rsidR="006F537D">
        <w:rPr>
          <w:rFonts w:ascii="Arial" w:eastAsia="Times New Roman" w:hAnsi="Arial" w:cs="Arial"/>
          <w:color w:val="000000"/>
          <w:lang w:eastAsia="pl-PL"/>
        </w:rPr>
        <w:t xml:space="preserve"> </w:t>
      </w:r>
      <w:r w:rsidRPr="006F537D">
        <w:rPr>
          <w:rFonts w:ascii="Arial" w:eastAsia="Times New Roman" w:hAnsi="Arial" w:cs="Arial"/>
          <w:color w:val="000000"/>
          <w:u w:val="single"/>
          <w:lang w:eastAsia="pl-PL"/>
        </w:rPr>
        <w:t>NIP: 9223046357,</w:t>
      </w:r>
      <w:r w:rsidR="006F537D">
        <w:rPr>
          <w:rFonts w:ascii="Arial" w:eastAsia="Times New Roman" w:hAnsi="Arial" w:cs="Arial"/>
          <w:color w:val="000000"/>
          <w:u w:val="single"/>
          <w:lang w:eastAsia="pl-PL"/>
        </w:rPr>
        <w:t xml:space="preserve"> </w:t>
      </w:r>
      <w:r w:rsidRPr="006F537D">
        <w:rPr>
          <w:rFonts w:ascii="Arial" w:eastAsia="Times New Roman" w:hAnsi="Arial" w:cs="Arial"/>
          <w:color w:val="000000"/>
          <w:lang w:eastAsia="pl-PL"/>
        </w:rPr>
        <w:t xml:space="preserve"> </w:t>
      </w:r>
      <w:r w:rsid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Regon: 061402337</w:t>
      </w:r>
    </w:p>
    <w:p w14:paraId="4C1CAE6F" w14:textId="5CDB56D4" w:rsidR="004E7664" w:rsidRDefault="004E7664" w:rsidP="004E7664">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 xml:space="preserve">reprezentowanym </w:t>
      </w:r>
      <w:r w:rsid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 xml:space="preserve"> przez: </w:t>
      </w:r>
      <w:r w:rsidR="006F537D">
        <w:rPr>
          <w:rFonts w:ascii="Arial" w:eastAsia="Times New Roman" w:hAnsi="Arial" w:cs="Arial"/>
          <w:color w:val="000000"/>
          <w:lang w:eastAsia="pl-PL"/>
        </w:rPr>
        <w:t>…</w:t>
      </w:r>
      <w:r w:rsidRPr="006F537D">
        <w:rPr>
          <w:rFonts w:ascii="Arial" w:eastAsia="Times New Roman" w:hAnsi="Arial" w:cs="Arial"/>
          <w:b/>
          <w:color w:val="000000"/>
          <w:lang w:eastAsia="pl-PL"/>
        </w:rPr>
        <w:t>……………………………</w:t>
      </w:r>
      <w:r w:rsidR="006F537D">
        <w:rPr>
          <w:rFonts w:ascii="Arial" w:eastAsia="Times New Roman" w:hAnsi="Arial" w:cs="Arial"/>
          <w:b/>
          <w:color w:val="000000"/>
          <w:lang w:eastAsia="pl-PL"/>
        </w:rPr>
        <w:t>….</w:t>
      </w:r>
      <w:r w:rsidRPr="006F537D">
        <w:rPr>
          <w:rFonts w:ascii="Arial" w:eastAsia="Times New Roman" w:hAnsi="Arial" w:cs="Arial"/>
          <w:b/>
          <w:color w:val="000000"/>
          <w:lang w:eastAsia="pl-PL"/>
        </w:rPr>
        <w:t>…………………………………</w:t>
      </w:r>
    </w:p>
    <w:p w14:paraId="659EE804" w14:textId="700A56D5" w:rsidR="006F537D" w:rsidRPr="006F537D" w:rsidRDefault="006F537D" w:rsidP="004E7664">
      <w:pPr>
        <w:spacing w:after="0" w:line="276" w:lineRule="auto"/>
        <w:rPr>
          <w:rFonts w:ascii="Arial" w:eastAsia="Times New Roman" w:hAnsi="Arial" w:cs="Arial"/>
          <w:b/>
          <w:color w:val="000000"/>
          <w:lang w:eastAsia="pl-PL"/>
        </w:rPr>
      </w:pPr>
      <w:r>
        <w:rPr>
          <w:rFonts w:ascii="Arial" w:eastAsia="Times New Roman" w:hAnsi="Arial" w:cs="Arial"/>
          <w:b/>
          <w:color w:val="000000"/>
          <w:lang w:eastAsia="pl-PL"/>
        </w:rPr>
        <w:t>……………………………………………………………………………………………………</w:t>
      </w:r>
    </w:p>
    <w:p w14:paraId="17EF12A1" w14:textId="6EFDEC6B" w:rsidR="004E7664" w:rsidRPr="006F537D" w:rsidRDefault="004E7664" w:rsidP="004E7664">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 xml:space="preserve">zwanym w treści umowy </w:t>
      </w:r>
      <w:r w:rsidRPr="006F537D">
        <w:rPr>
          <w:rFonts w:ascii="Arial" w:eastAsia="Times New Roman" w:hAnsi="Arial" w:cs="Arial"/>
          <w:b/>
          <w:color w:val="000000"/>
          <w:lang w:eastAsia="pl-PL"/>
        </w:rPr>
        <w:t>Zamawiającym</w:t>
      </w:r>
      <w:r w:rsidRPr="006F537D">
        <w:rPr>
          <w:rFonts w:ascii="Arial" w:eastAsia="Times New Roman" w:hAnsi="Arial" w:cs="Arial"/>
          <w:color w:val="000000"/>
          <w:lang w:eastAsia="pl-PL"/>
        </w:rPr>
        <w:t>,</w:t>
      </w:r>
    </w:p>
    <w:p w14:paraId="2898B642" w14:textId="1E63B93D" w:rsidR="004E7664" w:rsidRPr="006F537D" w:rsidRDefault="004E7664" w:rsidP="004E7664">
      <w:pPr>
        <w:spacing w:after="0" w:line="276" w:lineRule="auto"/>
        <w:rPr>
          <w:rFonts w:ascii="Arial" w:eastAsia="Times New Roman" w:hAnsi="Arial" w:cs="Arial"/>
          <w:b/>
          <w:color w:val="000000"/>
          <w:lang w:eastAsia="pl-PL"/>
        </w:rPr>
      </w:pPr>
      <w:r w:rsidRPr="006F537D">
        <w:rPr>
          <w:rFonts w:ascii="Arial" w:eastAsia="Times New Roman" w:hAnsi="Arial" w:cs="Arial"/>
          <w:b/>
          <w:color w:val="000000"/>
          <w:lang w:eastAsia="pl-PL"/>
        </w:rPr>
        <w:t>a</w:t>
      </w:r>
    </w:p>
    <w:p w14:paraId="0594BDEC" w14:textId="77777777" w:rsidR="004E7664" w:rsidRPr="006F537D" w:rsidRDefault="004E7664" w:rsidP="004E7664">
      <w:pPr>
        <w:spacing w:after="0" w:line="276" w:lineRule="auto"/>
        <w:rPr>
          <w:rFonts w:ascii="Arial" w:eastAsia="Times New Roman" w:hAnsi="Arial" w:cs="Arial"/>
          <w:b/>
          <w:color w:val="000000"/>
          <w:lang w:eastAsia="pl-PL"/>
        </w:rPr>
      </w:pPr>
      <w:r w:rsidRPr="006F537D">
        <w:rPr>
          <w:rFonts w:ascii="Arial" w:eastAsia="Times New Roman" w:hAnsi="Arial" w:cs="Arial"/>
          <w:b/>
          <w:color w:val="000000"/>
          <w:lang w:eastAsia="pl-PL"/>
        </w:rPr>
        <w:t>……………………………………………………………………………………………</w:t>
      </w:r>
      <w:r w:rsidRPr="006F537D">
        <w:rPr>
          <w:rFonts w:ascii="Arial" w:eastAsia="Times New Roman" w:hAnsi="Arial" w:cs="Arial"/>
          <w:color w:val="000000"/>
          <w:lang w:eastAsia="pl-PL"/>
        </w:rPr>
        <w:t xml:space="preserve">, </w:t>
      </w:r>
    </w:p>
    <w:p w14:paraId="3646C633" w14:textId="77777777" w:rsidR="004E7664" w:rsidRPr="006F537D" w:rsidRDefault="004E7664" w:rsidP="004E7664">
      <w:pPr>
        <w:spacing w:after="0" w:line="276" w:lineRule="auto"/>
        <w:rPr>
          <w:rFonts w:ascii="Arial" w:eastAsia="Times New Roman" w:hAnsi="Arial" w:cs="Arial"/>
          <w:color w:val="000000"/>
          <w:lang w:eastAsia="pl-PL"/>
        </w:rPr>
      </w:pPr>
      <w:r w:rsidRPr="006F537D">
        <w:rPr>
          <w:rFonts w:ascii="Arial" w:eastAsia="Times New Roman" w:hAnsi="Arial" w:cs="Arial"/>
          <w:color w:val="000000"/>
          <w:lang w:eastAsia="pl-PL"/>
        </w:rPr>
        <w:t>reprezentowanym przez:</w:t>
      </w:r>
      <w:r w:rsidRPr="006F537D">
        <w:rPr>
          <w:rFonts w:ascii="Arial" w:eastAsia="Times New Roman" w:hAnsi="Arial" w:cs="Arial"/>
          <w:color w:val="000000"/>
          <w:lang w:eastAsia="pl-PL"/>
        </w:rPr>
        <w:tab/>
        <w:t>……………………………………………………..…..</w:t>
      </w:r>
    </w:p>
    <w:p w14:paraId="542E6699" w14:textId="77777777" w:rsidR="004E7664" w:rsidRPr="006F537D" w:rsidRDefault="004E7664" w:rsidP="004E7664">
      <w:pPr>
        <w:spacing w:after="0" w:line="276" w:lineRule="auto"/>
        <w:rPr>
          <w:rFonts w:ascii="Arial" w:eastAsia="Times New Roman" w:hAnsi="Arial" w:cs="Arial"/>
          <w:b/>
          <w:color w:val="000000"/>
          <w:lang w:eastAsia="pl-PL"/>
        </w:rPr>
      </w:pPr>
      <w:r w:rsidRPr="006F537D">
        <w:rPr>
          <w:rFonts w:ascii="Arial" w:eastAsia="Times New Roman" w:hAnsi="Arial" w:cs="Arial"/>
          <w:color w:val="000000"/>
          <w:lang w:eastAsia="pl-PL"/>
        </w:rPr>
        <w:t>zwanym w treści umowy</w:t>
      </w:r>
      <w:r w:rsidRPr="006F537D">
        <w:rPr>
          <w:rFonts w:ascii="Arial" w:eastAsia="Times New Roman" w:hAnsi="Arial" w:cs="Arial"/>
          <w:b/>
          <w:color w:val="000000"/>
          <w:lang w:eastAsia="pl-PL"/>
        </w:rPr>
        <w:t xml:space="preserve"> Wykonawcą, </w:t>
      </w:r>
    </w:p>
    <w:p w14:paraId="3BD328AB" w14:textId="77777777" w:rsidR="001658E6" w:rsidRPr="006F537D" w:rsidRDefault="001658E6" w:rsidP="001658E6">
      <w:pPr>
        <w:spacing w:after="0" w:line="276" w:lineRule="auto"/>
        <w:rPr>
          <w:rFonts w:ascii="Arial" w:eastAsia="Times New Roman" w:hAnsi="Arial" w:cs="Arial"/>
          <w:b/>
          <w:color w:val="000000"/>
          <w:lang w:eastAsia="pl-PL"/>
        </w:rPr>
      </w:pPr>
    </w:p>
    <w:p w14:paraId="2ECBFE97" w14:textId="77777777" w:rsidR="001658E6" w:rsidRPr="006F537D" w:rsidRDefault="001658E6" w:rsidP="001658E6">
      <w:pPr>
        <w:suppressAutoHyphens/>
        <w:spacing w:before="120" w:after="0" w:line="276" w:lineRule="auto"/>
        <w:rPr>
          <w:rFonts w:ascii="Arial" w:eastAsia="Times New Roman" w:hAnsi="Arial" w:cs="Arial"/>
          <w:b/>
          <w:bCs/>
          <w:lang w:bidi="en-US"/>
        </w:rPr>
      </w:pPr>
      <w:r w:rsidRPr="006F537D">
        <w:rPr>
          <w:rFonts w:ascii="Arial" w:eastAsia="Times New Roman" w:hAnsi="Arial" w:cs="Arial"/>
          <w:bCs/>
          <w:lang w:bidi="en-US"/>
        </w:rPr>
        <w:t>zwanymi wspólnie</w:t>
      </w:r>
      <w:r w:rsidRPr="006F537D">
        <w:rPr>
          <w:rFonts w:ascii="Arial" w:eastAsia="Times New Roman" w:hAnsi="Arial" w:cs="Arial"/>
          <w:b/>
          <w:bCs/>
          <w:lang w:bidi="en-US"/>
        </w:rPr>
        <w:t xml:space="preserve"> „Stronami”.</w:t>
      </w:r>
    </w:p>
    <w:p w14:paraId="62F2B1DB" w14:textId="77777777" w:rsidR="001658E6" w:rsidRPr="006F537D" w:rsidRDefault="001658E6" w:rsidP="001658E6">
      <w:pPr>
        <w:suppressAutoHyphens/>
        <w:spacing w:before="120" w:after="0" w:line="276" w:lineRule="auto"/>
        <w:rPr>
          <w:rFonts w:ascii="Arial" w:eastAsia="Times New Roman" w:hAnsi="Arial" w:cs="Arial"/>
          <w:b/>
          <w:bCs/>
          <w:lang w:bidi="en-US"/>
        </w:rPr>
      </w:pPr>
    </w:p>
    <w:p w14:paraId="45D2BA6B" w14:textId="6520B6D8" w:rsidR="00847C7D" w:rsidRDefault="00847C7D" w:rsidP="00847C7D">
      <w:pPr>
        <w:widowControl w:val="0"/>
        <w:suppressAutoHyphens/>
        <w:spacing w:after="0"/>
        <w:jc w:val="both"/>
        <w:rPr>
          <w:rFonts w:ascii="Arial" w:eastAsia="Times New Roman" w:hAnsi="Arial" w:cs="Arial"/>
          <w:i/>
          <w:iCs/>
          <w:kern w:val="2"/>
          <w:lang w:eastAsia="hi-IN" w:bidi="hi-IN"/>
        </w:rPr>
      </w:pPr>
      <w:r w:rsidRPr="006F537D">
        <w:rPr>
          <w:rFonts w:ascii="Arial" w:eastAsia="Times New Roman" w:hAnsi="Arial" w:cs="Arial"/>
          <w:i/>
          <w:iCs/>
          <w:kern w:val="2"/>
          <w:lang w:eastAsia="hi-IN" w:bidi="hi-IN"/>
        </w:rPr>
        <w:t>Niniejsza Umowa została zawarta zgodnie z wynikiem postępowania o udzielenie zamówienia publicznego, prowadzonego w trybie przetargu nieograniczonego na podstawie art. 132 ustawy z dnia 11 września 2019 r. Prawo zamówień publicznych (</w:t>
      </w:r>
      <w:r w:rsidR="00494ADD" w:rsidRPr="006F537D">
        <w:rPr>
          <w:rFonts w:ascii="Arial" w:eastAsia="Times New Roman" w:hAnsi="Arial" w:cs="Arial"/>
          <w:i/>
          <w:iCs/>
          <w:kern w:val="2"/>
          <w:lang w:eastAsia="hi-IN" w:bidi="hi-IN"/>
        </w:rPr>
        <w:t xml:space="preserve">t. j. </w:t>
      </w:r>
      <w:r w:rsidRPr="006F537D">
        <w:rPr>
          <w:rFonts w:ascii="Arial" w:eastAsia="Times New Roman" w:hAnsi="Arial" w:cs="Arial"/>
          <w:i/>
          <w:iCs/>
          <w:kern w:val="2"/>
          <w:lang w:eastAsia="hi-IN" w:bidi="hi-IN"/>
        </w:rPr>
        <w:t>Dz.U. z 202</w:t>
      </w:r>
      <w:r w:rsidR="00D21EB5" w:rsidRPr="006F537D">
        <w:rPr>
          <w:rFonts w:ascii="Arial" w:eastAsia="Times New Roman" w:hAnsi="Arial" w:cs="Arial"/>
          <w:i/>
          <w:iCs/>
          <w:kern w:val="2"/>
          <w:lang w:eastAsia="hi-IN" w:bidi="hi-IN"/>
        </w:rPr>
        <w:t>4</w:t>
      </w:r>
      <w:r w:rsidRPr="006F537D">
        <w:rPr>
          <w:rFonts w:ascii="Arial" w:eastAsia="Times New Roman" w:hAnsi="Arial" w:cs="Arial"/>
          <w:i/>
          <w:iCs/>
          <w:kern w:val="2"/>
          <w:lang w:eastAsia="hi-IN" w:bidi="hi-IN"/>
        </w:rPr>
        <w:t xml:space="preserve"> r. poz. </w:t>
      </w:r>
      <w:r w:rsidR="00D21EB5" w:rsidRPr="006F537D">
        <w:rPr>
          <w:rFonts w:ascii="Arial" w:eastAsia="Times New Roman" w:hAnsi="Arial" w:cs="Arial"/>
          <w:i/>
          <w:iCs/>
          <w:kern w:val="2"/>
          <w:lang w:eastAsia="hi-IN" w:bidi="hi-IN"/>
        </w:rPr>
        <w:t>1320</w:t>
      </w:r>
      <w:r w:rsidRPr="006F537D">
        <w:rPr>
          <w:rFonts w:ascii="Arial" w:eastAsia="Times New Roman" w:hAnsi="Arial" w:cs="Arial"/>
          <w:i/>
          <w:iCs/>
          <w:kern w:val="2"/>
          <w:lang w:eastAsia="hi-IN" w:bidi="hi-IN"/>
        </w:rPr>
        <w:t xml:space="preserve"> z póź</w:t>
      </w:r>
      <w:r w:rsidR="00494ADD" w:rsidRPr="006F537D">
        <w:rPr>
          <w:rFonts w:ascii="Arial" w:eastAsia="Times New Roman" w:hAnsi="Arial" w:cs="Arial"/>
          <w:i/>
          <w:iCs/>
          <w:kern w:val="2"/>
          <w:lang w:eastAsia="hi-IN" w:bidi="hi-IN"/>
        </w:rPr>
        <w:t>n</w:t>
      </w:r>
      <w:r w:rsidRPr="006F537D">
        <w:rPr>
          <w:rFonts w:ascii="Arial" w:eastAsia="Times New Roman" w:hAnsi="Arial" w:cs="Arial"/>
          <w:i/>
          <w:iCs/>
          <w:kern w:val="2"/>
          <w:lang w:eastAsia="hi-IN" w:bidi="hi-IN"/>
        </w:rPr>
        <w:t xml:space="preserve">. </w:t>
      </w:r>
      <w:r w:rsidR="00494ADD" w:rsidRPr="006F537D">
        <w:rPr>
          <w:rFonts w:ascii="Arial" w:eastAsia="Times New Roman" w:hAnsi="Arial" w:cs="Arial"/>
          <w:i/>
          <w:iCs/>
          <w:kern w:val="2"/>
          <w:lang w:eastAsia="hi-IN" w:bidi="hi-IN"/>
        </w:rPr>
        <w:t>z</w:t>
      </w:r>
      <w:r w:rsidRPr="006F537D">
        <w:rPr>
          <w:rFonts w:ascii="Arial" w:eastAsia="Times New Roman" w:hAnsi="Arial" w:cs="Arial"/>
          <w:i/>
          <w:iCs/>
          <w:kern w:val="2"/>
          <w:lang w:eastAsia="hi-IN" w:bidi="hi-IN"/>
        </w:rPr>
        <w:t>m.).</w:t>
      </w:r>
    </w:p>
    <w:p w14:paraId="331370E9" w14:textId="77777777" w:rsidR="006F537D" w:rsidRPr="006F537D" w:rsidRDefault="006F537D" w:rsidP="00847C7D">
      <w:pPr>
        <w:widowControl w:val="0"/>
        <w:suppressAutoHyphens/>
        <w:spacing w:after="0"/>
        <w:jc w:val="both"/>
        <w:rPr>
          <w:rFonts w:ascii="Arial" w:eastAsia="Times New Roman" w:hAnsi="Arial" w:cs="Arial"/>
          <w:i/>
          <w:iCs/>
          <w:kern w:val="2"/>
          <w:lang w:eastAsia="hi-IN" w:bidi="hi-IN"/>
        </w:rPr>
      </w:pPr>
    </w:p>
    <w:p w14:paraId="12E4AAF6" w14:textId="77777777" w:rsidR="001658E6" w:rsidRPr="006F537D" w:rsidRDefault="001658E6" w:rsidP="001658E6">
      <w:pPr>
        <w:suppressAutoHyphens/>
        <w:spacing w:after="0" w:line="240" w:lineRule="auto"/>
        <w:jc w:val="center"/>
        <w:rPr>
          <w:rFonts w:ascii="Arial" w:eastAsia="Calibri" w:hAnsi="Arial" w:cs="Arial"/>
          <w:b/>
        </w:rPr>
      </w:pPr>
      <w:r w:rsidRPr="006F537D">
        <w:rPr>
          <w:rFonts w:ascii="Arial" w:eastAsia="Calibri" w:hAnsi="Arial" w:cs="Arial"/>
          <w:b/>
        </w:rPr>
        <w:t>§ 1.</w:t>
      </w:r>
    </w:p>
    <w:p w14:paraId="697F5251" w14:textId="77777777" w:rsidR="001658E6" w:rsidRPr="006F537D" w:rsidRDefault="001658E6" w:rsidP="001658E6">
      <w:pPr>
        <w:keepNext/>
        <w:keepLines/>
        <w:suppressAutoHyphens/>
        <w:spacing w:after="0" w:line="276" w:lineRule="auto"/>
        <w:contextualSpacing/>
        <w:jc w:val="center"/>
        <w:outlineLvl w:val="0"/>
        <w:rPr>
          <w:rFonts w:ascii="Arial" w:eastAsia="Times New Roman" w:hAnsi="Arial" w:cs="Arial"/>
          <w:b/>
          <w:color w:val="000000"/>
        </w:rPr>
      </w:pPr>
      <w:r w:rsidRPr="006F537D">
        <w:rPr>
          <w:rFonts w:ascii="Arial" w:eastAsia="Times New Roman" w:hAnsi="Arial" w:cs="Arial"/>
          <w:b/>
          <w:color w:val="000000"/>
        </w:rPr>
        <w:t>Przedmiot umowy</w:t>
      </w:r>
    </w:p>
    <w:p w14:paraId="4CA74CD5" w14:textId="68E32A20" w:rsidR="00B97A8F" w:rsidRPr="006F537D"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6F537D">
        <w:rPr>
          <w:rFonts w:ascii="Arial" w:eastAsia="Times New Roman" w:hAnsi="Arial" w:cs="Arial"/>
          <w:lang w:eastAsia="ar-SA"/>
        </w:rPr>
        <w:t xml:space="preserve">Wykonawca zobowiązuje się </w:t>
      </w:r>
      <w:r w:rsidR="00715D5A" w:rsidRPr="006F537D">
        <w:rPr>
          <w:rFonts w:ascii="Arial" w:eastAsia="Times New Roman" w:hAnsi="Arial" w:cs="Arial"/>
          <w:lang w:eastAsia="ar-SA"/>
        </w:rPr>
        <w:t xml:space="preserve">do </w:t>
      </w:r>
      <w:r w:rsidR="00715D5A" w:rsidRPr="006F537D">
        <w:rPr>
          <w:rFonts w:ascii="Arial" w:hAnsi="Arial" w:cs="Arial"/>
        </w:rPr>
        <w:t>sukcesywnych dostaw</w:t>
      </w:r>
      <w:r w:rsidR="00AC4875" w:rsidRPr="006F537D">
        <w:rPr>
          <w:rFonts w:ascii="Arial" w:hAnsi="Arial" w:cs="Arial"/>
        </w:rPr>
        <w:t xml:space="preserve"> </w:t>
      </w:r>
      <w:r w:rsidR="00B82EF7" w:rsidRPr="006F537D">
        <w:rPr>
          <w:rFonts w:ascii="Arial" w:hAnsi="Arial" w:cs="Arial"/>
          <w:b/>
        </w:rPr>
        <w:t>sosów, mieszanek przypraw i mieszanek przypraw korzennych</w:t>
      </w:r>
      <w:r w:rsidR="00B82EF7" w:rsidRPr="006F537D">
        <w:rPr>
          <w:rFonts w:ascii="Arial" w:eastAsia="Calibri" w:hAnsi="Arial" w:cs="Arial"/>
        </w:rPr>
        <w:t xml:space="preserve"> </w:t>
      </w:r>
      <w:r w:rsidR="000004F1" w:rsidRPr="006F537D">
        <w:rPr>
          <w:rFonts w:ascii="Arial" w:eastAsia="Calibri" w:hAnsi="Arial" w:cs="Arial"/>
        </w:rPr>
        <w:t>w tym</w:t>
      </w:r>
      <w:r w:rsidR="006124CC" w:rsidRPr="006F537D">
        <w:rPr>
          <w:rFonts w:ascii="Arial" w:eastAsia="Calibri" w:hAnsi="Arial" w:cs="Arial"/>
        </w:rPr>
        <w:t xml:space="preserve">: </w:t>
      </w:r>
      <w:r w:rsidR="00B82EF7" w:rsidRPr="006F537D">
        <w:rPr>
          <w:rFonts w:ascii="Arial" w:eastAsia="Calibri" w:hAnsi="Arial" w:cs="Arial"/>
        </w:rPr>
        <w:t>sos grzybowy, sos do sałatek, sos boloński, sos sojowy jasny, sos czosnkowy, sos jogurtowo-czosnkowy, sos 1000 wysp, sos chili, sos meksykański, sos barbecue, sos słodko-kwaśny, barszcz czerwony – instant, żurek - instant, bulion drobiowy, majonez jednoporcjowy, majonez, musztarda jednoporcjowa, musztarda, musztarda francuska, musztarda miodowa, ketchup jednoporcjowy, ketchup, przyprawa do zup w płynie, przyprawa do mięs, przyprawa uniwersalna, przyprawa gyros, przyprawa do flaków, przyprawa do kurczaka, ocet, ocet jabłkowy, ocet balsamiczny, koncentrat pomidorowy, kwasek cytrynowy spożywczy, liść laurowy, majeranek, tymianek, kminek cały, ziele angielskie, borowik suszony, podgrzybek suszony, rozmaryn, czosnek, papryka chilli, papryka słodka, bazylia, oregano, carry, kurkuma, kmin rzymski mielony, koperek suszony, natka pietruszki suszona, włoszczyzna suszona, kolendra, cynamon, zioła prowansalskie, pieprz czarny mielony, pieprz cytrynowy, pieprz ziołowy, imbir mielony, estragon, lubczyk, jałowiec, goździki, gałka muszkatołowa, sól spożywcza jodowana, miód nektarowy wielokwiatowy</w:t>
      </w:r>
      <w:r w:rsidR="006124CC" w:rsidRPr="006F537D">
        <w:rPr>
          <w:rFonts w:ascii="Arial" w:eastAsia="Calibri" w:hAnsi="Arial" w:cs="Arial"/>
          <w:bCs/>
          <w:iCs/>
        </w:rPr>
        <w:t xml:space="preserve"> </w:t>
      </w:r>
      <w:r w:rsidR="00715D5A" w:rsidRPr="006F537D">
        <w:rPr>
          <w:rFonts w:ascii="Arial" w:hAnsi="Arial" w:cs="Arial"/>
          <w:b/>
        </w:rPr>
        <w:t>– wraz z rozładunkiem w magazynach 32 Wojskowego Oddziału Gospodarczego zlokalizo</w:t>
      </w:r>
      <w:r w:rsidR="00955E62" w:rsidRPr="006F537D">
        <w:rPr>
          <w:rFonts w:ascii="Arial" w:hAnsi="Arial" w:cs="Arial"/>
          <w:b/>
        </w:rPr>
        <w:t xml:space="preserve">wanych w kompleksach wojskowych </w:t>
      </w:r>
      <w:r w:rsidR="00715D5A" w:rsidRPr="006F537D">
        <w:rPr>
          <w:rFonts w:ascii="Arial" w:hAnsi="Arial" w:cs="Arial"/>
          <w:b/>
        </w:rPr>
        <w:t xml:space="preserve">znajdujących się w rejonie działania 32 Wojskowego Oddziału Gospodarczego w Zamościu: </w:t>
      </w:r>
      <w:r w:rsidR="00A10FD0" w:rsidRPr="006F537D">
        <w:rPr>
          <w:rFonts w:ascii="Arial" w:hAnsi="Arial" w:cs="Arial"/>
          <w:b/>
          <w:u w:val="single"/>
        </w:rPr>
        <w:t>Zamość</w:t>
      </w:r>
      <w:r w:rsidRPr="006F537D">
        <w:rPr>
          <w:rFonts w:ascii="Arial" w:eastAsia="Times New Roman" w:hAnsi="Arial" w:cs="Arial"/>
          <w:lang w:eastAsia="ar-SA"/>
        </w:rPr>
        <w:t>, w asortymen</w:t>
      </w:r>
      <w:r w:rsidR="00AC4875" w:rsidRPr="006F537D">
        <w:rPr>
          <w:rFonts w:ascii="Arial" w:eastAsia="Times New Roman" w:hAnsi="Arial" w:cs="Arial"/>
          <w:lang w:eastAsia="ar-SA"/>
        </w:rPr>
        <w:t xml:space="preserve">cie i ilościach oraz zgodnie </w:t>
      </w:r>
      <w:r w:rsidR="006F537D">
        <w:rPr>
          <w:rFonts w:ascii="Arial" w:eastAsia="Times New Roman" w:hAnsi="Arial" w:cs="Arial"/>
          <w:lang w:eastAsia="ar-SA"/>
        </w:rPr>
        <w:t xml:space="preserve">                   </w:t>
      </w:r>
      <w:r w:rsidR="00AC4875" w:rsidRPr="006F537D">
        <w:rPr>
          <w:rFonts w:ascii="Arial" w:eastAsia="Times New Roman" w:hAnsi="Arial" w:cs="Arial"/>
          <w:lang w:eastAsia="ar-SA"/>
        </w:rPr>
        <w:t>z</w:t>
      </w:r>
      <w:r w:rsidR="00715D5A" w:rsidRPr="006F537D">
        <w:rPr>
          <w:rFonts w:ascii="Arial" w:eastAsia="Times New Roman" w:hAnsi="Arial" w:cs="Arial"/>
          <w:lang w:eastAsia="ar-SA"/>
        </w:rPr>
        <w:t xml:space="preserve"> wymaganiami techniczno-jakościowymi</w:t>
      </w:r>
      <w:r w:rsidRPr="006F537D">
        <w:rPr>
          <w:rFonts w:ascii="Arial" w:eastAsia="Times New Roman" w:hAnsi="Arial" w:cs="Arial"/>
          <w:lang w:eastAsia="ar-SA"/>
        </w:rPr>
        <w:t xml:space="preserve">, określonymi w </w:t>
      </w:r>
      <w:r w:rsidRPr="006F537D">
        <w:rPr>
          <w:rFonts w:ascii="Arial" w:eastAsia="Times New Roman" w:hAnsi="Arial" w:cs="Arial"/>
          <w:lang w:eastAsia="pl-PL"/>
        </w:rPr>
        <w:t xml:space="preserve">opisie przedmiotu </w:t>
      </w:r>
      <w:r w:rsidRPr="006F537D">
        <w:rPr>
          <w:rFonts w:ascii="Arial" w:eastAsia="Times New Roman" w:hAnsi="Arial" w:cs="Arial"/>
          <w:lang w:eastAsia="pl-PL"/>
        </w:rPr>
        <w:lastRenderedPageBreak/>
        <w:t xml:space="preserve">zamówienia oraz złożonej ofercie Wykonawcy, stanowiącej </w:t>
      </w:r>
      <w:r w:rsidRPr="006F537D">
        <w:rPr>
          <w:rFonts w:ascii="Arial" w:eastAsia="Times New Roman" w:hAnsi="Arial" w:cs="Arial"/>
          <w:lang w:eastAsia="ar-SA"/>
        </w:rPr>
        <w:t xml:space="preserve">załącznik </w:t>
      </w:r>
      <w:r w:rsidRPr="006F537D">
        <w:rPr>
          <w:rFonts w:ascii="Arial" w:eastAsia="Times New Roman" w:hAnsi="Arial" w:cs="Arial"/>
          <w:color w:val="000000"/>
          <w:lang w:eastAsia="ar-SA"/>
        </w:rPr>
        <w:t xml:space="preserve">nr </w:t>
      </w:r>
      <w:r w:rsidR="009E0202" w:rsidRPr="006F537D">
        <w:rPr>
          <w:rFonts w:ascii="Arial" w:eastAsia="Times New Roman" w:hAnsi="Arial" w:cs="Arial"/>
          <w:color w:val="000000"/>
          <w:lang w:eastAsia="ar-SA"/>
        </w:rPr>
        <w:t>1</w:t>
      </w:r>
      <w:r w:rsidRPr="006F537D">
        <w:rPr>
          <w:rFonts w:ascii="Arial" w:eastAsia="Times New Roman" w:hAnsi="Arial" w:cs="Arial"/>
          <w:color w:val="000000"/>
          <w:lang w:eastAsia="ar-SA"/>
        </w:rPr>
        <w:t xml:space="preserve"> </w:t>
      </w:r>
      <w:r w:rsidRPr="006F537D">
        <w:rPr>
          <w:rFonts w:ascii="Arial" w:eastAsia="Times New Roman" w:hAnsi="Arial" w:cs="Arial"/>
          <w:lang w:eastAsia="ar-SA"/>
        </w:rPr>
        <w:t xml:space="preserve">do niniejszej Umowy, a Zamawiający zobowiązuje się odebrać </w:t>
      </w:r>
      <w:r w:rsidR="00B82EF7" w:rsidRPr="006F537D">
        <w:rPr>
          <w:rFonts w:ascii="Arial" w:hAnsi="Arial" w:cs="Arial"/>
          <w:b/>
        </w:rPr>
        <w:t>sosy, mieszanki przypraw i mieszanki przypraw korzennych</w:t>
      </w:r>
      <w:r w:rsidR="00B82EF7" w:rsidRPr="006F537D">
        <w:rPr>
          <w:rFonts w:ascii="Arial" w:eastAsia="Times New Roman" w:hAnsi="Arial" w:cs="Arial"/>
          <w:lang w:eastAsia="ar-SA"/>
        </w:rPr>
        <w:t xml:space="preserve"> </w:t>
      </w:r>
      <w:r w:rsidR="00D50767" w:rsidRPr="006F537D">
        <w:rPr>
          <w:rFonts w:ascii="Arial" w:eastAsia="Times New Roman" w:hAnsi="Arial" w:cs="Arial"/>
          <w:lang w:eastAsia="ar-SA"/>
        </w:rPr>
        <w:t>oraz</w:t>
      </w:r>
      <w:r w:rsidRPr="006F537D">
        <w:rPr>
          <w:rFonts w:ascii="Arial" w:eastAsia="Times New Roman" w:hAnsi="Arial" w:cs="Arial"/>
          <w:lang w:eastAsia="ar-SA"/>
        </w:rPr>
        <w:t xml:space="preserve"> zapłacić Wykonawcy cenę określoną w Umowie.</w:t>
      </w:r>
    </w:p>
    <w:p w14:paraId="493B6198" w14:textId="72743C25" w:rsidR="00B97A8F" w:rsidRPr="006F537D"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6F537D">
        <w:rPr>
          <w:rFonts w:ascii="Arial" w:eastAsia="Times New Roman" w:hAnsi="Arial" w:cs="Arial"/>
          <w:b/>
          <w:lang w:eastAsia="pl-PL"/>
        </w:rPr>
        <w:t>Wykonawca</w:t>
      </w:r>
      <w:r w:rsidRPr="006F537D">
        <w:rPr>
          <w:rFonts w:ascii="Arial" w:eastAsia="Times New Roman" w:hAnsi="Arial" w:cs="Arial"/>
          <w:lang w:eastAsia="pl-PL"/>
        </w:rPr>
        <w:t xml:space="preserve"> oświadcza, że dostarczon</w:t>
      </w:r>
      <w:r w:rsidR="00715D5A" w:rsidRPr="006F537D">
        <w:rPr>
          <w:rFonts w:ascii="Arial" w:eastAsia="Times New Roman" w:hAnsi="Arial" w:cs="Arial"/>
          <w:lang w:eastAsia="pl-PL"/>
        </w:rPr>
        <w:t>y</w:t>
      </w:r>
      <w:r w:rsidRPr="006F537D">
        <w:rPr>
          <w:rFonts w:ascii="Arial" w:eastAsia="Times New Roman" w:hAnsi="Arial" w:cs="Arial"/>
          <w:lang w:eastAsia="pl-PL"/>
        </w:rPr>
        <w:t xml:space="preserve"> </w:t>
      </w:r>
      <w:r w:rsidR="00940A93" w:rsidRPr="006F537D">
        <w:rPr>
          <w:rFonts w:ascii="Arial" w:eastAsia="Times New Roman" w:hAnsi="Arial" w:cs="Arial"/>
          <w:lang w:eastAsia="pl-PL"/>
        </w:rPr>
        <w:t>asortyment</w:t>
      </w:r>
      <w:r w:rsidRPr="006F537D">
        <w:rPr>
          <w:rFonts w:ascii="Arial" w:eastAsia="Times New Roman" w:hAnsi="Arial" w:cs="Arial"/>
          <w:lang w:eastAsia="pl-PL"/>
        </w:rPr>
        <w:t xml:space="preserve"> spełnia parametry określone </w:t>
      </w:r>
      <w:r w:rsidR="006F537D">
        <w:rPr>
          <w:rFonts w:ascii="Arial" w:eastAsia="Times New Roman" w:hAnsi="Arial" w:cs="Arial"/>
          <w:lang w:eastAsia="pl-PL"/>
        </w:rPr>
        <w:t xml:space="preserve">                 </w:t>
      </w:r>
      <w:r w:rsidRPr="006F537D">
        <w:rPr>
          <w:rFonts w:ascii="Arial" w:eastAsia="Times New Roman" w:hAnsi="Arial" w:cs="Arial"/>
          <w:lang w:eastAsia="pl-PL"/>
        </w:rPr>
        <w:t>w opisie przedmiotu zamówienia</w:t>
      </w:r>
      <w:r w:rsidR="00AB56C1" w:rsidRPr="006F537D">
        <w:rPr>
          <w:rFonts w:ascii="Arial" w:eastAsia="Times New Roman" w:hAnsi="Arial" w:cs="Arial"/>
          <w:lang w:eastAsia="pl-PL"/>
        </w:rPr>
        <w:t xml:space="preserve"> </w:t>
      </w:r>
      <w:r w:rsidRPr="006F537D">
        <w:rPr>
          <w:rFonts w:ascii="Arial" w:eastAsia="Times New Roman" w:hAnsi="Arial" w:cs="Arial"/>
          <w:lang w:eastAsia="pl-PL"/>
        </w:rPr>
        <w:t>i formularzu cenowym</w:t>
      </w:r>
      <w:r w:rsidR="009E0202" w:rsidRPr="006F537D">
        <w:rPr>
          <w:rFonts w:ascii="Arial" w:eastAsia="Times New Roman" w:hAnsi="Arial" w:cs="Arial"/>
          <w:lang w:eastAsia="pl-PL"/>
        </w:rPr>
        <w:t xml:space="preserve"> (załącznik nr </w:t>
      </w:r>
      <w:r w:rsidR="00C95350" w:rsidRPr="006F537D">
        <w:rPr>
          <w:rFonts w:ascii="Arial" w:eastAsia="Times New Roman" w:hAnsi="Arial" w:cs="Arial"/>
          <w:lang w:eastAsia="pl-PL"/>
        </w:rPr>
        <w:t>3</w:t>
      </w:r>
      <w:r w:rsidR="009E0202" w:rsidRPr="006F537D">
        <w:rPr>
          <w:rFonts w:ascii="Arial" w:eastAsia="Times New Roman" w:hAnsi="Arial" w:cs="Arial"/>
          <w:lang w:eastAsia="pl-PL"/>
        </w:rPr>
        <w:t>)</w:t>
      </w:r>
      <w:r w:rsidRPr="006F537D">
        <w:rPr>
          <w:rFonts w:ascii="Arial" w:eastAsia="Times New Roman" w:hAnsi="Arial" w:cs="Arial"/>
          <w:lang w:eastAsia="pl-PL"/>
        </w:rPr>
        <w:t xml:space="preserve">, </w:t>
      </w:r>
      <w:r w:rsidR="005C4572" w:rsidRPr="006F537D">
        <w:rPr>
          <w:rFonts w:ascii="Arial" w:eastAsia="Times New Roman" w:hAnsi="Arial" w:cs="Arial"/>
          <w:lang w:eastAsia="pl-PL"/>
        </w:rPr>
        <w:t xml:space="preserve">jest </w:t>
      </w:r>
      <w:r w:rsidR="005C4572" w:rsidRPr="006F537D">
        <w:rPr>
          <w:rFonts w:ascii="Arial" w:hAnsi="Arial" w:cs="Arial"/>
        </w:rPr>
        <w:t>wyprodukowan</w:t>
      </w:r>
      <w:r w:rsidR="00940A93" w:rsidRPr="006F537D">
        <w:rPr>
          <w:rFonts w:ascii="Arial" w:hAnsi="Arial" w:cs="Arial"/>
        </w:rPr>
        <w:t>y</w:t>
      </w:r>
      <w:r w:rsidR="005C4572" w:rsidRPr="006F537D">
        <w:rPr>
          <w:rFonts w:ascii="Arial" w:hAnsi="Arial" w:cs="Arial"/>
        </w:rPr>
        <w:t xml:space="preserve"> zgodnie z wymaganiami prawa żywnościowego</w:t>
      </w:r>
      <w:r w:rsidR="005C4572" w:rsidRPr="006F537D">
        <w:rPr>
          <w:rFonts w:ascii="Arial" w:eastAsia="Times New Roman" w:hAnsi="Arial" w:cs="Arial"/>
          <w:lang w:eastAsia="pl-PL"/>
        </w:rPr>
        <w:t xml:space="preserve"> oraz </w:t>
      </w:r>
      <w:r w:rsidR="00715D5A" w:rsidRPr="006F537D">
        <w:rPr>
          <w:rFonts w:ascii="Arial" w:eastAsia="Times New Roman" w:hAnsi="Arial" w:cs="Arial"/>
          <w:lang w:eastAsia="pl-PL"/>
        </w:rPr>
        <w:t>jest</w:t>
      </w:r>
      <w:r w:rsidRPr="006F537D">
        <w:rPr>
          <w:rFonts w:ascii="Arial" w:eastAsia="Times New Roman" w:hAnsi="Arial" w:cs="Arial"/>
          <w:lang w:eastAsia="pl-PL"/>
        </w:rPr>
        <w:t xml:space="preserve"> woln</w:t>
      </w:r>
      <w:r w:rsidR="00715D5A" w:rsidRPr="006F537D">
        <w:rPr>
          <w:rFonts w:ascii="Arial" w:eastAsia="Times New Roman" w:hAnsi="Arial" w:cs="Arial"/>
          <w:lang w:eastAsia="pl-PL"/>
        </w:rPr>
        <w:t>y</w:t>
      </w:r>
      <w:r w:rsidRPr="006F537D">
        <w:rPr>
          <w:rFonts w:ascii="Arial" w:eastAsia="Times New Roman" w:hAnsi="Arial" w:cs="Arial"/>
          <w:lang w:eastAsia="pl-PL"/>
        </w:rPr>
        <w:t xml:space="preserve"> od wad</w:t>
      </w:r>
      <w:r w:rsidR="005C4572" w:rsidRPr="006F537D">
        <w:rPr>
          <w:rFonts w:ascii="Arial" w:eastAsia="Times New Roman" w:hAnsi="Arial" w:cs="Arial"/>
          <w:lang w:eastAsia="pl-PL"/>
        </w:rPr>
        <w:t>,</w:t>
      </w:r>
      <w:r w:rsidRPr="006F537D">
        <w:rPr>
          <w:rFonts w:ascii="Arial" w:eastAsia="Times New Roman" w:hAnsi="Arial" w:cs="Arial"/>
          <w:lang w:eastAsia="pl-PL"/>
        </w:rPr>
        <w:t xml:space="preserve"> posiada nienaruszone cechy pierwotnego opakowania lub opakowania dostawcy realizującego U</w:t>
      </w:r>
      <w:r w:rsidR="00715D5A" w:rsidRPr="006F537D">
        <w:rPr>
          <w:rFonts w:ascii="Arial" w:eastAsia="Times New Roman" w:hAnsi="Arial" w:cs="Arial"/>
          <w:lang w:eastAsia="pl-PL"/>
        </w:rPr>
        <w:t>mowę, z oznaczeniami producenta</w:t>
      </w:r>
      <w:r w:rsidRPr="006F537D">
        <w:rPr>
          <w:rFonts w:ascii="Arial" w:eastAsia="Times New Roman" w:hAnsi="Arial" w:cs="Arial"/>
          <w:lang w:eastAsia="pl-PL"/>
        </w:rPr>
        <w:t xml:space="preserve"> i numeru</w:t>
      </w:r>
      <w:r w:rsidR="00A31EAC" w:rsidRPr="006F537D">
        <w:rPr>
          <w:rFonts w:ascii="Arial" w:eastAsia="Times New Roman" w:hAnsi="Arial" w:cs="Arial"/>
          <w:lang w:eastAsia="pl-PL"/>
        </w:rPr>
        <w:t xml:space="preserve"> katalogowego (jeśli występuje)</w:t>
      </w:r>
      <w:r w:rsidRPr="006F537D">
        <w:rPr>
          <w:rFonts w:ascii="Arial" w:eastAsia="Times New Roman" w:hAnsi="Arial" w:cs="Arial"/>
          <w:lang w:eastAsia="pl-PL"/>
        </w:rPr>
        <w:t>.</w:t>
      </w:r>
    </w:p>
    <w:p w14:paraId="061BD25F" w14:textId="71AD6C4C" w:rsidR="00B97A8F" w:rsidRPr="006F537D"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6F537D">
        <w:rPr>
          <w:rFonts w:ascii="Arial" w:eastAsia="Times New Roman" w:hAnsi="Arial" w:cs="Arial"/>
          <w:lang w:eastAsia="pl-PL"/>
        </w:rPr>
        <w:t>Wykonawca odpowiedzialny jest za jakość oraz zgodność z warunkami jakościowymi określonymi dla przedmiotu zamówienia. Wymagana jest należyta staranność przy realizacji zobowiązań wynikających z Umowy.</w:t>
      </w:r>
    </w:p>
    <w:p w14:paraId="4CE9F8AA" w14:textId="3438507F" w:rsidR="005C4572" w:rsidRPr="006F537D" w:rsidRDefault="00B97A8F" w:rsidP="00863787">
      <w:pPr>
        <w:numPr>
          <w:ilvl w:val="0"/>
          <w:numId w:val="3"/>
        </w:numPr>
        <w:suppressAutoHyphens/>
        <w:spacing w:after="0" w:line="276" w:lineRule="auto"/>
        <w:ind w:left="284" w:hanging="284"/>
        <w:contextualSpacing/>
        <w:jc w:val="both"/>
        <w:rPr>
          <w:rFonts w:ascii="Arial" w:eastAsia="Times New Roman" w:hAnsi="Arial" w:cs="Arial"/>
          <w:lang w:eastAsia="pl-PL"/>
        </w:rPr>
      </w:pPr>
      <w:r w:rsidRPr="006F537D">
        <w:rPr>
          <w:rFonts w:ascii="Arial" w:eastAsia="Times New Roman" w:hAnsi="Arial" w:cs="Arial"/>
          <w:lang w:eastAsia="pl-PL"/>
        </w:rPr>
        <w:t>Przedmiot umowy określony w ust. 1 musi spełniać określone wymagania zawarte                           w Polskich Normach przenoszących europejskie normy zharmonizowane</w:t>
      </w:r>
      <w:r w:rsidR="0093180D" w:rsidRPr="006F537D">
        <w:rPr>
          <w:rFonts w:ascii="Arial" w:eastAsia="Times New Roman" w:hAnsi="Arial" w:cs="Arial"/>
          <w:lang w:eastAsia="pl-PL"/>
        </w:rPr>
        <w:t xml:space="preserve"> oraz </w:t>
      </w:r>
      <w:r w:rsidR="006F537D">
        <w:rPr>
          <w:rFonts w:ascii="Arial" w:eastAsia="Times New Roman" w:hAnsi="Arial" w:cs="Arial"/>
          <w:lang w:eastAsia="pl-PL"/>
        </w:rPr>
        <w:t xml:space="preserve">            </w:t>
      </w:r>
      <w:r w:rsidR="0093180D" w:rsidRPr="006F537D">
        <w:rPr>
          <w:rFonts w:ascii="Arial" w:eastAsia="Times New Roman" w:hAnsi="Arial" w:cs="Arial"/>
          <w:lang w:eastAsia="pl-PL"/>
        </w:rPr>
        <w:t>w O</w:t>
      </w:r>
      <w:r w:rsidR="00940A93" w:rsidRPr="006F537D">
        <w:rPr>
          <w:rFonts w:ascii="Arial" w:eastAsia="Times New Roman" w:hAnsi="Arial" w:cs="Arial"/>
          <w:lang w:eastAsia="pl-PL"/>
        </w:rPr>
        <w:t xml:space="preserve">pisie </w:t>
      </w:r>
      <w:r w:rsidR="0093180D" w:rsidRPr="006F537D">
        <w:rPr>
          <w:rFonts w:ascii="Arial" w:eastAsia="Times New Roman" w:hAnsi="Arial" w:cs="Arial"/>
          <w:lang w:eastAsia="pl-PL"/>
        </w:rPr>
        <w:t>P</w:t>
      </w:r>
      <w:r w:rsidR="00940A93" w:rsidRPr="006F537D">
        <w:rPr>
          <w:rFonts w:ascii="Arial" w:eastAsia="Times New Roman" w:hAnsi="Arial" w:cs="Arial"/>
          <w:lang w:eastAsia="pl-PL"/>
        </w:rPr>
        <w:t xml:space="preserve">rzedmiotu </w:t>
      </w:r>
      <w:r w:rsidR="0093180D" w:rsidRPr="006F537D">
        <w:rPr>
          <w:rFonts w:ascii="Arial" w:eastAsia="Times New Roman" w:hAnsi="Arial" w:cs="Arial"/>
          <w:lang w:eastAsia="pl-PL"/>
        </w:rPr>
        <w:t>Z</w:t>
      </w:r>
      <w:r w:rsidR="00940A93" w:rsidRPr="006F537D">
        <w:rPr>
          <w:rFonts w:ascii="Arial" w:eastAsia="Times New Roman" w:hAnsi="Arial" w:cs="Arial"/>
          <w:lang w:eastAsia="pl-PL"/>
        </w:rPr>
        <w:t>amówienia</w:t>
      </w:r>
      <w:r w:rsidRPr="006F537D">
        <w:rPr>
          <w:rFonts w:ascii="Arial" w:eastAsia="Times New Roman" w:hAnsi="Arial" w:cs="Arial"/>
          <w:lang w:eastAsia="pl-PL"/>
        </w:rPr>
        <w:t>.</w:t>
      </w:r>
    </w:p>
    <w:p w14:paraId="79EF72B4" w14:textId="01C88BEF" w:rsidR="00B97A8F" w:rsidRPr="006F537D"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6F537D">
        <w:rPr>
          <w:rFonts w:ascii="Arial" w:eastAsia="Times New Roman" w:hAnsi="Arial" w:cs="Arial"/>
          <w:lang w:eastAsia="ar-SA"/>
        </w:rPr>
        <w:t>Strony ustalają, że przen</w:t>
      </w:r>
      <w:r w:rsidR="004B2750" w:rsidRPr="006F537D">
        <w:rPr>
          <w:rFonts w:ascii="Arial" w:eastAsia="Times New Roman" w:hAnsi="Arial" w:cs="Arial"/>
          <w:lang w:eastAsia="ar-SA"/>
        </w:rPr>
        <w:t>iesienie własności dostarczonych</w:t>
      </w:r>
      <w:r w:rsidRPr="006F537D">
        <w:rPr>
          <w:rFonts w:ascii="Arial" w:eastAsia="Times New Roman" w:hAnsi="Arial" w:cs="Arial"/>
          <w:lang w:eastAsia="ar-SA"/>
        </w:rPr>
        <w:t xml:space="preserve"> </w:t>
      </w:r>
      <w:r w:rsidR="00B82EF7" w:rsidRPr="006F537D">
        <w:rPr>
          <w:rFonts w:ascii="Arial" w:hAnsi="Arial" w:cs="Arial"/>
          <w:b/>
        </w:rPr>
        <w:t>sosów, mieszanek przypraw i mieszanek przypraw korzennych</w:t>
      </w:r>
      <w:r w:rsidR="00AF1DC9" w:rsidRPr="006F537D">
        <w:rPr>
          <w:rFonts w:ascii="Arial" w:eastAsia="Times New Roman" w:hAnsi="Arial" w:cs="Arial"/>
          <w:lang w:eastAsia="ar-SA"/>
        </w:rPr>
        <w:t>,</w:t>
      </w:r>
      <w:r w:rsidRPr="006F537D">
        <w:rPr>
          <w:rFonts w:ascii="Arial" w:eastAsia="Times New Roman" w:hAnsi="Arial" w:cs="Arial"/>
          <w:lang w:eastAsia="ar-SA"/>
        </w:rPr>
        <w:t xml:space="preserve"> o których mowa w ust. 1, nastąpi </w:t>
      </w:r>
      <w:r w:rsidR="006F537D">
        <w:rPr>
          <w:rFonts w:ascii="Arial" w:eastAsia="Times New Roman" w:hAnsi="Arial" w:cs="Arial"/>
          <w:lang w:eastAsia="ar-SA"/>
        </w:rPr>
        <w:t xml:space="preserve">                    </w:t>
      </w:r>
      <w:r w:rsidRPr="006F537D">
        <w:rPr>
          <w:rFonts w:ascii="Arial" w:eastAsia="Times New Roman" w:hAnsi="Arial" w:cs="Arial"/>
          <w:lang w:eastAsia="ar-SA"/>
        </w:rPr>
        <w:t>z momentem ich wydania Zamawiającemu.</w:t>
      </w:r>
    </w:p>
    <w:p w14:paraId="72106A55" w14:textId="00E3AFB5" w:rsidR="00B97A8F" w:rsidRPr="006F537D" w:rsidRDefault="00B97A8F" w:rsidP="00863787">
      <w:pPr>
        <w:numPr>
          <w:ilvl w:val="0"/>
          <w:numId w:val="3"/>
        </w:numPr>
        <w:suppressAutoHyphens/>
        <w:spacing w:after="0" w:line="276" w:lineRule="auto"/>
        <w:ind w:left="284" w:hanging="284"/>
        <w:jc w:val="both"/>
        <w:rPr>
          <w:rFonts w:ascii="Arial" w:eastAsia="Times New Roman" w:hAnsi="Arial" w:cs="Arial"/>
          <w:lang w:eastAsia="ar-SA"/>
        </w:rPr>
      </w:pPr>
      <w:r w:rsidRPr="006F537D">
        <w:rPr>
          <w:rFonts w:ascii="Arial" w:eastAsia="Times New Roman" w:hAnsi="Arial" w:cs="Arial"/>
          <w:lang w:eastAsia="pl-PL"/>
        </w:rPr>
        <w:t xml:space="preserve">Cena określona w § 4 ust. </w:t>
      </w:r>
      <w:r w:rsidR="00940A93" w:rsidRPr="006F537D">
        <w:rPr>
          <w:rFonts w:ascii="Arial" w:eastAsia="Times New Roman" w:hAnsi="Arial" w:cs="Arial"/>
          <w:lang w:eastAsia="pl-PL"/>
        </w:rPr>
        <w:t xml:space="preserve">3 i </w:t>
      </w:r>
      <w:r w:rsidR="0093180D" w:rsidRPr="006F537D">
        <w:rPr>
          <w:rFonts w:ascii="Arial" w:eastAsia="Times New Roman" w:hAnsi="Arial" w:cs="Arial"/>
          <w:lang w:eastAsia="pl-PL"/>
        </w:rPr>
        <w:t>4</w:t>
      </w:r>
      <w:r w:rsidRPr="006F537D">
        <w:rPr>
          <w:rFonts w:ascii="Arial" w:eastAsia="Times New Roman" w:hAnsi="Arial" w:cs="Arial"/>
          <w:lang w:eastAsia="pl-PL"/>
        </w:rPr>
        <w:t xml:space="preserve"> Umowy obejmuje również dostawę </w:t>
      </w:r>
      <w:r w:rsidR="00AF1DC9" w:rsidRPr="006F537D">
        <w:rPr>
          <w:rFonts w:ascii="Arial" w:hAnsi="Arial" w:cs="Arial"/>
        </w:rPr>
        <w:t xml:space="preserve">towaru </w:t>
      </w:r>
      <w:r w:rsidR="00AF1DC9" w:rsidRPr="006F537D">
        <w:rPr>
          <w:rFonts w:ascii="Arial" w:eastAsia="Times New Roman" w:hAnsi="Arial" w:cs="Arial"/>
          <w:lang w:eastAsia="pl-PL"/>
        </w:rPr>
        <w:t xml:space="preserve">stanowiącego przedmiot Umowy do magazynów zlokalizowanych w miejscowości: </w:t>
      </w:r>
      <w:r w:rsidR="00A10FD0" w:rsidRPr="006F537D">
        <w:rPr>
          <w:rFonts w:ascii="Arial" w:eastAsia="Times New Roman" w:hAnsi="Arial" w:cs="Arial"/>
          <w:b/>
          <w:u w:val="single"/>
          <w:lang w:eastAsia="pl-PL"/>
        </w:rPr>
        <w:t>Zamość</w:t>
      </w:r>
      <w:r w:rsidR="00AF1DC9" w:rsidRPr="006F537D">
        <w:rPr>
          <w:rFonts w:ascii="Arial" w:eastAsia="Times New Roman" w:hAnsi="Arial" w:cs="Arial"/>
          <w:lang w:eastAsia="pl-PL"/>
        </w:rPr>
        <w:t xml:space="preserve"> </w:t>
      </w:r>
      <w:r w:rsidR="00AF1DC9" w:rsidRPr="006F537D">
        <w:rPr>
          <w:rFonts w:ascii="Arial" w:hAnsi="Arial" w:cs="Arial"/>
        </w:rPr>
        <w:t>oraz rozładunku dostarczonego towaru na własny koszt.</w:t>
      </w:r>
      <w:r w:rsidRPr="006F537D">
        <w:rPr>
          <w:rFonts w:ascii="Arial" w:eastAsia="Times New Roman" w:hAnsi="Arial" w:cs="Arial"/>
          <w:lang w:eastAsia="pl-PL"/>
        </w:rPr>
        <w:t xml:space="preserve">                    </w:t>
      </w:r>
    </w:p>
    <w:p w14:paraId="7ACC4453" w14:textId="357CCB18" w:rsidR="00B97A8F" w:rsidRPr="006F537D"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6F537D">
        <w:rPr>
          <w:rFonts w:ascii="Arial" w:eastAsia="Calibri" w:hAnsi="Arial" w:cs="Arial"/>
        </w:rPr>
        <w:t xml:space="preserve">Za szkody lub braki powstałe w czasie transportu odpowiada Wykonawca. Towary muszą być zabezpieczone przez bezzwrotne opakowania gwarantujące, </w:t>
      </w:r>
      <w:r w:rsidR="0093180D" w:rsidRPr="006F537D">
        <w:rPr>
          <w:rFonts w:ascii="Arial" w:eastAsia="Calibri" w:hAnsi="Arial" w:cs="Arial"/>
        </w:rPr>
        <w:t>aby</w:t>
      </w:r>
      <w:r w:rsidRPr="006F537D">
        <w:rPr>
          <w:rFonts w:ascii="Arial" w:eastAsia="Calibri" w:hAnsi="Arial" w:cs="Arial"/>
        </w:rPr>
        <w:t xml:space="preserve"> nie </w:t>
      </w:r>
      <w:r w:rsidR="00940A93" w:rsidRPr="006F537D">
        <w:rPr>
          <w:rFonts w:ascii="Arial" w:eastAsia="Calibri" w:hAnsi="Arial" w:cs="Arial"/>
        </w:rPr>
        <w:t>zostały</w:t>
      </w:r>
      <w:r w:rsidRPr="006F537D">
        <w:rPr>
          <w:rFonts w:ascii="Arial" w:eastAsia="Calibri" w:hAnsi="Arial" w:cs="Arial"/>
        </w:rPr>
        <w:t xml:space="preserve"> uszkodzone w czasie transportu i przeładunku.</w:t>
      </w:r>
    </w:p>
    <w:p w14:paraId="2BB369A8" w14:textId="77777777" w:rsidR="00B97A8F" w:rsidRPr="006F537D" w:rsidRDefault="00B97A8F" w:rsidP="00863787">
      <w:pPr>
        <w:numPr>
          <w:ilvl w:val="0"/>
          <w:numId w:val="3"/>
        </w:numPr>
        <w:suppressAutoHyphens/>
        <w:spacing w:after="0" w:line="276" w:lineRule="auto"/>
        <w:ind w:left="284" w:hanging="284"/>
        <w:contextualSpacing/>
        <w:jc w:val="both"/>
        <w:rPr>
          <w:rFonts w:ascii="Arial" w:eastAsia="Calibri" w:hAnsi="Arial" w:cs="Arial"/>
        </w:rPr>
      </w:pPr>
      <w:r w:rsidRPr="006F537D">
        <w:rPr>
          <w:rFonts w:ascii="Arial" w:eastAsia="Calibri" w:hAnsi="Arial" w:cs="Arial"/>
        </w:rPr>
        <w:t>Warunkiem dokonania odbioru ilościowego i jakościowego przez Zamawiającego będzie dostarczenie przez Wykonawcę wraz z towarami poniższego kompletu dokumentów:</w:t>
      </w:r>
    </w:p>
    <w:p w14:paraId="1CE916F8" w14:textId="387AC43C" w:rsidR="00B97A8F" w:rsidRPr="006F537D" w:rsidRDefault="00B97A8F" w:rsidP="00B97A8F">
      <w:pPr>
        <w:numPr>
          <w:ilvl w:val="0"/>
          <w:numId w:val="2"/>
        </w:numPr>
        <w:suppressAutoHyphens/>
        <w:spacing w:after="0" w:line="276" w:lineRule="auto"/>
        <w:contextualSpacing/>
        <w:jc w:val="both"/>
        <w:rPr>
          <w:rFonts w:ascii="Arial" w:eastAsia="Calibri" w:hAnsi="Arial" w:cs="Arial"/>
          <w:color w:val="FF0000"/>
        </w:rPr>
      </w:pPr>
      <w:r w:rsidRPr="006F537D">
        <w:rPr>
          <w:rFonts w:ascii="Arial" w:eastAsia="Calibri" w:hAnsi="Arial" w:cs="Arial"/>
        </w:rPr>
        <w:t xml:space="preserve">faktury VAT (oryginał oraz </w:t>
      </w:r>
      <w:r w:rsidR="00AF1DC9" w:rsidRPr="006F537D">
        <w:rPr>
          <w:rFonts w:ascii="Arial" w:eastAsia="Calibri" w:hAnsi="Arial" w:cs="Arial"/>
        </w:rPr>
        <w:t xml:space="preserve">dwie </w:t>
      </w:r>
      <w:r w:rsidRPr="006F537D">
        <w:rPr>
          <w:rFonts w:ascii="Arial" w:eastAsia="Calibri" w:hAnsi="Arial" w:cs="Arial"/>
        </w:rPr>
        <w:t>kopi</w:t>
      </w:r>
      <w:r w:rsidR="00AF1DC9" w:rsidRPr="006F537D">
        <w:rPr>
          <w:rFonts w:ascii="Arial" w:eastAsia="Calibri" w:hAnsi="Arial" w:cs="Arial"/>
        </w:rPr>
        <w:t>e</w:t>
      </w:r>
      <w:r w:rsidR="00C95350" w:rsidRPr="006F537D">
        <w:rPr>
          <w:rFonts w:ascii="Arial" w:eastAsia="Calibri" w:hAnsi="Arial" w:cs="Arial"/>
        </w:rPr>
        <w:t xml:space="preserve">) </w:t>
      </w:r>
      <w:r w:rsidR="00DE273E" w:rsidRPr="006F537D">
        <w:rPr>
          <w:rFonts w:ascii="Arial" w:eastAsia="Calibri" w:hAnsi="Arial" w:cs="Arial"/>
        </w:rPr>
        <w:t>–</w:t>
      </w:r>
      <w:r w:rsidR="00C95350" w:rsidRPr="006F537D">
        <w:rPr>
          <w:rFonts w:ascii="Arial" w:eastAsia="Calibri" w:hAnsi="Arial" w:cs="Arial"/>
        </w:rPr>
        <w:t xml:space="preserve"> </w:t>
      </w:r>
      <w:r w:rsidR="00DE273E" w:rsidRPr="006F537D">
        <w:rPr>
          <w:rFonts w:ascii="Arial" w:eastAsia="Calibri" w:hAnsi="Arial" w:cs="Arial"/>
          <w:b/>
        </w:rPr>
        <w:t>do każdej dostawy</w:t>
      </w:r>
    </w:p>
    <w:p w14:paraId="15EF3A79" w14:textId="53026664" w:rsidR="00B97A8F" w:rsidRPr="006F537D" w:rsidRDefault="00186FBD" w:rsidP="00B97A8F">
      <w:pPr>
        <w:numPr>
          <w:ilvl w:val="0"/>
          <w:numId w:val="2"/>
        </w:numPr>
        <w:suppressAutoHyphens/>
        <w:spacing w:after="0" w:line="276" w:lineRule="auto"/>
        <w:contextualSpacing/>
        <w:jc w:val="both"/>
        <w:rPr>
          <w:rFonts w:ascii="Arial" w:eastAsia="Calibri" w:hAnsi="Arial" w:cs="Arial"/>
        </w:rPr>
      </w:pPr>
      <w:r w:rsidRPr="006F537D">
        <w:rPr>
          <w:rFonts w:ascii="Arial" w:eastAsia="Times New Roman" w:hAnsi="Arial" w:cs="Arial"/>
          <w:lang w:eastAsia="pl-PL"/>
        </w:rPr>
        <w:t xml:space="preserve">Podstawą odbioru ilościowo-jakościowego będzie złożenie </w:t>
      </w:r>
      <w:r w:rsidR="00762F23" w:rsidRPr="006F537D">
        <w:rPr>
          <w:rFonts w:ascii="Arial" w:eastAsia="Times New Roman" w:hAnsi="Arial" w:cs="Arial"/>
          <w:lang w:eastAsia="pl-PL"/>
        </w:rPr>
        <w:t xml:space="preserve">adnotacji na fakturze „magazyn przyjął” oraz </w:t>
      </w:r>
      <w:r w:rsidRPr="006F537D">
        <w:rPr>
          <w:rFonts w:ascii="Arial" w:eastAsia="Times New Roman" w:hAnsi="Arial" w:cs="Arial"/>
          <w:lang w:eastAsia="pl-PL"/>
        </w:rPr>
        <w:t>podpisu magazyniera</w:t>
      </w:r>
      <w:r w:rsidR="00762F23" w:rsidRPr="006F537D">
        <w:rPr>
          <w:rFonts w:ascii="Arial" w:eastAsia="Times New Roman" w:hAnsi="Arial" w:cs="Arial"/>
          <w:lang w:eastAsia="pl-PL"/>
        </w:rPr>
        <w:t>.</w:t>
      </w:r>
      <w:r w:rsidRPr="006F537D">
        <w:rPr>
          <w:rFonts w:ascii="Arial" w:eastAsia="Times New Roman" w:hAnsi="Arial" w:cs="Arial"/>
          <w:lang w:eastAsia="pl-PL"/>
        </w:rPr>
        <w:t xml:space="preserve"> </w:t>
      </w:r>
    </w:p>
    <w:p w14:paraId="15A2E663" w14:textId="77777777" w:rsidR="00B97A8F" w:rsidRPr="006F537D" w:rsidRDefault="00B97A8F" w:rsidP="00B97A8F">
      <w:pPr>
        <w:numPr>
          <w:ilvl w:val="0"/>
          <w:numId w:val="3"/>
        </w:numPr>
        <w:suppressAutoHyphens/>
        <w:spacing w:after="0" w:line="276" w:lineRule="auto"/>
        <w:ind w:left="426" w:hanging="426"/>
        <w:contextualSpacing/>
        <w:jc w:val="both"/>
        <w:rPr>
          <w:rFonts w:ascii="Arial" w:eastAsia="Calibri" w:hAnsi="Arial" w:cs="Arial"/>
        </w:rPr>
      </w:pPr>
      <w:r w:rsidRPr="006F537D">
        <w:rPr>
          <w:rFonts w:ascii="Arial" w:eastAsia="Calibri" w:hAnsi="Arial" w:cs="Arial"/>
        </w:rPr>
        <w:t>Zamawiający odmówi przyjęcia dostawy:</w:t>
      </w:r>
    </w:p>
    <w:p w14:paraId="256D20CF" w14:textId="77777777" w:rsidR="00B97A8F" w:rsidRPr="006F537D" w:rsidRDefault="00B97A8F" w:rsidP="00B97A8F">
      <w:pPr>
        <w:numPr>
          <w:ilvl w:val="0"/>
          <w:numId w:val="1"/>
        </w:numPr>
        <w:suppressAutoHyphens/>
        <w:spacing w:after="0" w:line="276" w:lineRule="auto"/>
        <w:contextualSpacing/>
        <w:jc w:val="both"/>
        <w:rPr>
          <w:rFonts w:ascii="Arial" w:eastAsia="Calibri" w:hAnsi="Arial" w:cs="Arial"/>
        </w:rPr>
      </w:pPr>
      <w:r w:rsidRPr="006F537D">
        <w:rPr>
          <w:rFonts w:ascii="Arial" w:eastAsia="Calibri" w:hAnsi="Arial" w:cs="Arial"/>
        </w:rPr>
        <w:t>w części przekraczającej ilości określone w niniejszej Umowie,</w:t>
      </w:r>
    </w:p>
    <w:p w14:paraId="66906B8E" w14:textId="5DD0D0FA" w:rsidR="00B97A8F" w:rsidRPr="006F537D" w:rsidRDefault="00B97A8F" w:rsidP="00B97A8F">
      <w:pPr>
        <w:numPr>
          <w:ilvl w:val="0"/>
          <w:numId w:val="1"/>
        </w:numPr>
        <w:suppressAutoHyphens/>
        <w:spacing w:after="0" w:line="276" w:lineRule="auto"/>
        <w:contextualSpacing/>
        <w:jc w:val="both"/>
        <w:rPr>
          <w:rFonts w:ascii="Arial" w:eastAsia="Calibri" w:hAnsi="Arial" w:cs="Arial"/>
        </w:rPr>
      </w:pPr>
      <w:r w:rsidRPr="006F537D">
        <w:rPr>
          <w:rFonts w:ascii="Arial" w:eastAsia="Calibri" w:hAnsi="Arial" w:cs="Arial"/>
        </w:rPr>
        <w:t>jeśli dostawa zawiera inny towar niż wskazany w Umowie bądź jest niezgodna pod względem jakościowym (tj. dostarczony towar jest w stanie niezupełnym, wadliwym lub niezgodny z opisem przedmiotu</w:t>
      </w:r>
      <w:r w:rsidR="00AB56C1" w:rsidRPr="006F537D">
        <w:rPr>
          <w:rFonts w:ascii="Arial" w:eastAsia="Calibri" w:hAnsi="Arial" w:cs="Arial"/>
        </w:rPr>
        <w:t>)</w:t>
      </w:r>
      <w:r w:rsidRPr="006F537D">
        <w:rPr>
          <w:rFonts w:ascii="Arial" w:eastAsia="Calibri" w:hAnsi="Arial" w:cs="Arial"/>
        </w:rPr>
        <w:t>.</w:t>
      </w:r>
    </w:p>
    <w:p w14:paraId="4D7B15EE" w14:textId="02491C90" w:rsidR="00B97A8F" w:rsidRPr="006F537D" w:rsidRDefault="00B97A8F" w:rsidP="00863787">
      <w:pPr>
        <w:numPr>
          <w:ilvl w:val="0"/>
          <w:numId w:val="3"/>
        </w:numPr>
        <w:suppressAutoHyphens/>
        <w:spacing w:after="0" w:line="276" w:lineRule="auto"/>
        <w:ind w:left="426" w:hanging="426"/>
        <w:contextualSpacing/>
        <w:jc w:val="both"/>
        <w:rPr>
          <w:rFonts w:ascii="Arial" w:eastAsia="Calibri" w:hAnsi="Arial" w:cs="Arial"/>
        </w:rPr>
      </w:pPr>
      <w:r w:rsidRPr="006F537D">
        <w:rPr>
          <w:rFonts w:ascii="Arial" w:eastAsia="Calibri" w:hAnsi="Arial" w:cs="Arial"/>
        </w:rPr>
        <w:t>W przypadku odmowy przyjęcia dostawy, towar uważa się za niedostarczony, zaś Zamawiający nie jest zobowiązany do zapłaty wynagrodzenia za towar określon</w:t>
      </w:r>
      <w:r w:rsidR="005D7101" w:rsidRPr="006F537D">
        <w:rPr>
          <w:rFonts w:ascii="Arial" w:eastAsia="Calibri" w:hAnsi="Arial" w:cs="Arial"/>
        </w:rPr>
        <w:t>y</w:t>
      </w:r>
      <w:r w:rsidRPr="006F537D">
        <w:rPr>
          <w:rFonts w:ascii="Arial" w:eastAsia="Calibri" w:hAnsi="Arial" w:cs="Arial"/>
        </w:rPr>
        <w:t xml:space="preserve"> </w:t>
      </w:r>
      <w:r w:rsidR="008B6D11" w:rsidRPr="006F537D">
        <w:rPr>
          <w:rFonts w:ascii="Arial" w:eastAsia="Calibri" w:hAnsi="Arial" w:cs="Arial"/>
        </w:rPr>
        <w:br/>
      </w:r>
      <w:r w:rsidRPr="006F537D">
        <w:rPr>
          <w:rFonts w:ascii="Arial" w:eastAsia="Calibri" w:hAnsi="Arial" w:cs="Arial"/>
        </w:rPr>
        <w:t xml:space="preserve">w ust. </w:t>
      </w:r>
      <w:r w:rsidR="0093180D" w:rsidRPr="006F537D">
        <w:rPr>
          <w:rFonts w:ascii="Arial" w:eastAsia="Calibri" w:hAnsi="Arial" w:cs="Arial"/>
        </w:rPr>
        <w:t>9</w:t>
      </w:r>
      <w:r w:rsidRPr="006F537D">
        <w:rPr>
          <w:rFonts w:ascii="Arial" w:eastAsia="Calibri" w:hAnsi="Arial" w:cs="Arial"/>
        </w:rPr>
        <w:t>.</w:t>
      </w:r>
    </w:p>
    <w:p w14:paraId="06052228" w14:textId="568529B1" w:rsidR="00B97A8F" w:rsidRPr="006F537D" w:rsidRDefault="00B97A8F" w:rsidP="00863787">
      <w:pPr>
        <w:widowControl w:val="0"/>
        <w:numPr>
          <w:ilvl w:val="0"/>
          <w:numId w:val="3"/>
        </w:numPr>
        <w:tabs>
          <w:tab w:val="left" w:pos="-540"/>
          <w:tab w:val="left" w:pos="142"/>
        </w:tabs>
        <w:suppressAutoHyphens/>
        <w:spacing w:after="0" w:line="276" w:lineRule="auto"/>
        <w:ind w:left="426" w:hanging="426"/>
        <w:jc w:val="both"/>
        <w:rPr>
          <w:rFonts w:ascii="Arial" w:eastAsia="Times New Roman" w:hAnsi="Arial" w:cs="Arial"/>
          <w:bCs/>
          <w:i/>
          <w:lang w:eastAsia="pl-PL"/>
        </w:rPr>
      </w:pPr>
      <w:r w:rsidRPr="006F537D">
        <w:rPr>
          <w:rFonts w:ascii="Arial" w:eastAsia="Calibri" w:hAnsi="Arial" w:cs="Arial"/>
        </w:rPr>
        <w:t xml:space="preserve">Wykonawca zobowiązuje się wykonać przedmiot Umowy zgodnie z zachowaniem należytej staranności oraz zgodnie z przepisami i normami obowiązującymi </w:t>
      </w:r>
      <w:r w:rsidR="006F537D">
        <w:rPr>
          <w:rFonts w:ascii="Arial" w:eastAsia="Calibri" w:hAnsi="Arial" w:cs="Arial"/>
        </w:rPr>
        <w:t xml:space="preserve">                         </w:t>
      </w:r>
      <w:r w:rsidRPr="006F537D">
        <w:rPr>
          <w:rFonts w:ascii="Arial" w:eastAsia="Calibri" w:hAnsi="Arial" w:cs="Arial"/>
        </w:rPr>
        <w:t>w zakresie przedmiotu Umowy. Wykonawca oświadcza, iż posiada wszelkie wymagane uprawnienia, wiedzę, doświadczenie i potencjał osobowy oraz techniczny, niezbędne do prawidłowej realizacji przedmiotu Umowy.</w:t>
      </w:r>
    </w:p>
    <w:p w14:paraId="355B9354" w14:textId="60489307" w:rsidR="00B82EF7" w:rsidRPr="006F537D" w:rsidRDefault="00AF1DC9" w:rsidP="00B82EF7">
      <w:pPr>
        <w:pStyle w:val="Akapitzlist"/>
        <w:numPr>
          <w:ilvl w:val="0"/>
          <w:numId w:val="3"/>
        </w:numPr>
        <w:spacing w:after="200" w:line="276" w:lineRule="auto"/>
        <w:jc w:val="both"/>
        <w:rPr>
          <w:rFonts w:ascii="Arial" w:hAnsi="Arial" w:cs="Arial"/>
        </w:rPr>
      </w:pPr>
      <w:r w:rsidRPr="006F537D">
        <w:rPr>
          <w:rFonts w:ascii="Arial" w:hAnsi="Arial" w:cs="Arial"/>
        </w:rPr>
        <w:t xml:space="preserve">Szczegółowy wykaz dostarczanego asortymentu w zakresie rodzaju i ilości przeznaczony dla magazynu 32 Wojskowego Oddziału Gospodarczego (miejsc dostaw) zawiera załącznik nr </w:t>
      </w:r>
      <w:r w:rsidR="009E0202" w:rsidRPr="006F537D">
        <w:rPr>
          <w:rFonts w:ascii="Arial" w:hAnsi="Arial" w:cs="Arial"/>
        </w:rPr>
        <w:t>2</w:t>
      </w:r>
      <w:r w:rsidRPr="006F537D">
        <w:rPr>
          <w:rFonts w:ascii="Arial" w:hAnsi="Arial" w:cs="Arial"/>
        </w:rPr>
        <w:t xml:space="preserve"> do umowy - </w:t>
      </w:r>
      <w:r w:rsidRPr="006F537D">
        <w:rPr>
          <w:rFonts w:ascii="Arial" w:hAnsi="Arial" w:cs="Arial"/>
          <w:i/>
        </w:rPr>
        <w:t xml:space="preserve">Wykaz asortymentowo-ilościowy dla </w:t>
      </w:r>
      <w:r w:rsidR="00450BB3" w:rsidRPr="006F537D">
        <w:rPr>
          <w:rFonts w:ascii="Arial" w:hAnsi="Arial" w:cs="Arial"/>
          <w:i/>
        </w:rPr>
        <w:t>magazynu</w:t>
      </w:r>
      <w:r w:rsidRPr="006F537D">
        <w:rPr>
          <w:rFonts w:ascii="Arial" w:hAnsi="Arial" w:cs="Arial"/>
          <w:i/>
        </w:rPr>
        <w:t xml:space="preserve"> 32 Wojskowego Oddzia</w:t>
      </w:r>
      <w:r w:rsidR="00450BB3" w:rsidRPr="006F537D">
        <w:rPr>
          <w:rFonts w:ascii="Arial" w:hAnsi="Arial" w:cs="Arial"/>
          <w:i/>
        </w:rPr>
        <w:t>łu Gospodarczego zlokalizowanego w kompleksie</w:t>
      </w:r>
      <w:r w:rsidRPr="006F537D">
        <w:rPr>
          <w:rFonts w:ascii="Arial" w:hAnsi="Arial" w:cs="Arial"/>
          <w:i/>
        </w:rPr>
        <w:t xml:space="preserve"> </w:t>
      </w:r>
      <w:r w:rsidR="00450BB3" w:rsidRPr="006F537D">
        <w:rPr>
          <w:rFonts w:ascii="Arial" w:hAnsi="Arial" w:cs="Arial"/>
          <w:i/>
        </w:rPr>
        <w:lastRenderedPageBreak/>
        <w:t>wojskowym</w:t>
      </w:r>
      <w:r w:rsidRPr="006F537D">
        <w:rPr>
          <w:rFonts w:ascii="Arial" w:hAnsi="Arial" w:cs="Arial"/>
          <w:i/>
        </w:rPr>
        <w:t xml:space="preserve"> znajdujący</w:t>
      </w:r>
      <w:r w:rsidR="00450BB3" w:rsidRPr="006F537D">
        <w:rPr>
          <w:rFonts w:ascii="Arial" w:hAnsi="Arial" w:cs="Arial"/>
          <w:i/>
        </w:rPr>
        <w:t>m</w:t>
      </w:r>
      <w:r w:rsidRPr="006F537D">
        <w:rPr>
          <w:rFonts w:ascii="Arial" w:hAnsi="Arial" w:cs="Arial"/>
          <w:i/>
        </w:rPr>
        <w:t xml:space="preserve"> się w rejonie d</w:t>
      </w:r>
      <w:r w:rsidR="008B6D11" w:rsidRPr="006F537D">
        <w:rPr>
          <w:rFonts w:ascii="Arial" w:hAnsi="Arial" w:cs="Arial"/>
          <w:i/>
        </w:rPr>
        <w:t xml:space="preserve">ziałania 32 Wojskowego Oddziału </w:t>
      </w:r>
      <w:r w:rsidRPr="006F537D">
        <w:rPr>
          <w:rFonts w:ascii="Arial" w:hAnsi="Arial" w:cs="Arial"/>
          <w:i/>
        </w:rPr>
        <w:t>Gospodarczego w Zamościu – miejsc dostaw</w:t>
      </w:r>
      <w:r w:rsidRPr="006F537D">
        <w:rPr>
          <w:rFonts w:ascii="Arial" w:hAnsi="Arial" w:cs="Arial"/>
        </w:rPr>
        <w:t xml:space="preserve">. </w:t>
      </w:r>
    </w:p>
    <w:p w14:paraId="7831522C" w14:textId="77777777" w:rsidR="001658E6" w:rsidRPr="006F537D" w:rsidRDefault="001658E6" w:rsidP="001658E6">
      <w:pPr>
        <w:suppressAutoHyphens/>
        <w:spacing w:after="0" w:line="276" w:lineRule="auto"/>
        <w:ind w:left="-142"/>
        <w:contextualSpacing/>
        <w:jc w:val="center"/>
        <w:rPr>
          <w:rFonts w:ascii="Arial" w:eastAsia="Times New Roman" w:hAnsi="Arial" w:cs="Arial"/>
          <w:b/>
          <w:lang w:eastAsia="pl-PL"/>
        </w:rPr>
      </w:pPr>
      <w:r w:rsidRPr="006F537D">
        <w:rPr>
          <w:rFonts w:ascii="Arial" w:eastAsia="Times New Roman" w:hAnsi="Arial" w:cs="Arial"/>
          <w:b/>
          <w:lang w:eastAsia="pl-PL"/>
        </w:rPr>
        <w:t>§ 2</w:t>
      </w:r>
    </w:p>
    <w:p w14:paraId="172A5E5E" w14:textId="77777777" w:rsidR="001658E6" w:rsidRPr="006F537D" w:rsidRDefault="001658E6" w:rsidP="001658E6">
      <w:pPr>
        <w:suppressAutoHyphens/>
        <w:spacing w:after="0" w:line="240" w:lineRule="auto"/>
        <w:ind w:left="-142"/>
        <w:contextualSpacing/>
        <w:jc w:val="center"/>
        <w:rPr>
          <w:rFonts w:ascii="Arial" w:eastAsia="Calibri" w:hAnsi="Arial" w:cs="Arial"/>
          <w:b/>
          <w:bCs/>
          <w:iCs/>
          <w:lang w:eastAsia="pl-PL"/>
        </w:rPr>
      </w:pPr>
      <w:r w:rsidRPr="006F537D">
        <w:rPr>
          <w:rFonts w:ascii="Arial" w:eastAsia="Calibri" w:hAnsi="Arial" w:cs="Arial"/>
          <w:b/>
          <w:bCs/>
          <w:iCs/>
          <w:lang w:eastAsia="pl-PL"/>
        </w:rPr>
        <w:t xml:space="preserve"> Termin realizacji</w:t>
      </w:r>
    </w:p>
    <w:p w14:paraId="2ED506F9" w14:textId="537321D6" w:rsidR="00B97A8F" w:rsidRPr="006F537D" w:rsidRDefault="00B97A8F" w:rsidP="003278C5">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6F537D">
        <w:rPr>
          <w:rFonts w:ascii="Arial" w:eastAsia="Calibri" w:hAnsi="Arial" w:cs="Arial"/>
          <w:bCs/>
          <w:iCs/>
          <w:lang w:eastAsia="pl-PL"/>
        </w:rPr>
        <w:t xml:space="preserve">Termin </w:t>
      </w:r>
      <w:r w:rsidR="005C4572" w:rsidRPr="006F537D">
        <w:rPr>
          <w:rFonts w:ascii="Arial" w:eastAsia="Calibri" w:hAnsi="Arial" w:cs="Arial"/>
          <w:bCs/>
          <w:iCs/>
          <w:lang w:eastAsia="pl-PL"/>
        </w:rPr>
        <w:t>wykonania</w:t>
      </w:r>
      <w:r w:rsidRPr="006F537D">
        <w:rPr>
          <w:rFonts w:ascii="Arial" w:eastAsia="Calibri" w:hAnsi="Arial" w:cs="Arial"/>
          <w:bCs/>
          <w:iCs/>
          <w:lang w:eastAsia="pl-PL"/>
        </w:rPr>
        <w:t xml:space="preserve"> umowy </w:t>
      </w:r>
      <w:r w:rsidR="00955E62" w:rsidRPr="006F537D">
        <w:rPr>
          <w:rFonts w:ascii="Arial" w:eastAsia="Calibri" w:hAnsi="Arial" w:cs="Arial"/>
          <w:b/>
          <w:bCs/>
          <w:iCs/>
          <w:lang w:eastAsia="pl-PL"/>
        </w:rPr>
        <w:t xml:space="preserve">od </w:t>
      </w:r>
      <w:r w:rsidR="006124CC" w:rsidRPr="006F537D">
        <w:rPr>
          <w:rFonts w:ascii="Arial" w:eastAsia="Calibri" w:hAnsi="Arial" w:cs="Arial"/>
          <w:b/>
          <w:bCs/>
          <w:iCs/>
          <w:lang w:eastAsia="pl-PL"/>
        </w:rPr>
        <w:t>01 stycznia 202</w:t>
      </w:r>
      <w:r w:rsidR="00494ADD" w:rsidRPr="006F537D">
        <w:rPr>
          <w:rFonts w:ascii="Arial" w:eastAsia="Calibri" w:hAnsi="Arial" w:cs="Arial"/>
          <w:b/>
          <w:bCs/>
          <w:iCs/>
          <w:lang w:eastAsia="pl-PL"/>
        </w:rPr>
        <w:t>5</w:t>
      </w:r>
      <w:r w:rsidR="006124CC" w:rsidRPr="006F537D">
        <w:rPr>
          <w:rFonts w:ascii="Arial" w:eastAsia="Calibri" w:hAnsi="Arial" w:cs="Arial"/>
          <w:b/>
          <w:bCs/>
          <w:iCs/>
          <w:lang w:eastAsia="pl-PL"/>
        </w:rPr>
        <w:t xml:space="preserve">r. </w:t>
      </w:r>
      <w:r w:rsidR="005C4572" w:rsidRPr="006F537D">
        <w:rPr>
          <w:rFonts w:ascii="Arial" w:eastAsia="Calibri" w:hAnsi="Arial" w:cs="Arial"/>
          <w:b/>
          <w:bCs/>
          <w:iCs/>
          <w:lang w:eastAsia="pl-PL"/>
        </w:rPr>
        <w:t>do 31 grudnia 202</w:t>
      </w:r>
      <w:r w:rsidR="00494ADD" w:rsidRPr="006F537D">
        <w:rPr>
          <w:rFonts w:ascii="Arial" w:eastAsia="Calibri" w:hAnsi="Arial" w:cs="Arial"/>
          <w:b/>
          <w:bCs/>
          <w:iCs/>
          <w:lang w:eastAsia="pl-PL"/>
        </w:rPr>
        <w:t>5</w:t>
      </w:r>
      <w:r w:rsidR="005C4572" w:rsidRPr="006F537D">
        <w:rPr>
          <w:rFonts w:ascii="Arial" w:eastAsia="Calibri" w:hAnsi="Arial" w:cs="Arial"/>
          <w:b/>
          <w:bCs/>
          <w:iCs/>
          <w:lang w:eastAsia="pl-PL"/>
        </w:rPr>
        <w:t>r</w:t>
      </w:r>
      <w:r w:rsidR="005C4572" w:rsidRPr="006F537D">
        <w:rPr>
          <w:rFonts w:ascii="Arial" w:eastAsia="Calibri" w:hAnsi="Arial" w:cs="Arial"/>
          <w:bCs/>
          <w:iCs/>
          <w:lang w:eastAsia="pl-PL"/>
        </w:rPr>
        <w:t>.</w:t>
      </w:r>
      <w:r w:rsidR="003278C5" w:rsidRPr="006F537D">
        <w:rPr>
          <w:rFonts w:ascii="Arial" w:eastAsia="Calibri" w:hAnsi="Arial" w:cs="Arial"/>
          <w:bCs/>
          <w:iCs/>
          <w:lang w:eastAsia="pl-PL"/>
        </w:rPr>
        <w:t xml:space="preserve"> lub do wyczerpania środków finansowych przyznanych do realizacji niniejszej umowy.</w:t>
      </w:r>
    </w:p>
    <w:p w14:paraId="6A52E365" w14:textId="47D3CDBB" w:rsidR="005C4572" w:rsidRPr="006F537D" w:rsidRDefault="005C4572" w:rsidP="00E42A66">
      <w:pPr>
        <w:numPr>
          <w:ilvl w:val="0"/>
          <w:numId w:val="4"/>
        </w:numPr>
        <w:tabs>
          <w:tab w:val="clear" w:pos="0"/>
          <w:tab w:val="num" w:pos="284"/>
        </w:tabs>
        <w:suppressAutoHyphens/>
        <w:spacing w:after="0" w:line="276" w:lineRule="auto"/>
        <w:ind w:left="284" w:hanging="284"/>
        <w:contextualSpacing/>
        <w:jc w:val="both"/>
        <w:rPr>
          <w:rFonts w:ascii="Arial" w:eastAsia="Calibri" w:hAnsi="Arial" w:cs="Arial"/>
          <w:bCs/>
          <w:iCs/>
          <w:lang w:eastAsia="pl-PL"/>
        </w:rPr>
      </w:pPr>
      <w:r w:rsidRPr="006F537D">
        <w:rPr>
          <w:rFonts w:ascii="Arial" w:hAnsi="Arial" w:cs="Arial"/>
        </w:rPr>
        <w:t xml:space="preserve">Realizacja umowy będzie się odbywać na podstawie sukcesywnie składanych zamówień na minimum 1 dzień przed terminem dostawy. Do złożenia zamówień uprawnieni są przedstawiciele Zamawiającego, czyli Odbiorcy w magazynach wskazanych w § </w:t>
      </w:r>
      <w:r w:rsidR="00C92FF2" w:rsidRPr="006F537D">
        <w:rPr>
          <w:rFonts w:ascii="Arial" w:hAnsi="Arial" w:cs="Arial"/>
        </w:rPr>
        <w:t>3</w:t>
      </w:r>
      <w:r w:rsidRPr="006F537D">
        <w:rPr>
          <w:rFonts w:ascii="Arial" w:hAnsi="Arial" w:cs="Arial"/>
        </w:rPr>
        <w:t xml:space="preserve"> ust. </w:t>
      </w:r>
      <w:r w:rsidR="00C92FF2" w:rsidRPr="006F537D">
        <w:rPr>
          <w:rFonts w:ascii="Arial" w:hAnsi="Arial" w:cs="Arial"/>
        </w:rPr>
        <w:t>1</w:t>
      </w:r>
      <w:r w:rsidR="00584672" w:rsidRPr="006F537D">
        <w:rPr>
          <w:rFonts w:ascii="Arial" w:hAnsi="Arial" w:cs="Arial"/>
        </w:rPr>
        <w:t>.</w:t>
      </w:r>
    </w:p>
    <w:p w14:paraId="1D8C385B" w14:textId="5D707C41" w:rsidR="00584672" w:rsidRPr="006F537D" w:rsidRDefault="00584672" w:rsidP="00E42A66">
      <w:pPr>
        <w:pStyle w:val="Akapitzlist"/>
        <w:numPr>
          <w:ilvl w:val="0"/>
          <w:numId w:val="4"/>
        </w:numPr>
        <w:spacing w:after="0" w:line="276" w:lineRule="auto"/>
        <w:ind w:left="284" w:hanging="284"/>
        <w:jc w:val="both"/>
        <w:rPr>
          <w:rFonts w:ascii="Arial" w:hAnsi="Arial" w:cs="Arial"/>
        </w:rPr>
      </w:pPr>
      <w:r w:rsidRPr="006F537D">
        <w:rPr>
          <w:rFonts w:ascii="Arial" w:hAnsi="Arial" w:cs="Arial"/>
        </w:rPr>
        <w:t>Realizacja dostaw odbywa się na podst</w:t>
      </w:r>
      <w:r w:rsidR="008B6D11" w:rsidRPr="006F537D">
        <w:rPr>
          <w:rFonts w:ascii="Arial" w:hAnsi="Arial" w:cs="Arial"/>
        </w:rPr>
        <w:t xml:space="preserve">awie składanych przez Odbiorcę </w:t>
      </w:r>
      <w:r w:rsidRPr="006F537D">
        <w:rPr>
          <w:rFonts w:ascii="Arial" w:hAnsi="Arial" w:cs="Arial"/>
        </w:rPr>
        <w:t>lub Zamawiającego w formie pisemnej</w:t>
      </w:r>
      <w:r w:rsidR="00E74D2F" w:rsidRPr="006F537D">
        <w:rPr>
          <w:rFonts w:ascii="Arial" w:hAnsi="Arial" w:cs="Arial"/>
        </w:rPr>
        <w:t>,</w:t>
      </w:r>
      <w:r w:rsidRPr="006F537D">
        <w:rPr>
          <w:rFonts w:ascii="Arial" w:hAnsi="Arial" w:cs="Arial"/>
        </w:rPr>
        <w:t xml:space="preserve"> za pośrednictwem Faxu zamówień, zawierających ilości i terminy dostawy. </w:t>
      </w:r>
      <w:r w:rsidR="00E74D2F" w:rsidRPr="006F537D">
        <w:rPr>
          <w:rFonts w:ascii="Arial" w:hAnsi="Arial" w:cs="Arial"/>
        </w:rPr>
        <w:t>D</w:t>
      </w:r>
      <w:r w:rsidRPr="006F537D">
        <w:rPr>
          <w:rFonts w:ascii="Arial" w:hAnsi="Arial" w:cs="Arial"/>
        </w:rPr>
        <w:t xml:space="preserve">opuszcza </w:t>
      </w:r>
      <w:r w:rsidR="00332D6C" w:rsidRPr="006F537D">
        <w:rPr>
          <w:rFonts w:ascii="Arial" w:hAnsi="Arial" w:cs="Arial"/>
        </w:rPr>
        <w:t xml:space="preserve">się składanie zamówień w formie </w:t>
      </w:r>
      <w:r w:rsidRPr="006F537D">
        <w:rPr>
          <w:rFonts w:ascii="Arial" w:hAnsi="Arial" w:cs="Arial"/>
        </w:rPr>
        <w:t>telefonicznej.</w:t>
      </w:r>
    </w:p>
    <w:p w14:paraId="4B3FBCC7" w14:textId="41D4842B" w:rsidR="00A61EE5" w:rsidRPr="006F537D" w:rsidRDefault="00A61EE5" w:rsidP="00E42A66">
      <w:pPr>
        <w:pStyle w:val="Akapitzlist"/>
        <w:numPr>
          <w:ilvl w:val="0"/>
          <w:numId w:val="4"/>
        </w:numPr>
        <w:spacing w:after="0" w:line="276" w:lineRule="auto"/>
        <w:ind w:left="284" w:hanging="284"/>
        <w:jc w:val="both"/>
        <w:rPr>
          <w:rFonts w:ascii="Arial" w:hAnsi="Arial" w:cs="Arial"/>
        </w:rPr>
      </w:pPr>
      <w:r w:rsidRPr="006F537D">
        <w:rPr>
          <w:rFonts w:ascii="Arial" w:hAnsi="Arial" w:cs="Arial"/>
        </w:rPr>
        <w:t xml:space="preserve">Częstotliwość dostaw – </w:t>
      </w:r>
      <w:r w:rsidR="004E7664" w:rsidRPr="006F537D">
        <w:rPr>
          <w:rFonts w:ascii="Arial" w:hAnsi="Arial" w:cs="Arial"/>
        </w:rPr>
        <w:t xml:space="preserve">minimum </w:t>
      </w:r>
      <w:r w:rsidR="008248EC" w:rsidRPr="006F537D">
        <w:rPr>
          <w:rFonts w:ascii="Arial" w:hAnsi="Arial" w:cs="Arial"/>
          <w:b/>
        </w:rPr>
        <w:t>1 (jeden) raz w miesiącu</w:t>
      </w:r>
      <w:r w:rsidRPr="006F537D">
        <w:rPr>
          <w:rFonts w:ascii="Arial" w:hAnsi="Arial" w:cs="Arial"/>
          <w:b/>
        </w:rPr>
        <w:t>.</w:t>
      </w:r>
    </w:p>
    <w:p w14:paraId="58D45744" w14:textId="7C5A3C11" w:rsidR="00955E62" w:rsidRPr="006F537D" w:rsidRDefault="00955E62" w:rsidP="00955E62">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6F537D">
        <w:rPr>
          <w:rFonts w:ascii="Arial" w:eastAsia="Calibri" w:hAnsi="Arial" w:cs="Arial"/>
          <w:bCs/>
          <w:iCs/>
          <w:lang w:eastAsia="pl-PL"/>
        </w:rPr>
        <w:t>Wykonawca zobowiązuje się do złożenia pierwszego zamówienia nie później niż do dwóch miesięcy od dnia podpisania niniejszej umowy.</w:t>
      </w:r>
    </w:p>
    <w:p w14:paraId="32427D7D" w14:textId="79D0048F" w:rsidR="001C7512" w:rsidRPr="006F537D" w:rsidRDefault="00B97A8F" w:rsidP="006F537D">
      <w:pPr>
        <w:numPr>
          <w:ilvl w:val="0"/>
          <w:numId w:val="4"/>
        </w:numPr>
        <w:tabs>
          <w:tab w:val="clear" w:pos="0"/>
          <w:tab w:val="num" w:pos="142"/>
        </w:tabs>
        <w:suppressAutoHyphens/>
        <w:spacing w:after="0" w:line="276" w:lineRule="auto"/>
        <w:ind w:left="284" w:hanging="284"/>
        <w:contextualSpacing/>
        <w:jc w:val="both"/>
        <w:rPr>
          <w:rFonts w:ascii="Arial" w:eastAsia="Calibri" w:hAnsi="Arial" w:cs="Arial"/>
          <w:bCs/>
          <w:iCs/>
          <w:lang w:eastAsia="pl-PL"/>
        </w:rPr>
      </w:pPr>
      <w:r w:rsidRPr="006F537D">
        <w:rPr>
          <w:rFonts w:ascii="Arial" w:eastAsia="Calibri" w:hAnsi="Arial" w:cs="Arial"/>
        </w:rPr>
        <w:t xml:space="preserve">Wykonawca zobowiązuje się do zorganizowania dostaw towaru określonego w § 1  </w:t>
      </w:r>
      <w:r w:rsidR="00940A93" w:rsidRPr="006F537D">
        <w:rPr>
          <w:rFonts w:ascii="Arial" w:eastAsia="Calibri" w:hAnsi="Arial" w:cs="Arial"/>
        </w:rPr>
        <w:t xml:space="preserve">ust. 1 </w:t>
      </w:r>
      <w:r w:rsidRPr="006F537D">
        <w:rPr>
          <w:rFonts w:ascii="Arial" w:eastAsia="Calibri" w:hAnsi="Arial" w:cs="Arial"/>
        </w:rPr>
        <w:t>własnym transportem i na własny koszt do magazynów 32 Wojskowego Oddziału Gospodarczego w</w:t>
      </w:r>
      <w:r w:rsidRPr="006F537D">
        <w:rPr>
          <w:rFonts w:ascii="Arial" w:eastAsia="Calibri" w:hAnsi="Arial" w:cs="Arial"/>
          <w:b/>
        </w:rPr>
        <w:t xml:space="preserve"> </w:t>
      </w:r>
      <w:r w:rsidR="00A10FD0" w:rsidRPr="006F537D">
        <w:rPr>
          <w:rFonts w:ascii="Arial" w:eastAsia="Calibri" w:hAnsi="Arial" w:cs="Arial"/>
        </w:rPr>
        <w:t>Zamościu</w:t>
      </w:r>
      <w:r w:rsidRPr="006F537D">
        <w:rPr>
          <w:rFonts w:ascii="Arial" w:eastAsia="Calibri" w:hAnsi="Arial" w:cs="Arial"/>
          <w:b/>
        </w:rPr>
        <w:t xml:space="preserve"> (</w:t>
      </w:r>
      <w:r w:rsidR="005C4572" w:rsidRPr="006F537D">
        <w:rPr>
          <w:rFonts w:ascii="Arial" w:eastAsia="Calibri" w:hAnsi="Arial" w:cs="Arial"/>
          <w:b/>
        </w:rPr>
        <w:t>w godz. 7</w:t>
      </w:r>
      <w:r w:rsidRPr="006F537D">
        <w:rPr>
          <w:rFonts w:ascii="Arial" w:eastAsia="Calibri" w:hAnsi="Arial" w:cs="Arial"/>
          <w:b/>
        </w:rPr>
        <w:t xml:space="preserve"> – 1</w:t>
      </w:r>
      <w:r w:rsidR="00202EF4" w:rsidRPr="006F537D">
        <w:rPr>
          <w:rFonts w:ascii="Arial" w:eastAsia="Calibri" w:hAnsi="Arial" w:cs="Arial"/>
          <w:b/>
        </w:rPr>
        <w:t>1</w:t>
      </w:r>
      <w:r w:rsidRPr="006F537D">
        <w:rPr>
          <w:rFonts w:ascii="Arial" w:eastAsia="Calibri" w:hAnsi="Arial" w:cs="Arial"/>
          <w:b/>
        </w:rPr>
        <w:t xml:space="preserve"> od poniedziałku do </w:t>
      </w:r>
      <w:r w:rsidR="005C4572" w:rsidRPr="006F537D">
        <w:rPr>
          <w:rFonts w:ascii="Arial" w:eastAsia="Calibri" w:hAnsi="Arial" w:cs="Arial"/>
          <w:b/>
        </w:rPr>
        <w:t>piątku</w:t>
      </w:r>
      <w:r w:rsidRPr="006F537D">
        <w:rPr>
          <w:rFonts w:ascii="Arial" w:eastAsia="Calibri" w:hAnsi="Arial" w:cs="Arial"/>
          <w:b/>
        </w:rPr>
        <w:t>)</w:t>
      </w:r>
      <w:r w:rsidRPr="006F537D">
        <w:rPr>
          <w:rFonts w:ascii="Arial" w:eastAsia="Calibri" w:hAnsi="Arial" w:cs="Arial"/>
        </w:rPr>
        <w:t xml:space="preserve">, zgodnie z załącznikiem nr </w:t>
      </w:r>
      <w:r w:rsidR="009E0202" w:rsidRPr="006F537D">
        <w:rPr>
          <w:rFonts w:ascii="Arial" w:eastAsia="Calibri" w:hAnsi="Arial" w:cs="Arial"/>
        </w:rPr>
        <w:t>2</w:t>
      </w:r>
      <w:r w:rsidRPr="006F537D">
        <w:rPr>
          <w:rFonts w:ascii="Arial" w:eastAsia="Calibri" w:hAnsi="Arial" w:cs="Arial"/>
        </w:rPr>
        <w:t xml:space="preserve"> do umowy do miejsca wskazanego poniżej.</w:t>
      </w:r>
    </w:p>
    <w:p w14:paraId="5983F01F" w14:textId="76927D12" w:rsidR="001658E6" w:rsidRPr="006F537D" w:rsidRDefault="00A10FD0" w:rsidP="001C7512">
      <w:pPr>
        <w:pStyle w:val="Akapitzlist"/>
        <w:numPr>
          <w:ilvl w:val="0"/>
          <w:numId w:val="26"/>
        </w:numPr>
        <w:spacing w:after="0" w:line="276" w:lineRule="auto"/>
        <w:jc w:val="both"/>
        <w:rPr>
          <w:rFonts w:ascii="Arial" w:eastAsia="Calibri" w:hAnsi="Arial" w:cs="Arial"/>
          <w:b/>
        </w:rPr>
      </w:pPr>
      <w:r w:rsidRPr="006F537D">
        <w:rPr>
          <w:rFonts w:ascii="Arial" w:eastAsia="Calibri" w:hAnsi="Arial" w:cs="Arial"/>
          <w:b/>
        </w:rPr>
        <w:t>ZAMOŚĆ</w:t>
      </w:r>
      <w:r w:rsidR="00B97A8F" w:rsidRPr="006F537D">
        <w:rPr>
          <w:rFonts w:ascii="Arial" w:eastAsia="Calibri" w:hAnsi="Arial" w:cs="Arial"/>
          <w:b/>
        </w:rPr>
        <w:t xml:space="preserve"> – </w:t>
      </w:r>
      <w:r w:rsidR="00A31EAC" w:rsidRPr="006F537D">
        <w:rPr>
          <w:rFonts w:ascii="Arial" w:eastAsia="Calibri" w:hAnsi="Arial" w:cs="Arial"/>
          <w:b/>
        </w:rPr>
        <w:t xml:space="preserve">ul. </w:t>
      </w:r>
      <w:r w:rsidRPr="006F537D">
        <w:rPr>
          <w:rFonts w:ascii="Arial" w:eastAsia="Calibri" w:hAnsi="Arial" w:cs="Arial"/>
          <w:b/>
        </w:rPr>
        <w:t>Wojska Polskiego 2F, 22-4</w:t>
      </w:r>
      <w:r w:rsidR="00A31EAC" w:rsidRPr="006F537D">
        <w:rPr>
          <w:rFonts w:ascii="Arial" w:eastAsia="Calibri" w:hAnsi="Arial" w:cs="Arial"/>
          <w:b/>
        </w:rPr>
        <w:t xml:space="preserve">00 </w:t>
      </w:r>
      <w:r w:rsidRPr="006F537D">
        <w:rPr>
          <w:rFonts w:ascii="Arial" w:eastAsia="Calibri" w:hAnsi="Arial" w:cs="Arial"/>
          <w:b/>
        </w:rPr>
        <w:t>Zamość</w:t>
      </w:r>
    </w:p>
    <w:p w14:paraId="73D538DE" w14:textId="6ABE297C" w:rsidR="00584672" w:rsidRPr="006F537D" w:rsidRDefault="00584672" w:rsidP="00955E62">
      <w:pPr>
        <w:pStyle w:val="Akapitzlist"/>
        <w:numPr>
          <w:ilvl w:val="0"/>
          <w:numId w:val="14"/>
        </w:numPr>
        <w:spacing w:after="0" w:line="276" w:lineRule="auto"/>
        <w:ind w:left="426"/>
        <w:jc w:val="both"/>
        <w:rPr>
          <w:rFonts w:ascii="Arial" w:hAnsi="Arial" w:cs="Arial"/>
          <w:bCs/>
        </w:rPr>
      </w:pPr>
      <w:r w:rsidRPr="006F537D">
        <w:rPr>
          <w:rFonts w:ascii="Arial" w:hAnsi="Arial" w:cs="Arial"/>
        </w:rPr>
        <w:t>W szczególnie uzasadnionych przypadkach, np. osiągania wyższych stanów gotowości bojowej, szkolenia poligonowego, szkolenia rezerw osobowych, likwidacji klęsk żywiołowych</w:t>
      </w:r>
      <w:r w:rsidR="005D7101" w:rsidRPr="006F537D">
        <w:rPr>
          <w:rFonts w:ascii="Arial" w:hAnsi="Arial" w:cs="Arial"/>
        </w:rPr>
        <w:t>, wojny</w:t>
      </w:r>
      <w:r w:rsidRPr="006F537D">
        <w:rPr>
          <w:rFonts w:ascii="Arial" w:hAnsi="Arial" w:cs="Arial"/>
        </w:rPr>
        <w:t xml:space="preserve"> lub innych obowiązków nałożonych przez organy władzy państwowej, Wykonawca zobowiązany jest do zwiększenia ilości i częstotliwości dostaw w stosunku do wcześniej złożonych zamówień oraz do zapewnienia dostaw </w:t>
      </w:r>
      <w:r w:rsidRPr="006F537D">
        <w:rPr>
          <w:rFonts w:ascii="Arial" w:hAnsi="Arial" w:cs="Arial"/>
          <w:bCs/>
        </w:rPr>
        <w:t>do miejsc wskazanych przez Zamawiającego wg cen zawartych w niniejszej umowie.</w:t>
      </w:r>
      <w:r w:rsidRPr="006F537D">
        <w:rPr>
          <w:rFonts w:ascii="Arial" w:hAnsi="Arial" w:cs="Arial"/>
          <w:bCs/>
          <w:color w:val="FF0000"/>
        </w:rPr>
        <w:t xml:space="preserve"> </w:t>
      </w:r>
    </w:p>
    <w:p w14:paraId="58B2311A" w14:textId="6CD522DB" w:rsidR="00C92FF2" w:rsidRPr="006F537D" w:rsidRDefault="005D7101" w:rsidP="00566088">
      <w:pPr>
        <w:numPr>
          <w:ilvl w:val="0"/>
          <w:numId w:val="14"/>
        </w:numPr>
        <w:spacing w:after="0" w:line="276" w:lineRule="auto"/>
        <w:ind w:left="284" w:hanging="218"/>
        <w:jc w:val="both"/>
        <w:rPr>
          <w:rFonts w:ascii="Arial" w:hAnsi="Arial" w:cs="Arial"/>
        </w:rPr>
      </w:pPr>
      <w:r w:rsidRPr="006F537D">
        <w:rPr>
          <w:rFonts w:ascii="Arial" w:hAnsi="Arial" w:cs="Arial"/>
        </w:rPr>
        <w:t>Zwiększona ilość dostaw</w:t>
      </w:r>
      <w:r w:rsidR="00332D6C" w:rsidRPr="006F537D">
        <w:rPr>
          <w:rFonts w:ascii="Arial" w:hAnsi="Arial" w:cs="Arial"/>
        </w:rPr>
        <w:t xml:space="preserve"> produktów</w:t>
      </w:r>
      <w:r w:rsidRPr="006F537D">
        <w:rPr>
          <w:rFonts w:ascii="Arial" w:hAnsi="Arial" w:cs="Arial"/>
        </w:rPr>
        <w:t xml:space="preserve"> o której mowa w ust. </w:t>
      </w:r>
      <w:r w:rsidR="00E74D2F" w:rsidRPr="006F537D">
        <w:rPr>
          <w:rFonts w:ascii="Arial" w:hAnsi="Arial" w:cs="Arial"/>
        </w:rPr>
        <w:t>7</w:t>
      </w:r>
      <w:r w:rsidRPr="006F537D">
        <w:rPr>
          <w:rFonts w:ascii="Arial" w:hAnsi="Arial" w:cs="Arial"/>
        </w:rPr>
        <w:t xml:space="preserve"> zostanie podana i przesłana do wykonawcy w ciągu 48 godzin od powzięcia informacji o wprowadzeniu jednego z ww. stanów/obowiązków.</w:t>
      </w:r>
    </w:p>
    <w:p w14:paraId="7DAFCAB2" w14:textId="5CC689F5" w:rsidR="00584672" w:rsidRPr="006F537D" w:rsidRDefault="00584672" w:rsidP="00566088">
      <w:pPr>
        <w:pStyle w:val="Akapitzlist"/>
        <w:numPr>
          <w:ilvl w:val="0"/>
          <w:numId w:val="14"/>
        </w:numPr>
        <w:spacing w:after="0" w:line="276" w:lineRule="auto"/>
        <w:ind w:left="284" w:hanging="218"/>
        <w:jc w:val="both"/>
        <w:rPr>
          <w:rFonts w:ascii="Arial" w:hAnsi="Arial" w:cs="Arial"/>
          <w:bCs/>
        </w:rPr>
      </w:pPr>
      <w:r w:rsidRPr="006F537D">
        <w:rPr>
          <w:rFonts w:ascii="Arial" w:hAnsi="Arial" w:cs="Arial"/>
        </w:rPr>
        <w:t>Z</w:t>
      </w:r>
      <w:r w:rsidRPr="006F537D">
        <w:rPr>
          <w:rFonts w:ascii="Arial" w:hAnsi="Arial" w:cs="Arial"/>
          <w:bCs/>
        </w:rPr>
        <w:t xml:space="preserve">miany, o których mowa w ust. </w:t>
      </w:r>
      <w:r w:rsidR="00E74D2F" w:rsidRPr="006F537D">
        <w:rPr>
          <w:rFonts w:ascii="Arial" w:hAnsi="Arial" w:cs="Arial"/>
          <w:bCs/>
        </w:rPr>
        <w:t>8</w:t>
      </w:r>
      <w:r w:rsidRPr="006F537D">
        <w:rPr>
          <w:rFonts w:ascii="Arial" w:hAnsi="Arial" w:cs="Arial"/>
          <w:bCs/>
        </w:rPr>
        <w:t xml:space="preserve"> mogą następować wyłącznie w ramach ustalonej wartości przedmiotu zamówienia i jego ilości zawartej w umowie.</w:t>
      </w:r>
    </w:p>
    <w:p w14:paraId="0E17950D" w14:textId="3DF7B92C" w:rsidR="00584672" w:rsidRPr="006F537D" w:rsidRDefault="00584672" w:rsidP="00566088">
      <w:pPr>
        <w:pStyle w:val="Akapitzlist"/>
        <w:numPr>
          <w:ilvl w:val="0"/>
          <w:numId w:val="14"/>
        </w:numPr>
        <w:spacing w:after="200" w:line="276" w:lineRule="auto"/>
        <w:ind w:left="284" w:hanging="218"/>
        <w:jc w:val="both"/>
        <w:rPr>
          <w:rFonts w:ascii="Arial" w:hAnsi="Arial" w:cs="Arial"/>
        </w:rPr>
      </w:pPr>
      <w:r w:rsidRPr="006F537D">
        <w:rPr>
          <w:rFonts w:ascii="Arial" w:hAnsi="Arial" w:cs="Arial"/>
        </w:rPr>
        <w:t>Przy każdej dostawie Wykonawca zobowiązany jest do zapewnienia:</w:t>
      </w:r>
    </w:p>
    <w:p w14:paraId="39BDD356" w14:textId="77777777" w:rsidR="00584672" w:rsidRPr="006F537D" w:rsidRDefault="00584672" w:rsidP="00566088">
      <w:pPr>
        <w:pStyle w:val="Akapitzlist"/>
        <w:numPr>
          <w:ilvl w:val="0"/>
          <w:numId w:val="16"/>
        </w:numPr>
        <w:spacing w:after="200" w:line="276" w:lineRule="auto"/>
        <w:ind w:left="993" w:hanging="426"/>
        <w:jc w:val="both"/>
        <w:rPr>
          <w:rFonts w:ascii="Arial" w:hAnsi="Arial" w:cs="Arial"/>
        </w:rPr>
      </w:pPr>
      <w:r w:rsidRPr="006F537D">
        <w:rPr>
          <w:rFonts w:ascii="Arial" w:hAnsi="Arial" w:cs="Arial"/>
        </w:rPr>
        <w:t xml:space="preserve">specjalistycznego środka transportu odpowiedniego dla przewożonej żywności zgodnie z obowiązującymi przepisami, pod rygorem nieprzyjęcia dostawy przez odbiorcę; </w:t>
      </w:r>
    </w:p>
    <w:p w14:paraId="42616C40" w14:textId="77777777" w:rsidR="00584672" w:rsidRPr="006F537D" w:rsidRDefault="00584672" w:rsidP="00566088">
      <w:pPr>
        <w:pStyle w:val="Akapitzlist"/>
        <w:numPr>
          <w:ilvl w:val="0"/>
          <w:numId w:val="16"/>
        </w:numPr>
        <w:spacing w:after="200" w:line="276" w:lineRule="auto"/>
        <w:ind w:left="993" w:hanging="425"/>
        <w:jc w:val="both"/>
        <w:rPr>
          <w:rFonts w:ascii="Arial" w:hAnsi="Arial" w:cs="Arial"/>
        </w:rPr>
      </w:pPr>
      <w:r w:rsidRPr="006F537D">
        <w:rPr>
          <w:rFonts w:ascii="Arial" w:hAnsi="Arial" w:cs="Arial"/>
        </w:rPr>
        <w:t>odpowiedniego zabezpieczenia towaru na czas przewozu, pod rygorem odpowiedzialności za braki i wady powstałe w czasie transportu;</w:t>
      </w:r>
    </w:p>
    <w:p w14:paraId="2E829D35" w14:textId="47A72D8F" w:rsidR="00584672" w:rsidRPr="006F537D" w:rsidRDefault="00584672" w:rsidP="00566088">
      <w:pPr>
        <w:pStyle w:val="Akapitzlist"/>
        <w:numPr>
          <w:ilvl w:val="0"/>
          <w:numId w:val="16"/>
        </w:numPr>
        <w:spacing w:after="200" w:line="276" w:lineRule="auto"/>
        <w:ind w:left="993" w:hanging="425"/>
        <w:jc w:val="both"/>
        <w:rPr>
          <w:rFonts w:ascii="Arial" w:hAnsi="Arial" w:cs="Arial"/>
        </w:rPr>
      </w:pPr>
      <w:r w:rsidRPr="006F537D">
        <w:rPr>
          <w:rFonts w:ascii="Arial" w:hAnsi="Arial" w:cs="Arial"/>
        </w:rPr>
        <w:t xml:space="preserve">możliwości realizacji procedur bezpieczeństwa przez służby dyżurne jednostek wojskowych oraz przez </w:t>
      </w:r>
      <w:r w:rsidR="00332D6C" w:rsidRPr="006F537D">
        <w:rPr>
          <w:rFonts w:ascii="Arial" w:hAnsi="Arial" w:cs="Arial"/>
        </w:rPr>
        <w:t xml:space="preserve">Służbę Kontrwywiadu Wojskowego </w:t>
      </w:r>
      <w:r w:rsidRPr="006F537D">
        <w:rPr>
          <w:rFonts w:ascii="Arial" w:hAnsi="Arial" w:cs="Arial"/>
        </w:rPr>
        <w:t>w stosunku do osób i pojazdów wykonujących dostawę;</w:t>
      </w:r>
    </w:p>
    <w:p w14:paraId="63D5B871" w14:textId="7D816FCE" w:rsidR="00584672" w:rsidRPr="006F537D" w:rsidRDefault="00584672" w:rsidP="00566088">
      <w:pPr>
        <w:pStyle w:val="Akapitzlist"/>
        <w:numPr>
          <w:ilvl w:val="0"/>
          <w:numId w:val="16"/>
        </w:numPr>
        <w:spacing w:after="200" w:line="276" w:lineRule="auto"/>
        <w:ind w:left="993" w:hanging="425"/>
        <w:jc w:val="both"/>
        <w:rPr>
          <w:rFonts w:ascii="Arial" w:hAnsi="Arial" w:cs="Arial"/>
        </w:rPr>
      </w:pPr>
      <w:r w:rsidRPr="006F537D">
        <w:rPr>
          <w:rFonts w:ascii="Arial" w:hAnsi="Arial" w:cs="Arial"/>
        </w:rPr>
        <w:t xml:space="preserve">uczestnictwa kierowcy lub innej osoby wykonującej dostawę w odbiorze towaru, </w:t>
      </w:r>
      <w:r w:rsidR="008B6D11" w:rsidRPr="006F537D">
        <w:rPr>
          <w:rFonts w:ascii="Arial" w:hAnsi="Arial" w:cs="Arial"/>
        </w:rPr>
        <w:br/>
      </w:r>
      <w:r w:rsidRPr="006F537D">
        <w:rPr>
          <w:rFonts w:ascii="Arial" w:hAnsi="Arial" w:cs="Arial"/>
        </w:rPr>
        <w:t xml:space="preserve">w tym pobraniu prób dostarczonego towaru w ramach reklamacji lub kontroli </w:t>
      </w:r>
      <w:r w:rsidRPr="006F537D">
        <w:rPr>
          <w:rFonts w:ascii="Arial" w:hAnsi="Arial" w:cs="Arial"/>
        </w:rPr>
        <w:lastRenderedPageBreak/>
        <w:t xml:space="preserve">prewencyjnej, pod rygorem dokonania tych czynności bez udziału Wykonawcy na jego ryzyko. </w:t>
      </w:r>
    </w:p>
    <w:p w14:paraId="4BB3D71B" w14:textId="74224652" w:rsidR="001658E6" w:rsidRPr="006F537D" w:rsidRDefault="001658E6" w:rsidP="001C7512">
      <w:pPr>
        <w:suppressAutoHyphens/>
        <w:spacing w:after="0" w:line="276" w:lineRule="auto"/>
        <w:ind w:left="360"/>
        <w:contextualSpacing/>
        <w:jc w:val="center"/>
        <w:rPr>
          <w:rFonts w:ascii="Arial" w:eastAsia="Times New Roman" w:hAnsi="Arial" w:cs="Arial"/>
          <w:b/>
          <w:lang w:eastAsia="pl-PL"/>
        </w:rPr>
      </w:pPr>
      <w:r w:rsidRPr="006F537D">
        <w:rPr>
          <w:rFonts w:ascii="Arial" w:eastAsia="Times New Roman" w:hAnsi="Arial" w:cs="Arial"/>
          <w:b/>
          <w:lang w:eastAsia="pl-PL"/>
        </w:rPr>
        <w:t>§ 3.</w:t>
      </w:r>
    </w:p>
    <w:p w14:paraId="4D500837" w14:textId="3BD4F75C" w:rsidR="001658E6" w:rsidRPr="006F537D" w:rsidRDefault="001658E6" w:rsidP="001C7512">
      <w:pPr>
        <w:widowControl w:val="0"/>
        <w:shd w:val="clear" w:color="auto" w:fill="FFFFFF"/>
        <w:suppressAutoHyphens/>
        <w:spacing w:after="0" w:line="276" w:lineRule="auto"/>
        <w:jc w:val="center"/>
        <w:rPr>
          <w:rFonts w:ascii="Arial" w:eastAsia="Calibri" w:hAnsi="Arial" w:cs="Arial"/>
          <w:b/>
          <w:color w:val="000000"/>
        </w:rPr>
      </w:pPr>
      <w:r w:rsidRPr="006F537D">
        <w:rPr>
          <w:rFonts w:ascii="Arial" w:eastAsia="Calibri" w:hAnsi="Arial" w:cs="Arial"/>
          <w:b/>
          <w:color w:val="000000"/>
        </w:rPr>
        <w:t>Przedstawiciele Stron</w:t>
      </w:r>
    </w:p>
    <w:p w14:paraId="66826E7A" w14:textId="77F4A54E" w:rsidR="001C7512" w:rsidRPr="006F537D" w:rsidRDefault="00B97A8F" w:rsidP="006F537D">
      <w:pPr>
        <w:widowControl w:val="0"/>
        <w:numPr>
          <w:ilvl w:val="0"/>
          <w:numId w:val="12"/>
        </w:numPr>
        <w:tabs>
          <w:tab w:val="left" w:pos="142"/>
        </w:tabs>
        <w:suppressAutoHyphens/>
        <w:spacing w:after="0" w:line="276" w:lineRule="auto"/>
        <w:ind w:left="284" w:hanging="284"/>
        <w:jc w:val="both"/>
        <w:rPr>
          <w:rFonts w:ascii="Arial" w:eastAsia="Times New Roman" w:hAnsi="Arial" w:cs="Arial"/>
          <w:lang w:eastAsia="pl-PL"/>
        </w:rPr>
      </w:pPr>
      <w:r w:rsidRPr="006F537D">
        <w:rPr>
          <w:rFonts w:ascii="Arial" w:eastAsia="Times New Roman" w:hAnsi="Arial" w:cs="Arial"/>
          <w:lang w:eastAsia="pl-PL"/>
        </w:rPr>
        <w:t xml:space="preserve">Do współpracy i koordynacji realizacji przedmiotu Umowy, w tym do podpisywania </w:t>
      </w:r>
      <w:r w:rsidR="00186FBD" w:rsidRPr="006F537D">
        <w:rPr>
          <w:rFonts w:ascii="Arial" w:eastAsia="Times New Roman" w:hAnsi="Arial" w:cs="Arial"/>
          <w:lang w:eastAsia="pl-PL"/>
        </w:rPr>
        <w:t>faktur</w:t>
      </w:r>
      <w:r w:rsidRPr="006F537D">
        <w:rPr>
          <w:rFonts w:ascii="Arial" w:eastAsia="Times New Roman" w:hAnsi="Arial" w:cs="Arial"/>
          <w:lang w:eastAsia="pl-PL"/>
        </w:rPr>
        <w:t xml:space="preserve"> </w:t>
      </w:r>
      <w:r w:rsidRPr="006F537D">
        <w:rPr>
          <w:rFonts w:ascii="Arial" w:eastAsia="Times New Roman" w:hAnsi="Arial" w:cs="Arial"/>
          <w:lang w:val="cs-CZ" w:eastAsia="pl-PL"/>
        </w:rPr>
        <w:t>upoważnione są osoby ze strony Zamawiąjacego:</w:t>
      </w:r>
    </w:p>
    <w:p w14:paraId="1538EF95" w14:textId="7F769672" w:rsidR="00C92FF2" w:rsidRPr="006F537D" w:rsidRDefault="003278C5" w:rsidP="006F537D">
      <w:pPr>
        <w:spacing w:after="0" w:line="276" w:lineRule="auto"/>
        <w:ind w:left="709" w:hanging="283"/>
        <w:contextualSpacing/>
        <w:jc w:val="both"/>
        <w:rPr>
          <w:rFonts w:ascii="Arial" w:eastAsia="Times New Roman" w:hAnsi="Arial" w:cs="Arial"/>
          <w:b/>
          <w:lang w:eastAsia="pl-PL"/>
        </w:rPr>
      </w:pPr>
      <w:r w:rsidRPr="006F537D">
        <w:rPr>
          <w:rFonts w:ascii="Arial" w:eastAsia="Times New Roman" w:hAnsi="Arial" w:cs="Arial"/>
          <w:lang w:eastAsia="pl-PL"/>
        </w:rPr>
        <w:t>a</w:t>
      </w:r>
      <w:r w:rsidR="00C92FF2" w:rsidRPr="006F537D">
        <w:rPr>
          <w:rFonts w:ascii="Arial" w:eastAsia="Times New Roman" w:hAnsi="Arial" w:cs="Arial"/>
          <w:lang w:eastAsia="pl-PL"/>
        </w:rPr>
        <w:t>)</w:t>
      </w:r>
      <w:r w:rsidR="00A31EAC" w:rsidRPr="006F537D">
        <w:rPr>
          <w:rFonts w:ascii="Arial" w:eastAsia="Times New Roman" w:hAnsi="Arial" w:cs="Arial"/>
          <w:lang w:eastAsia="pl-PL"/>
        </w:rPr>
        <w:t xml:space="preserve"> </w:t>
      </w:r>
      <w:r w:rsidR="00A10FD0" w:rsidRPr="006F537D">
        <w:rPr>
          <w:rFonts w:ascii="Arial" w:eastAsia="Times New Roman" w:hAnsi="Arial" w:cs="Arial"/>
          <w:b/>
          <w:lang w:eastAsia="pl-PL"/>
        </w:rPr>
        <w:t>ZAMOŚĆ</w:t>
      </w:r>
      <w:r w:rsidR="00C92FF2" w:rsidRPr="006F537D">
        <w:rPr>
          <w:rFonts w:ascii="Arial" w:eastAsia="Times New Roman" w:hAnsi="Arial" w:cs="Arial"/>
          <w:b/>
          <w:lang w:eastAsia="pl-PL"/>
        </w:rPr>
        <w:t xml:space="preserve"> </w:t>
      </w:r>
      <w:r w:rsidR="00B87844" w:rsidRPr="006F537D">
        <w:rPr>
          <w:rFonts w:ascii="Arial" w:eastAsia="Times New Roman" w:hAnsi="Arial" w:cs="Arial"/>
          <w:b/>
          <w:lang w:eastAsia="pl-PL"/>
        </w:rPr>
        <w:t>–</w:t>
      </w:r>
      <w:r w:rsidR="00C92FF2" w:rsidRPr="006F537D">
        <w:rPr>
          <w:rFonts w:ascii="Arial" w:eastAsia="Times New Roman" w:hAnsi="Arial" w:cs="Arial"/>
          <w:b/>
          <w:lang w:eastAsia="pl-PL"/>
        </w:rPr>
        <w:t xml:space="preserve"> </w:t>
      </w:r>
      <w:r w:rsidR="004E7664" w:rsidRPr="006F537D">
        <w:rPr>
          <w:rFonts w:ascii="Arial" w:eastAsia="Times New Roman" w:hAnsi="Arial" w:cs="Arial"/>
          <w:b/>
          <w:lang w:eastAsia="pl-PL"/>
        </w:rPr>
        <w:t>………………………..</w:t>
      </w:r>
      <w:r w:rsidR="00C92FF2" w:rsidRPr="006F537D">
        <w:rPr>
          <w:rFonts w:ascii="Arial" w:eastAsia="Times New Roman" w:hAnsi="Arial" w:cs="Arial"/>
          <w:b/>
          <w:lang w:eastAsia="pl-PL"/>
        </w:rPr>
        <w:t xml:space="preserve">    tel. </w:t>
      </w:r>
      <w:r w:rsidR="004E7664" w:rsidRPr="006F537D">
        <w:rPr>
          <w:rFonts w:ascii="Arial" w:eastAsia="Times New Roman" w:hAnsi="Arial" w:cs="Arial"/>
          <w:b/>
          <w:lang w:eastAsia="pl-PL"/>
        </w:rPr>
        <w:t>………………………….</w:t>
      </w:r>
      <w:r w:rsidR="00B87844" w:rsidRPr="006F537D">
        <w:rPr>
          <w:rFonts w:ascii="Arial" w:eastAsia="Times New Roman" w:hAnsi="Arial" w:cs="Arial"/>
          <w:b/>
          <w:lang w:eastAsia="pl-PL"/>
        </w:rPr>
        <w:t>.</w:t>
      </w:r>
    </w:p>
    <w:p w14:paraId="7ABDEABD" w14:textId="7DB51EE2" w:rsidR="00B97A8F" w:rsidRPr="006F537D" w:rsidRDefault="00B97A8F" w:rsidP="00566088">
      <w:pPr>
        <w:widowControl w:val="0"/>
        <w:numPr>
          <w:ilvl w:val="0"/>
          <w:numId w:val="12"/>
        </w:numPr>
        <w:tabs>
          <w:tab w:val="left" w:pos="232"/>
          <w:tab w:val="left" w:pos="284"/>
        </w:tabs>
        <w:suppressAutoHyphens/>
        <w:spacing w:after="0" w:line="276" w:lineRule="auto"/>
        <w:ind w:left="284" w:hanging="284"/>
        <w:jc w:val="both"/>
        <w:rPr>
          <w:rFonts w:ascii="Arial" w:eastAsia="Times New Roman" w:hAnsi="Arial" w:cs="Arial"/>
          <w:lang w:val="cs-CZ" w:eastAsia="pl-PL"/>
        </w:rPr>
      </w:pPr>
      <w:r w:rsidRPr="006F537D">
        <w:rPr>
          <w:rFonts w:ascii="Arial" w:eastAsia="Times New Roman" w:hAnsi="Arial" w:cs="Arial"/>
          <w:lang w:eastAsia="pl-PL"/>
        </w:rPr>
        <w:t xml:space="preserve"> Do współpracy i koordynacji realizacji przedmiotu Umowy, w tym do podpisywania </w:t>
      </w:r>
      <w:r w:rsidR="00E74D2F" w:rsidRPr="006F537D">
        <w:rPr>
          <w:rFonts w:ascii="Arial" w:eastAsia="Times New Roman" w:hAnsi="Arial" w:cs="Arial"/>
          <w:lang w:eastAsia="pl-PL"/>
        </w:rPr>
        <w:t>faktur</w:t>
      </w:r>
      <w:r w:rsidR="00E42A66" w:rsidRPr="006F537D">
        <w:rPr>
          <w:rFonts w:ascii="Arial" w:eastAsia="Times New Roman" w:hAnsi="Arial" w:cs="Arial"/>
          <w:lang w:val="cs-CZ" w:eastAsia="pl-PL"/>
        </w:rPr>
        <w:t xml:space="preserve"> </w:t>
      </w:r>
      <w:r w:rsidRPr="006F537D">
        <w:rPr>
          <w:rFonts w:ascii="Arial" w:eastAsia="Times New Roman" w:hAnsi="Arial" w:cs="Arial"/>
          <w:lang w:val="cs-CZ" w:eastAsia="pl-PL"/>
        </w:rPr>
        <w:t>upoważnione są osoby ze strony Wykonawcy:</w:t>
      </w:r>
    </w:p>
    <w:p w14:paraId="43C8D03A" w14:textId="69EFC611" w:rsidR="00B97A8F" w:rsidRPr="006F537D" w:rsidRDefault="004E7664" w:rsidP="006F537D">
      <w:pPr>
        <w:numPr>
          <w:ilvl w:val="0"/>
          <w:numId w:val="13"/>
        </w:numPr>
        <w:tabs>
          <w:tab w:val="left" w:pos="2108"/>
        </w:tabs>
        <w:suppressAutoHyphens/>
        <w:spacing w:after="0" w:line="276" w:lineRule="auto"/>
        <w:ind w:left="851"/>
        <w:jc w:val="both"/>
        <w:rPr>
          <w:rFonts w:ascii="Arial" w:eastAsia="Times New Roman" w:hAnsi="Arial" w:cs="Arial"/>
          <w:b/>
        </w:rPr>
      </w:pPr>
      <w:r w:rsidRPr="006F537D">
        <w:rPr>
          <w:rFonts w:ascii="Arial" w:eastAsia="Times New Roman" w:hAnsi="Arial" w:cs="Arial"/>
          <w:b/>
        </w:rPr>
        <w:t>………………..</w:t>
      </w:r>
      <w:r w:rsidR="00B87844" w:rsidRPr="006F537D">
        <w:rPr>
          <w:rFonts w:ascii="Arial" w:eastAsia="Times New Roman" w:hAnsi="Arial" w:cs="Arial"/>
          <w:b/>
        </w:rPr>
        <w:t xml:space="preserve"> </w:t>
      </w:r>
      <w:r w:rsidR="00B97A8F" w:rsidRPr="006F537D">
        <w:rPr>
          <w:rFonts w:ascii="Arial" w:eastAsia="Times New Roman" w:hAnsi="Arial" w:cs="Arial"/>
          <w:b/>
        </w:rPr>
        <w:t>tel</w:t>
      </w:r>
      <w:r w:rsidR="00B87844" w:rsidRPr="006F537D">
        <w:rPr>
          <w:rFonts w:ascii="Arial" w:eastAsia="Times New Roman" w:hAnsi="Arial" w:cs="Arial"/>
          <w:b/>
        </w:rPr>
        <w:t xml:space="preserve">: </w:t>
      </w:r>
      <w:r w:rsidRPr="006F537D">
        <w:rPr>
          <w:rFonts w:ascii="Arial" w:eastAsia="Times New Roman" w:hAnsi="Arial" w:cs="Arial"/>
          <w:b/>
        </w:rPr>
        <w:t>………………………….</w:t>
      </w:r>
      <w:r w:rsidR="00B87844" w:rsidRPr="006F537D">
        <w:rPr>
          <w:rFonts w:ascii="Arial" w:eastAsia="Times New Roman" w:hAnsi="Arial" w:cs="Arial"/>
          <w:b/>
        </w:rPr>
        <w:t xml:space="preserve"> </w:t>
      </w:r>
      <w:r w:rsidR="00B97A8F" w:rsidRPr="006F537D">
        <w:rPr>
          <w:rFonts w:ascii="Arial" w:eastAsia="Times New Roman" w:hAnsi="Arial" w:cs="Arial"/>
          <w:b/>
        </w:rPr>
        <w:t>e-mail</w:t>
      </w:r>
      <w:r w:rsidR="00B87844" w:rsidRPr="006F537D">
        <w:rPr>
          <w:rFonts w:ascii="Arial" w:eastAsia="Times New Roman" w:hAnsi="Arial" w:cs="Arial"/>
          <w:b/>
        </w:rPr>
        <w:t xml:space="preserve">: </w:t>
      </w:r>
      <w:r w:rsidRPr="006F537D">
        <w:rPr>
          <w:rFonts w:ascii="Arial" w:eastAsia="Times New Roman" w:hAnsi="Arial" w:cs="Arial"/>
          <w:b/>
        </w:rPr>
        <w:t>……………………….</w:t>
      </w:r>
      <w:r w:rsidR="00B97A8F" w:rsidRPr="006F537D">
        <w:rPr>
          <w:rFonts w:ascii="Arial" w:eastAsia="Times New Roman" w:hAnsi="Arial" w:cs="Arial"/>
        </w:rPr>
        <w:t>lub</w:t>
      </w:r>
    </w:p>
    <w:p w14:paraId="4C5BA99B" w14:textId="77777777" w:rsidR="00B97A8F" w:rsidRPr="006F537D" w:rsidRDefault="00B97A8F" w:rsidP="00566088">
      <w:pPr>
        <w:numPr>
          <w:ilvl w:val="0"/>
          <w:numId w:val="12"/>
        </w:numPr>
        <w:suppressAutoHyphens/>
        <w:spacing w:after="0" w:line="276" w:lineRule="auto"/>
        <w:ind w:left="284" w:hanging="284"/>
        <w:contextualSpacing/>
        <w:jc w:val="both"/>
        <w:rPr>
          <w:rFonts w:ascii="Arial" w:eastAsia="Calibri" w:hAnsi="Arial" w:cs="Arial"/>
          <w:kern w:val="2"/>
        </w:rPr>
      </w:pPr>
      <w:r w:rsidRPr="006F537D">
        <w:rPr>
          <w:rFonts w:ascii="Arial" w:eastAsia="Calibri" w:hAnsi="Arial" w:cs="Arial"/>
          <w:kern w:val="2"/>
        </w:rPr>
        <w:t>Strony postanawiają, że osobami odpowiedzialnymi za realizację niniejszej umowy będą:</w:t>
      </w:r>
    </w:p>
    <w:p w14:paraId="73866BE2" w14:textId="28CE17B3" w:rsidR="00B97A8F" w:rsidRPr="006F537D" w:rsidRDefault="00B97A8F" w:rsidP="001C7512">
      <w:pPr>
        <w:suppressAutoHyphens/>
        <w:spacing w:after="0" w:line="276" w:lineRule="auto"/>
        <w:ind w:left="284"/>
        <w:jc w:val="both"/>
        <w:rPr>
          <w:rFonts w:ascii="Arial" w:eastAsia="Calibri" w:hAnsi="Arial" w:cs="Arial"/>
          <w:bCs/>
          <w:kern w:val="2"/>
        </w:rPr>
      </w:pPr>
      <w:r w:rsidRPr="006F537D">
        <w:rPr>
          <w:rFonts w:ascii="Arial" w:eastAsia="Calibri" w:hAnsi="Arial" w:cs="Arial"/>
          <w:kern w:val="2"/>
        </w:rPr>
        <w:t>po stronie Zamawiającego:</w:t>
      </w:r>
      <w:r w:rsidRPr="006F537D">
        <w:rPr>
          <w:rFonts w:ascii="Arial" w:eastAsia="Calibri" w:hAnsi="Arial" w:cs="Arial"/>
          <w:b/>
          <w:kern w:val="2"/>
        </w:rPr>
        <w:t xml:space="preserve"> </w:t>
      </w:r>
      <w:r w:rsidR="004E7664" w:rsidRPr="006F537D">
        <w:rPr>
          <w:rFonts w:ascii="Arial" w:eastAsia="Calibri" w:hAnsi="Arial" w:cs="Arial"/>
          <w:b/>
          <w:bCs/>
          <w:kern w:val="2"/>
        </w:rPr>
        <w:t>………………..</w:t>
      </w:r>
      <w:r w:rsidRPr="006F537D">
        <w:rPr>
          <w:rFonts w:ascii="Arial" w:eastAsia="Calibri" w:hAnsi="Arial" w:cs="Arial"/>
          <w:b/>
          <w:bCs/>
          <w:kern w:val="2"/>
        </w:rPr>
        <w:t xml:space="preserve"> tel. </w:t>
      </w:r>
      <w:r w:rsidR="004E7664" w:rsidRPr="006F537D">
        <w:rPr>
          <w:rFonts w:ascii="Arial" w:eastAsia="Calibri" w:hAnsi="Arial" w:cs="Arial"/>
          <w:b/>
          <w:bCs/>
          <w:kern w:val="2"/>
        </w:rPr>
        <w:t>……………………</w:t>
      </w:r>
    </w:p>
    <w:p w14:paraId="06E5AF5F" w14:textId="69A23686" w:rsidR="00B97A8F" w:rsidRPr="006F537D" w:rsidRDefault="00B97A8F" w:rsidP="001C7512">
      <w:pPr>
        <w:suppressAutoHyphens/>
        <w:spacing w:after="0" w:line="276" w:lineRule="auto"/>
        <w:ind w:left="284"/>
        <w:jc w:val="both"/>
        <w:rPr>
          <w:rFonts w:ascii="Arial" w:eastAsia="Calibri" w:hAnsi="Arial" w:cs="Arial"/>
          <w:bCs/>
          <w:kern w:val="2"/>
        </w:rPr>
      </w:pPr>
      <w:r w:rsidRPr="006F537D">
        <w:rPr>
          <w:rFonts w:ascii="Arial" w:eastAsia="Calibri" w:hAnsi="Arial" w:cs="Arial"/>
          <w:bCs/>
          <w:kern w:val="2"/>
        </w:rPr>
        <w:t xml:space="preserve">po stronie Wykonawcy: </w:t>
      </w:r>
      <w:r w:rsidR="004E7664" w:rsidRPr="006F537D">
        <w:rPr>
          <w:rFonts w:ascii="Arial" w:eastAsia="Calibri" w:hAnsi="Arial" w:cs="Arial"/>
          <w:b/>
          <w:bCs/>
          <w:kern w:val="2"/>
        </w:rPr>
        <w:t>……………………….</w:t>
      </w:r>
      <w:r w:rsidRPr="006F537D">
        <w:rPr>
          <w:rFonts w:ascii="Arial" w:eastAsia="Calibri" w:hAnsi="Arial" w:cs="Arial"/>
          <w:b/>
          <w:bCs/>
          <w:kern w:val="2"/>
        </w:rPr>
        <w:t xml:space="preserve"> tel. </w:t>
      </w:r>
      <w:r w:rsidR="004E7664" w:rsidRPr="006F537D">
        <w:rPr>
          <w:rFonts w:ascii="Arial" w:eastAsia="Calibri" w:hAnsi="Arial" w:cs="Arial"/>
          <w:b/>
          <w:bCs/>
          <w:kern w:val="2"/>
        </w:rPr>
        <w:t>……………………….</w:t>
      </w:r>
    </w:p>
    <w:p w14:paraId="57450576" w14:textId="77777777" w:rsidR="002A50E6" w:rsidRPr="006F537D" w:rsidRDefault="002A50E6" w:rsidP="001C7512">
      <w:pPr>
        <w:suppressAutoHyphens/>
        <w:spacing w:after="0" w:line="276" w:lineRule="auto"/>
        <w:jc w:val="center"/>
        <w:rPr>
          <w:rFonts w:ascii="Arial" w:eastAsia="Calibri" w:hAnsi="Arial" w:cs="Arial"/>
          <w:b/>
        </w:rPr>
      </w:pPr>
    </w:p>
    <w:p w14:paraId="31488536" w14:textId="39AA59D5" w:rsidR="001658E6" w:rsidRPr="006F537D" w:rsidRDefault="001658E6" w:rsidP="001C7512">
      <w:pPr>
        <w:suppressAutoHyphens/>
        <w:spacing w:after="0" w:line="276" w:lineRule="auto"/>
        <w:jc w:val="center"/>
        <w:rPr>
          <w:rFonts w:ascii="Arial" w:eastAsia="Calibri" w:hAnsi="Arial" w:cs="Arial"/>
          <w:b/>
        </w:rPr>
      </w:pPr>
      <w:r w:rsidRPr="006F537D">
        <w:rPr>
          <w:rFonts w:ascii="Arial" w:eastAsia="Calibri" w:hAnsi="Arial" w:cs="Arial"/>
          <w:b/>
        </w:rPr>
        <w:t>§ 4.</w:t>
      </w:r>
    </w:p>
    <w:p w14:paraId="462B2D8D" w14:textId="77777777" w:rsidR="001658E6" w:rsidRPr="006F537D" w:rsidRDefault="001658E6" w:rsidP="001C7512">
      <w:pPr>
        <w:keepNext/>
        <w:keepLines/>
        <w:suppressAutoHyphens/>
        <w:spacing w:after="0" w:line="276" w:lineRule="auto"/>
        <w:contextualSpacing/>
        <w:jc w:val="center"/>
        <w:outlineLvl w:val="0"/>
        <w:rPr>
          <w:rFonts w:ascii="Arial" w:eastAsia="Times New Roman" w:hAnsi="Arial" w:cs="Arial"/>
          <w:b/>
          <w:color w:val="000000"/>
        </w:rPr>
      </w:pPr>
      <w:r w:rsidRPr="006F537D">
        <w:rPr>
          <w:rFonts w:ascii="Arial" w:eastAsia="Times New Roman" w:hAnsi="Arial" w:cs="Arial"/>
          <w:b/>
          <w:color w:val="000000"/>
        </w:rPr>
        <w:t xml:space="preserve">Wynagrodzenie Wykonawcy </w:t>
      </w:r>
    </w:p>
    <w:p w14:paraId="0FE9BD63" w14:textId="105B2D98" w:rsidR="00795C99" w:rsidRPr="006F537D" w:rsidRDefault="00795C99" w:rsidP="001C7512">
      <w:pPr>
        <w:widowControl w:val="0"/>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6F537D">
        <w:rPr>
          <w:rFonts w:ascii="Arial" w:hAnsi="Arial" w:cs="Arial"/>
        </w:rPr>
        <w:t>Cena jednostkowa obejmuje wszystkie koszty związane z wykonaniem przedmiotu umowy, na warunkach ustalonych niniejszą umową</w:t>
      </w:r>
      <w:r w:rsidR="00A31EAC" w:rsidRPr="006F537D">
        <w:rPr>
          <w:rFonts w:ascii="Arial" w:hAnsi="Arial" w:cs="Arial"/>
        </w:rPr>
        <w:t>.</w:t>
      </w:r>
    </w:p>
    <w:p w14:paraId="31B471CD" w14:textId="1ACA3A07" w:rsidR="00795C99" w:rsidRPr="006F537D" w:rsidRDefault="00795C99"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6F537D">
        <w:rPr>
          <w:rFonts w:ascii="Arial" w:hAnsi="Arial" w:cs="Arial"/>
        </w:rPr>
        <w:t>Zamawiający zastrzega, iż ceny jednostkowe będą takie same zarówno dla dostaw realizowanych w ramach zamówienia podstawowego, jak i prawa opcji.</w:t>
      </w:r>
    </w:p>
    <w:p w14:paraId="0D69B43F" w14:textId="3192D39E" w:rsidR="001658E6" w:rsidRPr="006F537D" w:rsidRDefault="00795C99" w:rsidP="001C7512">
      <w:pPr>
        <w:widowControl w:val="0"/>
        <w:numPr>
          <w:ilvl w:val="0"/>
          <w:numId w:val="5"/>
        </w:numPr>
        <w:tabs>
          <w:tab w:val="left" w:pos="284"/>
        </w:tabs>
        <w:suppressAutoHyphens/>
        <w:spacing w:after="0" w:line="276" w:lineRule="auto"/>
        <w:jc w:val="both"/>
        <w:rPr>
          <w:rFonts w:ascii="Arial" w:eastAsia="Times New Roman" w:hAnsi="Arial" w:cs="Arial"/>
          <w:lang w:eastAsia="pl-PL"/>
        </w:rPr>
      </w:pPr>
      <w:r w:rsidRPr="006F537D">
        <w:rPr>
          <w:rFonts w:ascii="Arial" w:eastAsia="Times New Roman" w:hAnsi="Arial" w:cs="Arial"/>
          <w:lang w:eastAsia="pl-PL"/>
        </w:rPr>
        <w:t xml:space="preserve">Maksymalna wartość brutto umowy </w:t>
      </w:r>
      <w:r w:rsidRPr="006F537D">
        <w:rPr>
          <w:rFonts w:ascii="Arial" w:eastAsia="Times New Roman" w:hAnsi="Arial" w:cs="Arial"/>
          <w:b/>
          <w:lang w:eastAsia="pl-PL"/>
        </w:rPr>
        <w:t>uwzględniając prawo opcji</w:t>
      </w:r>
      <w:r w:rsidRPr="006F537D">
        <w:rPr>
          <w:rFonts w:ascii="Arial" w:eastAsia="Times New Roman" w:hAnsi="Arial" w:cs="Arial"/>
          <w:lang w:eastAsia="pl-PL"/>
        </w:rPr>
        <w:t xml:space="preserve"> wynosi</w:t>
      </w:r>
      <w:r w:rsidR="001658E6" w:rsidRPr="006F537D">
        <w:rPr>
          <w:rFonts w:ascii="Arial" w:eastAsia="Times New Roman" w:hAnsi="Arial" w:cs="Arial"/>
          <w:lang w:eastAsia="pl-PL"/>
        </w:rPr>
        <w:t>:</w:t>
      </w:r>
    </w:p>
    <w:p w14:paraId="2B348751" w14:textId="523444DC" w:rsidR="001658E6" w:rsidRPr="006F537D" w:rsidRDefault="00795C99" w:rsidP="001C7512">
      <w:pPr>
        <w:suppressAutoHyphens/>
        <w:spacing w:after="0" w:line="276" w:lineRule="auto"/>
        <w:ind w:firstLine="284"/>
        <w:jc w:val="both"/>
        <w:rPr>
          <w:rFonts w:ascii="Arial" w:eastAsia="Times New Roman" w:hAnsi="Arial" w:cs="Arial"/>
          <w:b/>
          <w:color w:val="000000"/>
          <w:lang w:eastAsia="pl-PL"/>
        </w:rPr>
      </w:pPr>
      <w:r w:rsidRPr="006F537D">
        <w:rPr>
          <w:rFonts w:ascii="Arial" w:eastAsia="Times New Roman" w:hAnsi="Arial" w:cs="Arial"/>
          <w:b/>
          <w:color w:val="000000"/>
          <w:lang w:eastAsia="pl-PL"/>
        </w:rPr>
        <w:t>BRUTTO</w:t>
      </w:r>
      <w:r w:rsidR="001658E6" w:rsidRPr="006F537D">
        <w:rPr>
          <w:rFonts w:ascii="Arial" w:eastAsia="Times New Roman" w:hAnsi="Arial" w:cs="Arial"/>
          <w:b/>
          <w:color w:val="000000"/>
          <w:lang w:eastAsia="pl-PL"/>
        </w:rPr>
        <w:t xml:space="preserve">: </w:t>
      </w:r>
      <w:r w:rsidR="004E7664" w:rsidRPr="006F537D">
        <w:rPr>
          <w:rFonts w:ascii="Arial" w:eastAsia="Times New Roman" w:hAnsi="Arial" w:cs="Arial"/>
          <w:b/>
          <w:color w:val="000000"/>
          <w:lang w:eastAsia="pl-PL"/>
        </w:rPr>
        <w:t>……………………..</w:t>
      </w:r>
      <w:r w:rsidR="00647F02" w:rsidRPr="006F537D">
        <w:rPr>
          <w:rFonts w:ascii="Arial" w:eastAsia="Times New Roman" w:hAnsi="Arial" w:cs="Arial"/>
          <w:b/>
          <w:color w:val="000000"/>
          <w:lang w:eastAsia="pl-PL"/>
        </w:rPr>
        <w:t xml:space="preserve"> zł</w:t>
      </w:r>
      <w:r w:rsidR="001658E6" w:rsidRPr="006F537D">
        <w:rPr>
          <w:rFonts w:ascii="Arial" w:eastAsia="Times New Roman" w:hAnsi="Arial" w:cs="Arial"/>
          <w:b/>
          <w:color w:val="000000"/>
          <w:lang w:eastAsia="pl-PL"/>
        </w:rPr>
        <w:t xml:space="preserve"> </w:t>
      </w:r>
    </w:p>
    <w:p w14:paraId="1937F6C6" w14:textId="2E8E6E51" w:rsidR="001658E6" w:rsidRPr="006F537D" w:rsidRDefault="001658E6" w:rsidP="001C7512">
      <w:pPr>
        <w:suppressAutoHyphens/>
        <w:spacing w:after="0" w:line="276" w:lineRule="auto"/>
        <w:ind w:firstLine="284"/>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(słownie: </w:t>
      </w:r>
      <w:r w:rsidR="004E7664" w:rsidRPr="006F537D">
        <w:rPr>
          <w:rFonts w:ascii="Arial" w:eastAsia="Times New Roman" w:hAnsi="Arial" w:cs="Arial"/>
          <w:color w:val="000000"/>
          <w:lang w:eastAsia="pl-PL"/>
        </w:rPr>
        <w:t>………………………..</w:t>
      </w:r>
      <w:r w:rsidR="00647F02" w:rsidRPr="006F537D">
        <w:rPr>
          <w:rFonts w:ascii="Arial" w:eastAsia="Times New Roman" w:hAnsi="Arial" w:cs="Arial"/>
          <w:color w:val="000000"/>
          <w:lang w:eastAsia="pl-PL"/>
        </w:rPr>
        <w:t xml:space="preserve"> </w:t>
      </w:r>
      <w:r w:rsidR="004E7664" w:rsidRPr="006F537D">
        <w:rPr>
          <w:rFonts w:ascii="Arial" w:eastAsia="Times New Roman" w:hAnsi="Arial" w:cs="Arial"/>
          <w:color w:val="000000"/>
          <w:lang w:eastAsia="pl-PL"/>
        </w:rPr>
        <w:t>….</w:t>
      </w:r>
      <w:r w:rsidRPr="006F537D">
        <w:rPr>
          <w:rFonts w:ascii="Arial" w:eastAsia="Times New Roman" w:hAnsi="Arial" w:cs="Arial"/>
          <w:color w:val="000000"/>
          <w:lang w:eastAsia="pl-PL"/>
        </w:rPr>
        <w:t>/100 złotych)</w:t>
      </w:r>
    </w:p>
    <w:p w14:paraId="2217D1BF" w14:textId="60B717E8" w:rsidR="00795C99" w:rsidRPr="006F537D" w:rsidRDefault="00795C99" w:rsidP="001C7512">
      <w:pPr>
        <w:pStyle w:val="Akapitzlist"/>
        <w:numPr>
          <w:ilvl w:val="0"/>
          <w:numId w:val="5"/>
        </w:numPr>
        <w:tabs>
          <w:tab w:val="clear" w:pos="0"/>
          <w:tab w:val="num" w:pos="284"/>
        </w:tabs>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Wartość umowy </w:t>
      </w:r>
      <w:r w:rsidRPr="006F537D">
        <w:rPr>
          <w:rFonts w:ascii="Arial" w:eastAsia="Times New Roman" w:hAnsi="Arial" w:cs="Arial"/>
          <w:b/>
          <w:lang w:eastAsia="pl-PL"/>
        </w:rPr>
        <w:t>bez uwzględniania prawa opcji</w:t>
      </w:r>
      <w:r w:rsidRPr="006F537D">
        <w:rPr>
          <w:rFonts w:ascii="Arial" w:eastAsia="Times New Roman" w:hAnsi="Arial" w:cs="Arial"/>
          <w:lang w:eastAsia="pl-PL"/>
        </w:rPr>
        <w:t xml:space="preserve"> </w:t>
      </w:r>
      <w:r w:rsidRPr="006F537D">
        <w:rPr>
          <w:rFonts w:ascii="Arial" w:eastAsia="Times New Roman" w:hAnsi="Arial" w:cs="Arial"/>
          <w:color w:val="000000"/>
          <w:lang w:eastAsia="pl-PL"/>
        </w:rPr>
        <w:t>nie może przekroczyć:</w:t>
      </w:r>
    </w:p>
    <w:p w14:paraId="6B1D07CE" w14:textId="17767D6D" w:rsidR="00795C99" w:rsidRPr="006F537D" w:rsidRDefault="00795C99" w:rsidP="001C7512">
      <w:pPr>
        <w:pStyle w:val="Akapitzlist"/>
        <w:suppressAutoHyphens/>
        <w:spacing w:after="0" w:line="276" w:lineRule="auto"/>
        <w:ind w:left="0" w:firstLine="284"/>
        <w:jc w:val="both"/>
        <w:rPr>
          <w:rFonts w:ascii="Arial" w:eastAsia="Times New Roman" w:hAnsi="Arial" w:cs="Arial"/>
          <w:b/>
          <w:color w:val="000000"/>
          <w:lang w:eastAsia="pl-PL"/>
        </w:rPr>
      </w:pPr>
      <w:r w:rsidRPr="006F537D">
        <w:rPr>
          <w:rFonts w:ascii="Arial" w:eastAsia="Times New Roman" w:hAnsi="Arial" w:cs="Arial"/>
          <w:color w:val="000000"/>
          <w:lang w:eastAsia="pl-PL"/>
        </w:rPr>
        <w:t>Wartość netto</w:t>
      </w:r>
      <w:r w:rsidR="00647F02" w:rsidRPr="006F537D">
        <w:rPr>
          <w:rFonts w:ascii="Arial" w:eastAsia="Times New Roman" w:hAnsi="Arial" w:cs="Arial"/>
          <w:color w:val="000000"/>
          <w:lang w:eastAsia="pl-PL"/>
        </w:rPr>
        <w:t xml:space="preserve">: </w:t>
      </w:r>
      <w:r w:rsidR="004E7664" w:rsidRPr="006F537D">
        <w:rPr>
          <w:rFonts w:ascii="Arial" w:eastAsia="Times New Roman" w:hAnsi="Arial" w:cs="Arial"/>
          <w:b/>
          <w:color w:val="000000"/>
          <w:lang w:eastAsia="pl-PL"/>
        </w:rPr>
        <w:t>…………………..</w:t>
      </w:r>
      <w:r w:rsidR="00647F02" w:rsidRPr="006F537D">
        <w:rPr>
          <w:rFonts w:ascii="Arial" w:eastAsia="Times New Roman" w:hAnsi="Arial" w:cs="Arial"/>
          <w:b/>
          <w:color w:val="000000"/>
          <w:lang w:eastAsia="pl-PL"/>
        </w:rPr>
        <w:t xml:space="preserve"> </w:t>
      </w:r>
      <w:r w:rsidRPr="006F537D">
        <w:rPr>
          <w:rFonts w:ascii="Arial" w:eastAsia="Times New Roman" w:hAnsi="Arial" w:cs="Arial"/>
          <w:b/>
          <w:color w:val="000000"/>
          <w:lang w:eastAsia="pl-PL"/>
        </w:rPr>
        <w:t>zł</w:t>
      </w:r>
    </w:p>
    <w:p w14:paraId="3F470B0E" w14:textId="292AED33" w:rsidR="00795C99" w:rsidRPr="006F537D" w:rsidRDefault="00795C99" w:rsidP="001C7512">
      <w:pPr>
        <w:suppressAutoHyphens/>
        <w:spacing w:after="0" w:line="276" w:lineRule="auto"/>
        <w:ind w:firstLine="284"/>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(słownie: </w:t>
      </w:r>
      <w:r w:rsidR="004E7664" w:rsidRPr="006F537D">
        <w:rPr>
          <w:rFonts w:ascii="Arial" w:eastAsia="Times New Roman" w:hAnsi="Arial" w:cs="Arial"/>
          <w:color w:val="000000"/>
          <w:lang w:eastAsia="pl-PL"/>
        </w:rPr>
        <w:t>………………………….</w:t>
      </w:r>
      <w:r w:rsidR="00647F02" w:rsidRPr="006F537D">
        <w:rPr>
          <w:rFonts w:ascii="Arial" w:eastAsia="Times New Roman" w:hAnsi="Arial" w:cs="Arial"/>
          <w:color w:val="000000"/>
          <w:lang w:eastAsia="pl-PL"/>
        </w:rPr>
        <w:t xml:space="preserve"> </w:t>
      </w:r>
      <w:r w:rsidR="004E7664" w:rsidRPr="006F537D">
        <w:rPr>
          <w:rFonts w:ascii="Arial" w:eastAsia="Times New Roman" w:hAnsi="Arial" w:cs="Arial"/>
          <w:color w:val="000000"/>
          <w:lang w:eastAsia="pl-PL"/>
        </w:rPr>
        <w:t>…..</w:t>
      </w:r>
      <w:r w:rsidRPr="006F537D">
        <w:rPr>
          <w:rFonts w:ascii="Arial" w:eastAsia="Times New Roman" w:hAnsi="Arial" w:cs="Arial"/>
          <w:color w:val="000000"/>
          <w:lang w:eastAsia="pl-PL"/>
        </w:rPr>
        <w:t>/100 złotych)</w:t>
      </w:r>
    </w:p>
    <w:p w14:paraId="5021D29E" w14:textId="513927D2" w:rsidR="00795C99" w:rsidRPr="006F537D" w:rsidRDefault="00795C99" w:rsidP="001C7512">
      <w:pPr>
        <w:pStyle w:val="Akapitzlist"/>
        <w:suppressAutoHyphens/>
        <w:spacing w:after="0" w:line="276" w:lineRule="auto"/>
        <w:ind w:left="0" w:firstLine="284"/>
        <w:jc w:val="both"/>
        <w:rPr>
          <w:rFonts w:ascii="Arial" w:eastAsia="Times New Roman" w:hAnsi="Arial" w:cs="Arial"/>
          <w:color w:val="000000"/>
          <w:lang w:eastAsia="pl-PL"/>
        </w:rPr>
      </w:pPr>
      <w:r w:rsidRPr="006F537D">
        <w:rPr>
          <w:rFonts w:ascii="Arial" w:eastAsia="Times New Roman" w:hAnsi="Arial" w:cs="Arial"/>
          <w:color w:val="000000"/>
          <w:lang w:eastAsia="pl-PL"/>
        </w:rPr>
        <w:t>Wartość brutto</w:t>
      </w:r>
      <w:r w:rsidR="00647F02" w:rsidRPr="006F537D">
        <w:rPr>
          <w:rFonts w:ascii="Arial" w:eastAsia="Times New Roman" w:hAnsi="Arial" w:cs="Arial"/>
          <w:color w:val="000000"/>
          <w:lang w:eastAsia="pl-PL"/>
        </w:rPr>
        <w:t xml:space="preserve">: </w:t>
      </w:r>
      <w:r w:rsidR="004E7664" w:rsidRPr="006F537D">
        <w:rPr>
          <w:rFonts w:ascii="Arial" w:eastAsia="Times New Roman" w:hAnsi="Arial" w:cs="Arial"/>
          <w:b/>
          <w:color w:val="000000"/>
          <w:lang w:eastAsia="pl-PL"/>
        </w:rPr>
        <w:t>………………….</w:t>
      </w:r>
      <w:r w:rsidR="00647F02" w:rsidRPr="006F537D">
        <w:rPr>
          <w:rFonts w:ascii="Arial" w:eastAsia="Times New Roman" w:hAnsi="Arial" w:cs="Arial"/>
          <w:b/>
          <w:color w:val="000000"/>
          <w:lang w:eastAsia="pl-PL"/>
        </w:rPr>
        <w:t xml:space="preserve"> zł</w:t>
      </w:r>
      <w:r w:rsidR="00647F02" w:rsidRPr="006F537D">
        <w:rPr>
          <w:rFonts w:ascii="Arial" w:eastAsia="Times New Roman" w:hAnsi="Arial" w:cs="Arial"/>
          <w:color w:val="000000"/>
          <w:lang w:eastAsia="pl-PL"/>
        </w:rPr>
        <w:t xml:space="preserve"> </w:t>
      </w:r>
    </w:p>
    <w:p w14:paraId="7CD5F38B" w14:textId="6EDA73D9" w:rsidR="00795C99" w:rsidRPr="006F537D" w:rsidRDefault="00795C99" w:rsidP="001C7512">
      <w:pPr>
        <w:suppressAutoHyphens/>
        <w:spacing w:after="0" w:line="276" w:lineRule="auto"/>
        <w:ind w:firstLine="284"/>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(słownie: </w:t>
      </w:r>
      <w:r w:rsidR="004E7664" w:rsidRPr="006F537D">
        <w:rPr>
          <w:rFonts w:ascii="Arial" w:eastAsia="Times New Roman" w:hAnsi="Arial" w:cs="Arial"/>
          <w:color w:val="000000"/>
          <w:lang w:eastAsia="pl-PL"/>
        </w:rPr>
        <w:t>…………………………..</w:t>
      </w:r>
      <w:r w:rsidR="00647F02" w:rsidRPr="006F537D">
        <w:rPr>
          <w:rFonts w:ascii="Arial" w:eastAsia="Times New Roman" w:hAnsi="Arial" w:cs="Arial"/>
          <w:color w:val="000000"/>
          <w:lang w:eastAsia="pl-PL"/>
        </w:rPr>
        <w:t xml:space="preserve"> </w:t>
      </w:r>
      <w:r w:rsidR="004E7664" w:rsidRPr="006F537D">
        <w:rPr>
          <w:rFonts w:ascii="Arial" w:eastAsia="Times New Roman" w:hAnsi="Arial" w:cs="Arial"/>
          <w:color w:val="000000"/>
          <w:lang w:eastAsia="pl-PL"/>
        </w:rPr>
        <w:t>….</w:t>
      </w:r>
      <w:r w:rsidR="00647F02" w:rsidRPr="006F537D">
        <w:rPr>
          <w:rFonts w:ascii="Arial" w:eastAsia="Times New Roman" w:hAnsi="Arial" w:cs="Arial"/>
          <w:color w:val="000000"/>
          <w:lang w:eastAsia="pl-PL"/>
        </w:rPr>
        <w:t>/100 złotych</w:t>
      </w:r>
      <w:r w:rsidRPr="006F537D">
        <w:rPr>
          <w:rFonts w:ascii="Arial" w:eastAsia="Times New Roman" w:hAnsi="Arial" w:cs="Arial"/>
          <w:color w:val="000000"/>
          <w:lang w:eastAsia="pl-PL"/>
        </w:rPr>
        <w:t>)</w:t>
      </w:r>
    </w:p>
    <w:p w14:paraId="6A6FA8CB" w14:textId="432A1891" w:rsidR="001658E6" w:rsidRPr="006F537D" w:rsidRDefault="001658E6" w:rsidP="001C7512">
      <w:pPr>
        <w:suppressAutoHyphens/>
        <w:spacing w:after="0" w:line="276" w:lineRule="auto"/>
        <w:ind w:firstLine="284"/>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 w tym podatek VAT w wysokości </w:t>
      </w:r>
      <w:r w:rsidR="004E7664" w:rsidRPr="006F537D">
        <w:rPr>
          <w:rFonts w:ascii="Arial" w:eastAsia="Times New Roman" w:hAnsi="Arial" w:cs="Arial"/>
          <w:b/>
          <w:color w:val="000000"/>
          <w:lang w:eastAsia="pl-PL"/>
        </w:rPr>
        <w:t>……….</w:t>
      </w:r>
      <w:r w:rsidRPr="006F537D">
        <w:rPr>
          <w:rFonts w:ascii="Arial" w:eastAsia="Times New Roman" w:hAnsi="Arial" w:cs="Arial"/>
          <w:b/>
          <w:color w:val="000000"/>
          <w:lang w:eastAsia="pl-PL"/>
        </w:rPr>
        <w:t>%</w:t>
      </w:r>
    </w:p>
    <w:p w14:paraId="58AB5D95" w14:textId="77777777" w:rsidR="001658E6" w:rsidRPr="006F537D" w:rsidRDefault="001658E6" w:rsidP="001C7512">
      <w:pPr>
        <w:suppressAutoHyphens/>
        <w:spacing w:after="0" w:line="276" w:lineRule="auto"/>
        <w:ind w:firstLine="284"/>
        <w:jc w:val="both"/>
        <w:rPr>
          <w:rFonts w:ascii="Arial" w:eastAsia="Times New Roman" w:hAnsi="Arial" w:cs="Arial"/>
          <w:b/>
          <w:color w:val="000000"/>
          <w:lang w:eastAsia="pl-PL"/>
        </w:rPr>
      </w:pPr>
      <w:r w:rsidRPr="006F537D">
        <w:rPr>
          <w:rFonts w:ascii="Arial" w:eastAsia="Times New Roman" w:hAnsi="Arial" w:cs="Arial"/>
          <w:b/>
          <w:color w:val="000000"/>
          <w:lang w:eastAsia="pl-PL"/>
        </w:rPr>
        <w:t>zgodnie z przyjętą ofertą Wykonawcy.</w:t>
      </w:r>
    </w:p>
    <w:p w14:paraId="4131F997" w14:textId="12BFCBA7" w:rsidR="001658E6" w:rsidRPr="006F537D" w:rsidRDefault="001658E6" w:rsidP="001C7512">
      <w:pPr>
        <w:pStyle w:val="Akapitzlist"/>
        <w:numPr>
          <w:ilvl w:val="0"/>
          <w:numId w:val="5"/>
        </w:numPr>
        <w:tabs>
          <w:tab w:val="clear" w:pos="0"/>
          <w:tab w:val="num" w:pos="284"/>
        </w:tabs>
        <w:suppressAutoHyphens/>
        <w:spacing w:after="0" w:line="276" w:lineRule="auto"/>
        <w:ind w:left="284" w:hanging="284"/>
        <w:jc w:val="both"/>
        <w:rPr>
          <w:rFonts w:ascii="Arial" w:eastAsia="Times New Roman" w:hAnsi="Arial" w:cs="Arial"/>
          <w:lang w:eastAsia="pl-PL"/>
        </w:rPr>
      </w:pPr>
      <w:r w:rsidRPr="006F537D">
        <w:rPr>
          <w:rFonts w:ascii="Arial" w:eastAsia="Times New Roman" w:hAnsi="Arial" w:cs="Arial"/>
          <w:lang w:eastAsia="pl-PL"/>
        </w:rPr>
        <w:t>Powyższa cena obejmuje wszystkie koszty związane z prawidłową  realizacją przedmiotu niniejszej Umowy.</w:t>
      </w:r>
    </w:p>
    <w:p w14:paraId="65DCB979" w14:textId="31B88D59" w:rsidR="00A61EE5" w:rsidRPr="006F537D" w:rsidRDefault="00A61EE5" w:rsidP="001C7512">
      <w:pPr>
        <w:numPr>
          <w:ilvl w:val="0"/>
          <w:numId w:val="5"/>
        </w:numPr>
        <w:tabs>
          <w:tab w:val="clear" w:pos="0"/>
          <w:tab w:val="num" w:pos="284"/>
          <w:tab w:val="num" w:pos="426"/>
        </w:tabs>
        <w:suppressAutoHyphens/>
        <w:spacing w:before="120" w:after="0" w:line="276" w:lineRule="auto"/>
        <w:ind w:left="284" w:hanging="284"/>
        <w:jc w:val="both"/>
        <w:rPr>
          <w:rFonts w:ascii="Arial" w:hAnsi="Arial" w:cs="Arial"/>
        </w:rPr>
      </w:pPr>
      <w:r w:rsidRPr="006F537D">
        <w:rPr>
          <w:rFonts w:ascii="Arial" w:hAnsi="Arial" w:cs="Arial"/>
        </w:rPr>
        <w:t xml:space="preserve">Zamawiający gwarantuje złożenie zamówień w ramach zamówienia podstawowego na dostawę towaru na poziomie nie mniejszym niż </w:t>
      </w:r>
      <w:r w:rsidR="00125EC1" w:rsidRPr="006F537D">
        <w:rPr>
          <w:rFonts w:ascii="Arial" w:hAnsi="Arial" w:cs="Arial"/>
        </w:rPr>
        <w:t>4</w:t>
      </w:r>
      <w:r w:rsidRPr="006F537D">
        <w:rPr>
          <w:rFonts w:ascii="Arial" w:hAnsi="Arial" w:cs="Arial"/>
        </w:rPr>
        <w:t xml:space="preserve">0% wartości brutto umowy, o której mowa w § 4 ust. </w:t>
      </w:r>
      <w:r w:rsidR="00E74D2F" w:rsidRPr="006F537D">
        <w:rPr>
          <w:rFonts w:ascii="Arial" w:hAnsi="Arial" w:cs="Arial"/>
        </w:rPr>
        <w:t>4</w:t>
      </w:r>
      <w:r w:rsidRPr="006F537D">
        <w:rPr>
          <w:rFonts w:ascii="Arial" w:hAnsi="Arial" w:cs="Arial"/>
        </w:rPr>
        <w:t xml:space="preserve"> niniejszej umowy. Realizacja umowy w pozostałym zakresie uzależniona będzie od faktycznych potrzeb odbiorców wynikających ze zmiennej liczby uprawnionych do żywienia oraz przydzielonych na ten cel środków finansowych.</w:t>
      </w:r>
    </w:p>
    <w:p w14:paraId="464DD540" w14:textId="4E60DD68" w:rsidR="00A61EE5" w:rsidRPr="006F537D" w:rsidRDefault="00A61EE5" w:rsidP="001C7512">
      <w:pPr>
        <w:numPr>
          <w:ilvl w:val="0"/>
          <w:numId w:val="5"/>
        </w:numPr>
        <w:tabs>
          <w:tab w:val="clear" w:pos="0"/>
          <w:tab w:val="num" w:pos="142"/>
          <w:tab w:val="left" w:pos="426"/>
        </w:tabs>
        <w:suppressAutoHyphens/>
        <w:spacing w:before="120" w:after="0" w:line="276" w:lineRule="auto"/>
        <w:ind w:left="284" w:hanging="284"/>
        <w:jc w:val="both"/>
        <w:rPr>
          <w:rFonts w:ascii="Arial" w:hAnsi="Arial" w:cs="Arial"/>
        </w:rPr>
      </w:pPr>
      <w:r w:rsidRPr="006F537D">
        <w:rPr>
          <w:rFonts w:ascii="Arial" w:hAnsi="Arial" w:cs="Arial"/>
        </w:rPr>
        <w:t xml:space="preserve">Wykonawcy nie przysługują jakiekolwiek roszczenia odszkodowawcze z tytułu niezłożenia i niezrealizowania przez Zamawiającego zamówień na poziomie wyższym niż </w:t>
      </w:r>
      <w:r w:rsidR="00125EC1" w:rsidRPr="006F537D">
        <w:rPr>
          <w:rFonts w:ascii="Arial" w:hAnsi="Arial" w:cs="Arial"/>
        </w:rPr>
        <w:t>4</w:t>
      </w:r>
      <w:r w:rsidRPr="006F537D">
        <w:rPr>
          <w:rFonts w:ascii="Arial" w:hAnsi="Arial" w:cs="Arial"/>
        </w:rPr>
        <w:t>0% maksymalnej wartości brutto umowy zamówienia podstawowego.</w:t>
      </w:r>
    </w:p>
    <w:p w14:paraId="62BA4991" w14:textId="611EF385" w:rsidR="00A61EE5" w:rsidRPr="006F537D" w:rsidRDefault="00A61EE5" w:rsidP="001C7512">
      <w:pPr>
        <w:pStyle w:val="Akapitzlist"/>
        <w:numPr>
          <w:ilvl w:val="0"/>
          <w:numId w:val="5"/>
        </w:numPr>
        <w:tabs>
          <w:tab w:val="clear" w:pos="0"/>
          <w:tab w:val="num" w:pos="142"/>
          <w:tab w:val="num" w:pos="426"/>
        </w:tabs>
        <w:spacing w:after="0" w:line="276" w:lineRule="auto"/>
        <w:ind w:left="284" w:hanging="284"/>
        <w:jc w:val="both"/>
        <w:rPr>
          <w:rFonts w:ascii="Arial" w:hAnsi="Arial" w:cs="Arial"/>
        </w:rPr>
      </w:pPr>
      <w:r w:rsidRPr="006F537D">
        <w:rPr>
          <w:rFonts w:ascii="Arial" w:hAnsi="Arial" w:cs="Arial"/>
        </w:rPr>
        <w:t xml:space="preserve">Zamawiający zastrzega sobie możliwość skorzystania w ramach niniejszej Umowy </w:t>
      </w:r>
      <w:r w:rsidR="00A31EAC" w:rsidRPr="006F537D">
        <w:rPr>
          <w:rFonts w:ascii="Arial" w:hAnsi="Arial" w:cs="Arial"/>
        </w:rPr>
        <w:br/>
      </w:r>
      <w:r w:rsidRPr="006F537D">
        <w:rPr>
          <w:rFonts w:ascii="Arial" w:hAnsi="Arial" w:cs="Arial"/>
        </w:rPr>
        <w:t xml:space="preserve">z prawa opcji </w:t>
      </w:r>
      <w:r w:rsidR="004E7664" w:rsidRPr="006F537D">
        <w:rPr>
          <w:rFonts w:ascii="Arial" w:eastAsia="Calibri" w:hAnsi="Arial" w:cs="Arial"/>
          <w:u w:val="single"/>
        </w:rPr>
        <w:t>(prawo opcji - 100% zamówienia podstawowego)</w:t>
      </w:r>
      <w:r w:rsidR="004E7664" w:rsidRPr="006F537D">
        <w:rPr>
          <w:rFonts w:ascii="Arial" w:eastAsia="Calibri" w:hAnsi="Arial" w:cs="Arial"/>
        </w:rPr>
        <w:t xml:space="preserve"> </w:t>
      </w:r>
      <w:r w:rsidRPr="006F537D">
        <w:rPr>
          <w:rFonts w:ascii="Arial" w:hAnsi="Arial" w:cs="Arial"/>
        </w:rPr>
        <w:t>w zakresie nieprzekraczającym asortymentu i ilości z</w:t>
      </w:r>
      <w:r w:rsidR="00C92FF2" w:rsidRPr="006F537D">
        <w:rPr>
          <w:rFonts w:ascii="Arial" w:hAnsi="Arial" w:cs="Arial"/>
        </w:rPr>
        <w:t xml:space="preserve">awartych w załączniku nr </w:t>
      </w:r>
      <w:r w:rsidR="009E0202" w:rsidRPr="006F537D">
        <w:rPr>
          <w:rFonts w:ascii="Arial" w:hAnsi="Arial" w:cs="Arial"/>
        </w:rPr>
        <w:t>2</w:t>
      </w:r>
      <w:r w:rsidRPr="006F537D">
        <w:rPr>
          <w:rFonts w:ascii="Arial" w:hAnsi="Arial" w:cs="Arial"/>
        </w:rPr>
        <w:t xml:space="preserve"> </w:t>
      </w:r>
      <w:r w:rsidR="005D7101" w:rsidRPr="006F537D">
        <w:rPr>
          <w:rFonts w:ascii="Arial" w:hAnsi="Arial" w:cs="Arial"/>
        </w:rPr>
        <w:t xml:space="preserve">do </w:t>
      </w:r>
      <w:r w:rsidR="00C92FF2" w:rsidRPr="006F537D">
        <w:rPr>
          <w:rFonts w:ascii="Arial" w:hAnsi="Arial" w:cs="Arial"/>
        </w:rPr>
        <w:t>U</w:t>
      </w:r>
      <w:r w:rsidRPr="006F537D">
        <w:rPr>
          <w:rFonts w:ascii="Arial" w:hAnsi="Arial" w:cs="Arial"/>
        </w:rPr>
        <w:t>mowy</w:t>
      </w:r>
      <w:r w:rsidR="00C92FF2" w:rsidRPr="006F537D">
        <w:rPr>
          <w:rFonts w:ascii="Arial" w:hAnsi="Arial" w:cs="Arial"/>
        </w:rPr>
        <w:t>,</w:t>
      </w:r>
      <w:r w:rsidRPr="006F537D">
        <w:rPr>
          <w:rFonts w:ascii="Arial" w:hAnsi="Arial" w:cs="Arial"/>
        </w:rPr>
        <w:t xml:space="preserve"> </w:t>
      </w:r>
      <w:r w:rsidRPr="006F537D">
        <w:rPr>
          <w:rFonts w:ascii="Arial" w:hAnsi="Arial" w:cs="Arial"/>
        </w:rPr>
        <w:lastRenderedPageBreak/>
        <w:t>kolumna „ZAKRES PRAWA OPCJI” co niniejszym Wykonawca akceptuje, poprzez podpisanie Umowy.</w:t>
      </w:r>
    </w:p>
    <w:p w14:paraId="1C7A46FF" w14:textId="77777777" w:rsidR="00A61EE5" w:rsidRPr="006F537D" w:rsidRDefault="00A61EE5" w:rsidP="001C7512">
      <w:pPr>
        <w:numPr>
          <w:ilvl w:val="0"/>
          <w:numId w:val="5"/>
        </w:numPr>
        <w:tabs>
          <w:tab w:val="clear" w:pos="0"/>
          <w:tab w:val="num" w:pos="142"/>
        </w:tabs>
        <w:spacing w:after="0" w:line="276" w:lineRule="auto"/>
        <w:ind w:left="284" w:hanging="284"/>
        <w:jc w:val="both"/>
        <w:rPr>
          <w:rFonts w:ascii="Arial" w:hAnsi="Arial" w:cs="Arial"/>
        </w:rPr>
      </w:pPr>
      <w:r w:rsidRPr="006F537D">
        <w:rPr>
          <w:rFonts w:ascii="Arial" w:hAnsi="Arial" w:cs="Arial"/>
        </w:rPr>
        <w:t>Żywność zakupiona w ramach prawa opcji musi spełniać wszystkie wymogi jak dla zamówienia gwarantowanego.</w:t>
      </w:r>
    </w:p>
    <w:p w14:paraId="6AB85724" w14:textId="07BA5C38" w:rsidR="00A61EE5" w:rsidRPr="006F537D" w:rsidRDefault="00A61EE5" w:rsidP="001C7512">
      <w:pPr>
        <w:pStyle w:val="Akapitzlist"/>
        <w:numPr>
          <w:ilvl w:val="0"/>
          <w:numId w:val="5"/>
        </w:numPr>
        <w:tabs>
          <w:tab w:val="clear" w:pos="0"/>
          <w:tab w:val="num" w:pos="142"/>
        </w:tabs>
        <w:spacing w:after="200" w:line="276" w:lineRule="auto"/>
        <w:ind w:left="284" w:hanging="426"/>
        <w:jc w:val="both"/>
        <w:rPr>
          <w:rFonts w:ascii="Arial" w:hAnsi="Arial" w:cs="Arial"/>
        </w:rPr>
      </w:pPr>
      <w:r w:rsidRPr="006F537D">
        <w:rPr>
          <w:rFonts w:ascii="Arial" w:hAnsi="Arial" w:cs="Arial"/>
        </w:rPr>
        <w:t xml:space="preserve">Zamawiający zastrzega, iż część zamówienia określona jako „prawo opcji” jest uprawnieniem, a nie zobowiązaniem Zamawiającego. Zamawiający może nie skorzystać z prawa opcji w szczególności w przypadku nieuzyskania środków finansowych na ten cel, a Wykonawcy nie przysługują z tego tytułu żadne roszczenia co niniejszym Wykonawca akceptuje przez podpisanie niniejszej umowy. </w:t>
      </w:r>
    </w:p>
    <w:p w14:paraId="733AEFAF" w14:textId="44928A05" w:rsidR="00A61EE5" w:rsidRPr="006F537D" w:rsidRDefault="00A61EE5" w:rsidP="00A31EAC">
      <w:pPr>
        <w:pStyle w:val="Akapitzlist"/>
        <w:numPr>
          <w:ilvl w:val="0"/>
          <w:numId w:val="5"/>
        </w:numPr>
        <w:tabs>
          <w:tab w:val="clear" w:pos="0"/>
          <w:tab w:val="num" w:pos="142"/>
        </w:tabs>
        <w:spacing w:after="0" w:line="276" w:lineRule="auto"/>
        <w:ind w:left="284" w:hanging="426"/>
        <w:jc w:val="both"/>
        <w:rPr>
          <w:rFonts w:ascii="Arial" w:hAnsi="Arial" w:cs="Arial"/>
        </w:rPr>
      </w:pPr>
      <w:r w:rsidRPr="006F537D">
        <w:rPr>
          <w:rFonts w:ascii="Arial" w:hAnsi="Arial" w:cs="Arial"/>
        </w:rPr>
        <w:t xml:space="preserve">Zamawiający może z prawa opcji korzystać wielokrotnie, do wyczerpania maksymalnej wartości określonej w § </w:t>
      </w:r>
      <w:r w:rsidR="0093180D" w:rsidRPr="006F537D">
        <w:rPr>
          <w:rFonts w:ascii="Arial" w:hAnsi="Arial" w:cs="Arial"/>
        </w:rPr>
        <w:t>4</w:t>
      </w:r>
      <w:r w:rsidRPr="006F537D">
        <w:rPr>
          <w:rFonts w:ascii="Arial" w:hAnsi="Arial" w:cs="Arial"/>
        </w:rPr>
        <w:t xml:space="preserve"> ust. 3 w całym okresie obowiązywania niniejszej umowy. </w:t>
      </w:r>
      <w:r w:rsidR="008B6D11" w:rsidRPr="006F537D">
        <w:rPr>
          <w:rFonts w:ascii="Arial" w:hAnsi="Arial" w:cs="Arial"/>
        </w:rPr>
        <w:br/>
      </w:r>
      <w:r w:rsidRPr="006F537D">
        <w:rPr>
          <w:rFonts w:ascii="Arial" w:hAnsi="Arial" w:cs="Arial"/>
        </w:rPr>
        <w:t xml:space="preserve">Z prawa opcji Zamawiający może skorzystać do dnia </w:t>
      </w:r>
      <w:r w:rsidRPr="006F537D">
        <w:rPr>
          <w:rFonts w:ascii="Arial" w:hAnsi="Arial" w:cs="Arial"/>
          <w:b/>
        </w:rPr>
        <w:t>3</w:t>
      </w:r>
      <w:r w:rsidR="00251A1F" w:rsidRPr="006F537D">
        <w:rPr>
          <w:rFonts w:ascii="Arial" w:hAnsi="Arial" w:cs="Arial"/>
          <w:b/>
        </w:rPr>
        <w:t>1</w:t>
      </w:r>
      <w:r w:rsidRPr="006F537D">
        <w:rPr>
          <w:rFonts w:ascii="Arial" w:hAnsi="Arial" w:cs="Arial"/>
          <w:b/>
        </w:rPr>
        <w:t xml:space="preserve"> </w:t>
      </w:r>
      <w:r w:rsidR="00251A1F" w:rsidRPr="006F537D">
        <w:rPr>
          <w:rFonts w:ascii="Arial" w:hAnsi="Arial" w:cs="Arial"/>
          <w:b/>
        </w:rPr>
        <w:t>grudnia</w:t>
      </w:r>
      <w:r w:rsidRPr="006F537D">
        <w:rPr>
          <w:rFonts w:ascii="Arial" w:hAnsi="Arial" w:cs="Arial"/>
          <w:b/>
        </w:rPr>
        <w:t xml:space="preserve"> 202</w:t>
      </w:r>
      <w:r w:rsidR="00494ADD" w:rsidRPr="006F537D">
        <w:rPr>
          <w:rFonts w:ascii="Arial" w:hAnsi="Arial" w:cs="Arial"/>
          <w:b/>
        </w:rPr>
        <w:t>5</w:t>
      </w:r>
      <w:r w:rsidRPr="006F537D">
        <w:rPr>
          <w:rFonts w:ascii="Arial" w:hAnsi="Arial" w:cs="Arial"/>
          <w:b/>
        </w:rPr>
        <w:t>r</w:t>
      </w:r>
      <w:r w:rsidRPr="006F537D">
        <w:rPr>
          <w:rFonts w:ascii="Arial" w:hAnsi="Arial" w:cs="Arial"/>
        </w:rPr>
        <w:t>.</w:t>
      </w:r>
    </w:p>
    <w:p w14:paraId="17F7DBB3" w14:textId="77777777" w:rsidR="00A61EE5" w:rsidRPr="006F537D"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6F537D">
        <w:rPr>
          <w:rFonts w:ascii="Arial" w:hAnsi="Arial" w:cs="Arial"/>
        </w:rPr>
        <w:t xml:space="preserve">Zamawiający o zamiarze skorzystania z prawa opcji, jego zakresie, miejscach </w:t>
      </w:r>
      <w:r w:rsidRPr="006F537D">
        <w:rPr>
          <w:rFonts w:ascii="Arial" w:hAnsi="Arial" w:cs="Arial"/>
        </w:rPr>
        <w:br/>
        <w:t>i terminach dostarczenia dostaw opcjonalnych powiadomi Wykonawcę telefonicznie. Skorzystanie z prawa opcji nie wymaga aneksowania przedmiotowej Umowy.</w:t>
      </w:r>
    </w:p>
    <w:p w14:paraId="0C364A2E" w14:textId="77777777" w:rsidR="00A61EE5" w:rsidRPr="006F537D" w:rsidRDefault="00A61EE5" w:rsidP="002A50E6">
      <w:pPr>
        <w:pStyle w:val="Akapitzlist"/>
        <w:numPr>
          <w:ilvl w:val="0"/>
          <w:numId w:val="5"/>
        </w:numPr>
        <w:tabs>
          <w:tab w:val="clear" w:pos="0"/>
          <w:tab w:val="num" w:pos="142"/>
        </w:tabs>
        <w:spacing w:after="0" w:line="276" w:lineRule="auto"/>
        <w:ind w:left="284" w:hanging="426"/>
        <w:jc w:val="both"/>
        <w:rPr>
          <w:rFonts w:ascii="Arial" w:hAnsi="Arial" w:cs="Arial"/>
        </w:rPr>
      </w:pPr>
      <w:r w:rsidRPr="006F537D">
        <w:rPr>
          <w:rFonts w:ascii="Arial" w:hAnsi="Arial" w:cs="Arial"/>
        </w:rPr>
        <w:t>W przypadku skorzystania przez Zamawiającego z prawa opcji, Wykonawcy będzie się należeć wynagrodzenie według cen jednostkowych jak dla zamówienia gwarantowanego.</w:t>
      </w:r>
    </w:p>
    <w:p w14:paraId="2F87906D" w14:textId="5E907549" w:rsidR="00A61EE5" w:rsidRPr="006F537D" w:rsidRDefault="00A61EE5" w:rsidP="001C7512">
      <w:pPr>
        <w:pStyle w:val="Akapitzlist"/>
        <w:numPr>
          <w:ilvl w:val="0"/>
          <w:numId w:val="5"/>
        </w:numPr>
        <w:tabs>
          <w:tab w:val="clear" w:pos="0"/>
          <w:tab w:val="num" w:pos="142"/>
        </w:tabs>
        <w:spacing w:after="0" w:line="276" w:lineRule="auto"/>
        <w:ind w:left="426" w:hanging="426"/>
        <w:jc w:val="both"/>
        <w:rPr>
          <w:rFonts w:ascii="Arial" w:hAnsi="Arial" w:cs="Arial"/>
        </w:rPr>
      </w:pPr>
      <w:r w:rsidRPr="006F537D">
        <w:rPr>
          <w:rFonts w:ascii="Arial" w:hAnsi="Arial" w:cs="Arial"/>
        </w:rPr>
        <w:t>Zamawiający zastrzega sobie prawo do dokonywania przesunięć ilościowych pomiędzy poszczególnymi pozycjami asortymentowymi stanowiącymi przedmiot umowy przy zachowaniu następujących warunków:</w:t>
      </w:r>
    </w:p>
    <w:p w14:paraId="7EBC81AE" w14:textId="4D9B401F" w:rsidR="00A61EE5" w:rsidRPr="006F537D" w:rsidRDefault="00A61EE5" w:rsidP="00566088">
      <w:pPr>
        <w:pStyle w:val="Akapitzlist"/>
        <w:numPr>
          <w:ilvl w:val="0"/>
          <w:numId w:val="15"/>
        </w:numPr>
        <w:spacing w:after="0" w:line="276" w:lineRule="auto"/>
        <w:jc w:val="both"/>
        <w:rPr>
          <w:rFonts w:ascii="Arial" w:hAnsi="Arial" w:cs="Arial"/>
        </w:rPr>
      </w:pPr>
      <w:r w:rsidRPr="006F537D">
        <w:rPr>
          <w:rFonts w:ascii="Arial" w:hAnsi="Arial" w:cs="Arial"/>
        </w:rPr>
        <w:t>przesunięcia wynikają z potrzeb odbiorców, których nie można było przewidzieć w chwili zawarcia umowy;</w:t>
      </w:r>
    </w:p>
    <w:p w14:paraId="20C7F97B" w14:textId="77777777" w:rsidR="00A61EE5" w:rsidRPr="006F537D" w:rsidRDefault="00A61EE5" w:rsidP="00566088">
      <w:pPr>
        <w:pStyle w:val="Akapitzlist"/>
        <w:numPr>
          <w:ilvl w:val="0"/>
          <w:numId w:val="15"/>
        </w:numPr>
        <w:spacing w:after="0" w:line="276" w:lineRule="auto"/>
        <w:jc w:val="both"/>
        <w:rPr>
          <w:rFonts w:ascii="Arial" w:hAnsi="Arial" w:cs="Arial"/>
        </w:rPr>
      </w:pPr>
      <w:r w:rsidRPr="006F537D">
        <w:rPr>
          <w:rFonts w:ascii="Arial" w:hAnsi="Arial" w:cs="Arial"/>
        </w:rPr>
        <w:t>przesunięcia nie mogą przekroczyć 40% ilości danej pozycji asortymentowej i będą dokonywane w oparciu o ceny jednostkowe zawarte w Formularzu cenowym do oferty;</w:t>
      </w:r>
    </w:p>
    <w:p w14:paraId="7FEBC3B4" w14:textId="76BC0650" w:rsidR="00795C99" w:rsidRPr="006F537D" w:rsidRDefault="00A61EE5" w:rsidP="00566088">
      <w:pPr>
        <w:pStyle w:val="Akapitzlist"/>
        <w:numPr>
          <w:ilvl w:val="0"/>
          <w:numId w:val="15"/>
        </w:numPr>
        <w:spacing w:after="0" w:line="276" w:lineRule="auto"/>
        <w:jc w:val="both"/>
        <w:rPr>
          <w:rFonts w:ascii="Arial" w:hAnsi="Arial" w:cs="Arial"/>
        </w:rPr>
      </w:pPr>
      <w:r w:rsidRPr="006F537D">
        <w:rPr>
          <w:rFonts w:ascii="Arial" w:hAnsi="Arial" w:cs="Arial"/>
        </w:rPr>
        <w:t>przesunięcia nie spowodują przekroczenia maksymalnej wartości umowy.</w:t>
      </w:r>
    </w:p>
    <w:p w14:paraId="3540F53D" w14:textId="6B49E91D" w:rsidR="001658E6" w:rsidRPr="006F537D" w:rsidRDefault="00D1520C" w:rsidP="001C7512">
      <w:pPr>
        <w:suppressAutoHyphens/>
        <w:spacing w:after="0" w:line="276" w:lineRule="auto"/>
        <w:ind w:left="426" w:hanging="426"/>
        <w:jc w:val="both"/>
        <w:rPr>
          <w:rFonts w:ascii="Arial" w:eastAsia="Times New Roman" w:hAnsi="Arial" w:cs="Arial"/>
          <w:lang w:eastAsia="pl-PL"/>
        </w:rPr>
      </w:pPr>
      <w:r w:rsidRPr="006F537D">
        <w:rPr>
          <w:rFonts w:ascii="Arial" w:eastAsia="Times New Roman" w:hAnsi="Arial" w:cs="Arial"/>
          <w:lang w:eastAsia="pl-PL"/>
        </w:rPr>
        <w:t>1</w:t>
      </w:r>
      <w:r w:rsidR="0093180D" w:rsidRPr="006F537D">
        <w:rPr>
          <w:rFonts w:ascii="Arial" w:eastAsia="Times New Roman" w:hAnsi="Arial" w:cs="Arial"/>
          <w:lang w:eastAsia="pl-PL"/>
        </w:rPr>
        <w:t>5</w:t>
      </w:r>
      <w:r w:rsidR="001658E6" w:rsidRPr="006F537D">
        <w:rPr>
          <w:rFonts w:ascii="Arial" w:eastAsia="Times New Roman" w:hAnsi="Arial" w:cs="Arial"/>
          <w:lang w:eastAsia="pl-PL"/>
        </w:rPr>
        <w:t xml:space="preserve">. Wykonawca oświadcza, iż w kwocie określonej w ust. </w:t>
      </w:r>
      <w:r w:rsidR="005078EE" w:rsidRPr="006F537D">
        <w:rPr>
          <w:rFonts w:ascii="Arial" w:eastAsia="Times New Roman" w:hAnsi="Arial" w:cs="Arial"/>
          <w:lang w:eastAsia="pl-PL"/>
        </w:rPr>
        <w:t>4</w:t>
      </w:r>
      <w:r w:rsidR="001658E6" w:rsidRPr="006F537D">
        <w:rPr>
          <w:rFonts w:ascii="Arial" w:eastAsia="Times New Roman" w:hAnsi="Arial" w:cs="Arial"/>
          <w:lang w:eastAsia="pl-PL"/>
        </w:rPr>
        <w:t xml:space="preserve"> uwzględnił ryzyko wynikające                                  z okoliczności nie dających się przewidzieć na etapie sporządzenia oferty cenowej i nie będzie żądał podwyższenia wynagrodzenia. Niedoszacowanie, pominięcie oraz nienależyte rozpoznanie zakresu przedmiotu umowy nie może stanowić podstawy do żądania zmiany wynagrodzenia określonego w </w:t>
      </w:r>
      <w:r w:rsidR="0093180D" w:rsidRPr="006F537D">
        <w:rPr>
          <w:rFonts w:ascii="Arial" w:eastAsia="Calibri" w:hAnsi="Arial" w:cs="Arial"/>
          <w:bCs/>
          <w:color w:val="000000"/>
        </w:rPr>
        <w:t>§ 4</w:t>
      </w:r>
      <w:r w:rsidR="005078EE" w:rsidRPr="006F537D">
        <w:rPr>
          <w:rFonts w:ascii="Arial" w:eastAsia="Calibri" w:hAnsi="Arial" w:cs="Arial"/>
          <w:bCs/>
          <w:color w:val="000000"/>
        </w:rPr>
        <w:t xml:space="preserve"> ust. 3 i 4</w:t>
      </w:r>
      <w:r w:rsidR="001658E6" w:rsidRPr="006F537D">
        <w:rPr>
          <w:rFonts w:ascii="Arial" w:eastAsia="Times New Roman" w:hAnsi="Arial" w:cs="Arial"/>
          <w:lang w:eastAsia="pl-PL"/>
        </w:rPr>
        <w:t>.</w:t>
      </w:r>
    </w:p>
    <w:p w14:paraId="777A2914" w14:textId="6DDF4D25" w:rsidR="001658E6" w:rsidRPr="006F537D" w:rsidRDefault="00D1520C" w:rsidP="00186FBD">
      <w:pPr>
        <w:widowControl w:val="0"/>
        <w:tabs>
          <w:tab w:val="left" w:pos="284"/>
        </w:tabs>
        <w:suppressAutoHyphens/>
        <w:spacing w:after="0" w:line="276" w:lineRule="auto"/>
        <w:ind w:left="426" w:hanging="426"/>
        <w:jc w:val="both"/>
        <w:rPr>
          <w:rFonts w:ascii="Arial" w:eastAsia="Times New Roman" w:hAnsi="Arial" w:cs="Arial"/>
          <w:lang w:eastAsia="pl-PL"/>
        </w:rPr>
      </w:pPr>
      <w:r w:rsidRPr="006F537D">
        <w:rPr>
          <w:rFonts w:ascii="Arial" w:eastAsia="Times New Roman" w:hAnsi="Arial" w:cs="Arial"/>
          <w:lang w:eastAsia="pl-PL"/>
        </w:rPr>
        <w:t>1</w:t>
      </w:r>
      <w:r w:rsidR="0093180D" w:rsidRPr="006F537D">
        <w:rPr>
          <w:rFonts w:ascii="Arial" w:eastAsia="Times New Roman" w:hAnsi="Arial" w:cs="Arial"/>
          <w:lang w:eastAsia="pl-PL"/>
        </w:rPr>
        <w:t>6</w:t>
      </w:r>
      <w:r w:rsidR="001658E6" w:rsidRPr="006F537D">
        <w:rPr>
          <w:rFonts w:ascii="Arial" w:eastAsia="Times New Roman" w:hAnsi="Arial" w:cs="Arial"/>
          <w:lang w:eastAsia="pl-PL"/>
        </w:rPr>
        <w:t>. Wykonawcy przysługiwać będzie wynagrodzenie za faktyczną ilość zrealizowanych dostaw, na podstawie</w:t>
      </w:r>
      <w:r w:rsidR="00584672" w:rsidRPr="006F537D">
        <w:rPr>
          <w:rFonts w:ascii="Arial" w:eastAsia="Times New Roman" w:hAnsi="Arial" w:cs="Arial"/>
          <w:lang w:eastAsia="pl-PL"/>
        </w:rPr>
        <w:t xml:space="preserve"> dostarczanych</w:t>
      </w:r>
      <w:r w:rsidR="001658E6" w:rsidRPr="006F537D">
        <w:rPr>
          <w:rFonts w:ascii="Arial" w:eastAsia="Times New Roman" w:hAnsi="Arial" w:cs="Arial"/>
          <w:lang w:eastAsia="pl-PL"/>
        </w:rPr>
        <w:t xml:space="preserve"> </w:t>
      </w:r>
      <w:r w:rsidR="00584672" w:rsidRPr="006F537D">
        <w:rPr>
          <w:rFonts w:ascii="Arial" w:eastAsia="Times New Roman" w:hAnsi="Arial" w:cs="Arial"/>
          <w:lang w:eastAsia="pl-PL"/>
        </w:rPr>
        <w:t>faktur</w:t>
      </w:r>
      <w:r w:rsidR="001658E6" w:rsidRPr="006F537D">
        <w:rPr>
          <w:rFonts w:ascii="Arial" w:eastAsia="Times New Roman" w:hAnsi="Arial" w:cs="Arial"/>
          <w:lang w:eastAsia="pl-PL"/>
        </w:rPr>
        <w:t>.</w:t>
      </w:r>
    </w:p>
    <w:p w14:paraId="2486DE53" w14:textId="77777777" w:rsidR="001658E6" w:rsidRPr="006F537D" w:rsidRDefault="001658E6" w:rsidP="001658E6">
      <w:pPr>
        <w:widowControl w:val="0"/>
        <w:tabs>
          <w:tab w:val="left" w:pos="284"/>
        </w:tabs>
        <w:suppressAutoHyphens/>
        <w:spacing w:after="0" w:line="276" w:lineRule="auto"/>
        <w:ind w:right="34"/>
        <w:jc w:val="both"/>
        <w:rPr>
          <w:rFonts w:ascii="Arial" w:eastAsia="Times New Roman" w:hAnsi="Arial" w:cs="Arial"/>
          <w:color w:val="FF0000"/>
          <w:lang w:eastAsia="pl-PL"/>
        </w:rPr>
      </w:pPr>
    </w:p>
    <w:p w14:paraId="650BEBF1" w14:textId="77777777" w:rsidR="001658E6" w:rsidRPr="006F537D" w:rsidRDefault="001658E6" w:rsidP="001658E6">
      <w:pPr>
        <w:suppressAutoHyphens/>
        <w:spacing w:after="0" w:line="276" w:lineRule="auto"/>
        <w:jc w:val="center"/>
        <w:rPr>
          <w:rFonts w:ascii="Arial" w:eastAsia="Calibri" w:hAnsi="Arial" w:cs="Arial"/>
          <w:b/>
          <w:bCs/>
          <w:color w:val="000000"/>
        </w:rPr>
      </w:pPr>
      <w:r w:rsidRPr="006F537D">
        <w:rPr>
          <w:rFonts w:ascii="Arial" w:eastAsia="Calibri" w:hAnsi="Arial" w:cs="Arial"/>
          <w:b/>
          <w:bCs/>
          <w:color w:val="000000"/>
        </w:rPr>
        <w:t>§ 5.</w:t>
      </w:r>
    </w:p>
    <w:p w14:paraId="15677BEF" w14:textId="77777777" w:rsidR="001658E6" w:rsidRPr="006F537D" w:rsidRDefault="001658E6" w:rsidP="001658E6">
      <w:pPr>
        <w:suppressAutoHyphens/>
        <w:spacing w:after="0" w:line="276" w:lineRule="auto"/>
        <w:jc w:val="center"/>
        <w:rPr>
          <w:rFonts w:ascii="Arial" w:eastAsia="Calibri" w:hAnsi="Arial" w:cs="Arial"/>
          <w:b/>
          <w:bCs/>
          <w:color w:val="000000"/>
        </w:rPr>
      </w:pPr>
      <w:r w:rsidRPr="006F537D">
        <w:rPr>
          <w:rFonts w:ascii="Arial" w:eastAsia="Calibri" w:hAnsi="Arial" w:cs="Arial"/>
          <w:b/>
          <w:bCs/>
          <w:color w:val="000000"/>
        </w:rPr>
        <w:t>Warunki płatności</w:t>
      </w:r>
    </w:p>
    <w:p w14:paraId="163DA0C1" w14:textId="4BDB2795" w:rsidR="00DF33B7" w:rsidRPr="006F537D" w:rsidRDefault="001658E6" w:rsidP="001C7512">
      <w:pPr>
        <w:pStyle w:val="Akapitzlist"/>
        <w:numPr>
          <w:ilvl w:val="3"/>
          <w:numId w:val="5"/>
        </w:numPr>
        <w:tabs>
          <w:tab w:val="clear" w:pos="2880"/>
          <w:tab w:val="num" w:pos="2552"/>
        </w:tabs>
        <w:suppressAutoHyphens/>
        <w:spacing w:after="0" w:line="276" w:lineRule="auto"/>
        <w:ind w:left="284"/>
        <w:jc w:val="both"/>
        <w:rPr>
          <w:rFonts w:ascii="Arial" w:eastAsia="Calibri" w:hAnsi="Arial" w:cs="Arial"/>
          <w:lang w:eastAsia="pl-PL"/>
        </w:rPr>
      </w:pPr>
      <w:r w:rsidRPr="006F537D">
        <w:rPr>
          <w:rFonts w:ascii="Arial" w:eastAsia="Calibri" w:hAnsi="Arial" w:cs="Arial"/>
          <w:lang w:eastAsia="pl-PL"/>
        </w:rPr>
        <w:t xml:space="preserve">Wynagrodzenie będzie płatne na podstawie prawidłowo wystawionej przez Wykonawcę </w:t>
      </w:r>
      <w:r w:rsidRPr="006F537D">
        <w:rPr>
          <w:rFonts w:ascii="Arial" w:eastAsia="Calibri" w:hAnsi="Arial" w:cs="Arial"/>
          <w:b/>
          <w:lang w:eastAsia="pl-PL"/>
        </w:rPr>
        <w:t>faktury</w:t>
      </w:r>
      <w:r w:rsidR="00C95350" w:rsidRPr="006F537D">
        <w:rPr>
          <w:rFonts w:ascii="Arial" w:eastAsia="Calibri" w:hAnsi="Arial" w:cs="Arial"/>
          <w:b/>
          <w:lang w:eastAsia="pl-PL"/>
        </w:rPr>
        <w:t xml:space="preserve"> VAT</w:t>
      </w:r>
      <w:r w:rsidRPr="006F537D">
        <w:rPr>
          <w:rFonts w:ascii="Arial" w:eastAsia="Calibri" w:hAnsi="Arial" w:cs="Arial"/>
          <w:lang w:eastAsia="pl-PL"/>
        </w:rPr>
        <w:t xml:space="preserve">, </w:t>
      </w:r>
      <w:r w:rsidRPr="006F537D">
        <w:rPr>
          <w:rFonts w:ascii="Arial" w:eastAsia="Calibri" w:hAnsi="Arial" w:cs="Arial"/>
          <w:b/>
          <w:lang w:eastAsia="pl-PL"/>
        </w:rPr>
        <w:t xml:space="preserve">w terminie </w:t>
      </w:r>
      <w:r w:rsidR="00D1520C" w:rsidRPr="006F537D">
        <w:rPr>
          <w:rFonts w:ascii="Arial" w:eastAsia="Calibri" w:hAnsi="Arial" w:cs="Arial"/>
          <w:b/>
          <w:lang w:eastAsia="pl-PL"/>
        </w:rPr>
        <w:t>30</w:t>
      </w:r>
      <w:r w:rsidRPr="006F537D">
        <w:rPr>
          <w:rFonts w:ascii="Arial" w:eastAsia="Calibri" w:hAnsi="Arial" w:cs="Arial"/>
          <w:b/>
          <w:lang w:eastAsia="pl-PL"/>
        </w:rPr>
        <w:t xml:space="preserve"> dni </w:t>
      </w:r>
      <w:r w:rsidRPr="006F537D">
        <w:rPr>
          <w:rFonts w:ascii="Arial" w:eastAsia="Calibri" w:hAnsi="Arial" w:cs="Arial"/>
          <w:lang w:eastAsia="pl-PL"/>
        </w:rPr>
        <w:t xml:space="preserve">od daty doręczenia faktury do siedziby Zamawiającego, na numer konta bankowego Wykonawcy </w:t>
      </w:r>
      <w:r w:rsidR="00A32FFF" w:rsidRPr="006F537D">
        <w:rPr>
          <w:rFonts w:ascii="Arial" w:eastAsia="Calibri" w:hAnsi="Arial" w:cs="Arial"/>
          <w:b/>
          <w:lang w:eastAsia="pl-PL"/>
        </w:rPr>
        <w:t xml:space="preserve">Nr </w:t>
      </w:r>
      <w:r w:rsidR="004E7664" w:rsidRPr="006F537D">
        <w:rPr>
          <w:rFonts w:ascii="Arial" w:eastAsia="Calibri" w:hAnsi="Arial" w:cs="Arial"/>
          <w:b/>
          <w:lang w:eastAsia="pl-PL"/>
        </w:rPr>
        <w:t>………………………………</w:t>
      </w:r>
      <w:r w:rsidR="00647F02" w:rsidRPr="006F537D">
        <w:rPr>
          <w:rFonts w:ascii="Arial" w:eastAsia="Calibri" w:hAnsi="Arial" w:cs="Arial"/>
          <w:lang w:eastAsia="pl-PL"/>
        </w:rPr>
        <w:t xml:space="preserve"> </w:t>
      </w:r>
      <w:r w:rsidRPr="006F537D">
        <w:rPr>
          <w:rFonts w:ascii="Arial" w:eastAsia="Calibri" w:hAnsi="Arial" w:cs="Arial"/>
          <w:lang w:eastAsia="pl-PL"/>
        </w:rPr>
        <w:t>wskazany na fakturze.</w:t>
      </w:r>
    </w:p>
    <w:p w14:paraId="7672569B" w14:textId="77777777" w:rsidR="006A284B" w:rsidRPr="006F537D" w:rsidRDefault="006A284B" w:rsidP="00566088">
      <w:pPr>
        <w:pStyle w:val="Akapitzlist"/>
        <w:numPr>
          <w:ilvl w:val="0"/>
          <w:numId w:val="23"/>
        </w:numPr>
        <w:tabs>
          <w:tab w:val="clear" w:pos="0"/>
          <w:tab w:val="num" w:pos="284"/>
        </w:tabs>
        <w:spacing w:after="0" w:line="276" w:lineRule="auto"/>
        <w:jc w:val="both"/>
        <w:rPr>
          <w:rFonts w:ascii="Arial" w:hAnsi="Arial" w:cs="Arial"/>
        </w:rPr>
      </w:pPr>
      <w:r w:rsidRPr="006F537D">
        <w:rPr>
          <w:rFonts w:ascii="Arial" w:hAnsi="Arial" w:cs="Arial"/>
        </w:rPr>
        <w:t xml:space="preserve">Faktura VAT musi zawierać następujące dane: </w:t>
      </w:r>
    </w:p>
    <w:p w14:paraId="1B71748B" w14:textId="77777777" w:rsidR="006A284B" w:rsidRPr="006F537D" w:rsidRDefault="006A284B" w:rsidP="001C7512">
      <w:pPr>
        <w:pStyle w:val="Akapitzlist"/>
        <w:spacing w:after="0" w:line="276" w:lineRule="auto"/>
        <w:ind w:left="1134"/>
        <w:jc w:val="both"/>
        <w:rPr>
          <w:rFonts w:ascii="Arial" w:hAnsi="Arial" w:cs="Arial"/>
        </w:rPr>
      </w:pPr>
      <w:r w:rsidRPr="006F537D">
        <w:rPr>
          <w:rFonts w:ascii="Arial" w:hAnsi="Arial" w:cs="Arial"/>
        </w:rPr>
        <w:t>- odbiorcę towaru,</w:t>
      </w:r>
    </w:p>
    <w:p w14:paraId="6A90B243" w14:textId="77777777" w:rsidR="006A284B" w:rsidRPr="006F537D" w:rsidRDefault="006A284B" w:rsidP="001C7512">
      <w:pPr>
        <w:pStyle w:val="Akapitzlist"/>
        <w:spacing w:after="0" w:line="276" w:lineRule="auto"/>
        <w:ind w:left="1134"/>
        <w:jc w:val="both"/>
        <w:rPr>
          <w:rFonts w:ascii="Arial" w:hAnsi="Arial" w:cs="Arial"/>
        </w:rPr>
      </w:pPr>
      <w:r w:rsidRPr="006F537D">
        <w:rPr>
          <w:rFonts w:ascii="Arial" w:hAnsi="Arial" w:cs="Arial"/>
        </w:rPr>
        <w:t>- opis towaru w sposób zgodny z umową,</w:t>
      </w:r>
    </w:p>
    <w:p w14:paraId="4C13B644" w14:textId="77777777" w:rsidR="006A284B" w:rsidRPr="006F537D" w:rsidRDefault="006A284B" w:rsidP="001C7512">
      <w:pPr>
        <w:pStyle w:val="Akapitzlist"/>
        <w:spacing w:after="0" w:line="276" w:lineRule="auto"/>
        <w:ind w:left="1134"/>
        <w:jc w:val="both"/>
        <w:rPr>
          <w:rFonts w:ascii="Arial" w:hAnsi="Arial" w:cs="Arial"/>
        </w:rPr>
      </w:pPr>
      <w:r w:rsidRPr="006F537D">
        <w:rPr>
          <w:rFonts w:ascii="Arial" w:hAnsi="Arial" w:cs="Arial"/>
        </w:rPr>
        <w:t>- jednostkę miary zgodnie z umową,</w:t>
      </w:r>
    </w:p>
    <w:p w14:paraId="2B442732" w14:textId="77777777" w:rsidR="006A284B" w:rsidRPr="006F537D" w:rsidRDefault="006A284B" w:rsidP="001C7512">
      <w:pPr>
        <w:pStyle w:val="Akapitzlist"/>
        <w:spacing w:after="0" w:line="276" w:lineRule="auto"/>
        <w:ind w:left="1134"/>
        <w:jc w:val="both"/>
        <w:rPr>
          <w:rFonts w:ascii="Arial" w:hAnsi="Arial" w:cs="Arial"/>
        </w:rPr>
      </w:pPr>
      <w:r w:rsidRPr="006F537D">
        <w:rPr>
          <w:rFonts w:ascii="Arial" w:hAnsi="Arial" w:cs="Arial"/>
        </w:rPr>
        <w:t>- ilość odebranego towaru,</w:t>
      </w:r>
    </w:p>
    <w:p w14:paraId="70A0707E" w14:textId="77777777" w:rsidR="006A284B" w:rsidRPr="006F537D" w:rsidRDefault="006A284B" w:rsidP="001C7512">
      <w:pPr>
        <w:pStyle w:val="Akapitzlist"/>
        <w:spacing w:after="0" w:line="276" w:lineRule="auto"/>
        <w:ind w:left="1134"/>
        <w:jc w:val="both"/>
        <w:rPr>
          <w:rFonts w:ascii="Arial" w:hAnsi="Arial" w:cs="Arial"/>
        </w:rPr>
      </w:pPr>
      <w:r w:rsidRPr="006F537D">
        <w:rPr>
          <w:rFonts w:ascii="Arial" w:hAnsi="Arial" w:cs="Arial"/>
        </w:rPr>
        <w:t>- cenę jednostkową netto,</w:t>
      </w:r>
    </w:p>
    <w:p w14:paraId="56088EFA" w14:textId="77777777" w:rsidR="006A284B" w:rsidRPr="006F537D" w:rsidRDefault="006A284B" w:rsidP="001C7512">
      <w:pPr>
        <w:pStyle w:val="Akapitzlist"/>
        <w:spacing w:after="0" w:line="276" w:lineRule="auto"/>
        <w:ind w:left="1134"/>
        <w:jc w:val="both"/>
        <w:rPr>
          <w:rFonts w:ascii="Arial" w:hAnsi="Arial" w:cs="Arial"/>
        </w:rPr>
      </w:pPr>
      <w:r w:rsidRPr="006F537D">
        <w:rPr>
          <w:rFonts w:ascii="Arial" w:hAnsi="Arial" w:cs="Arial"/>
        </w:rPr>
        <w:lastRenderedPageBreak/>
        <w:t>- stawkę podatku VAT,</w:t>
      </w:r>
    </w:p>
    <w:p w14:paraId="2161FABE" w14:textId="77777777" w:rsidR="006A284B" w:rsidRPr="006F537D" w:rsidRDefault="006A284B" w:rsidP="001C7512">
      <w:pPr>
        <w:pStyle w:val="Akapitzlist"/>
        <w:spacing w:after="0" w:line="276" w:lineRule="auto"/>
        <w:ind w:left="1134"/>
        <w:jc w:val="both"/>
        <w:rPr>
          <w:rFonts w:ascii="Arial" w:hAnsi="Arial" w:cs="Arial"/>
        </w:rPr>
      </w:pPr>
      <w:r w:rsidRPr="006F537D">
        <w:rPr>
          <w:rFonts w:ascii="Arial" w:hAnsi="Arial" w:cs="Arial"/>
        </w:rPr>
        <w:t>- wartość brutto odebranego towaru,</w:t>
      </w:r>
    </w:p>
    <w:p w14:paraId="08F71275" w14:textId="423A488B" w:rsidR="006A284B" w:rsidRPr="006F537D" w:rsidRDefault="006A284B" w:rsidP="001C7512">
      <w:pPr>
        <w:pStyle w:val="Akapitzlist"/>
        <w:spacing w:after="0" w:line="276" w:lineRule="auto"/>
        <w:ind w:left="1134"/>
        <w:jc w:val="both"/>
        <w:rPr>
          <w:rFonts w:ascii="Arial" w:hAnsi="Arial" w:cs="Arial"/>
        </w:rPr>
      </w:pPr>
      <w:r w:rsidRPr="006F537D">
        <w:rPr>
          <w:rFonts w:ascii="Arial" w:hAnsi="Arial" w:cs="Arial"/>
        </w:rPr>
        <w:t>- numer</w:t>
      </w:r>
      <w:r w:rsidR="00A31EAC" w:rsidRPr="006F537D">
        <w:rPr>
          <w:rFonts w:ascii="Arial" w:hAnsi="Arial" w:cs="Arial"/>
        </w:rPr>
        <w:t xml:space="preserve"> umowy.</w:t>
      </w:r>
    </w:p>
    <w:p w14:paraId="55750123" w14:textId="33925E40" w:rsidR="001658E6" w:rsidRPr="006F537D" w:rsidRDefault="0093180D" w:rsidP="001C7512">
      <w:pPr>
        <w:suppressAutoHyphens/>
        <w:spacing w:after="0" w:line="276" w:lineRule="auto"/>
        <w:ind w:left="284" w:hanging="284"/>
        <w:jc w:val="both"/>
        <w:rPr>
          <w:rFonts w:ascii="Arial" w:eastAsia="Calibri" w:hAnsi="Arial" w:cs="Arial"/>
        </w:rPr>
      </w:pPr>
      <w:r w:rsidRPr="006F537D">
        <w:rPr>
          <w:rFonts w:ascii="Arial" w:eastAsia="Calibri" w:hAnsi="Arial" w:cs="Arial"/>
        </w:rPr>
        <w:t>3</w:t>
      </w:r>
      <w:r w:rsidR="001658E6" w:rsidRPr="006F537D">
        <w:rPr>
          <w:rFonts w:ascii="Arial" w:eastAsia="Calibri" w:hAnsi="Arial" w:cs="Arial"/>
        </w:rPr>
        <w:t xml:space="preserve">. </w:t>
      </w:r>
      <w:r w:rsidR="001658E6" w:rsidRPr="006F537D">
        <w:rPr>
          <w:rFonts w:ascii="Arial" w:eastAsia="Calibri" w:hAnsi="Arial" w:cs="Arial"/>
          <w:lang w:eastAsia="pl-PL"/>
        </w:rPr>
        <w:t>Konto bankowe Wykonawcy wskazane na fakturze powinno być zgodne z rachunkiem firmy Wykonawcy umieszczonym na Białej Liście Podatników. Wykonawca odpowiada za prawidłowe podanie numeru rachunku bankowego.</w:t>
      </w:r>
    </w:p>
    <w:p w14:paraId="04B98E36" w14:textId="32D9E0C7" w:rsidR="001658E6" w:rsidRPr="006F537D" w:rsidRDefault="0093180D" w:rsidP="000115F9">
      <w:pPr>
        <w:suppressAutoHyphens/>
        <w:spacing w:after="0" w:line="276" w:lineRule="auto"/>
        <w:ind w:left="284" w:hanging="284"/>
        <w:jc w:val="both"/>
        <w:rPr>
          <w:rFonts w:ascii="Arial" w:eastAsia="Calibri" w:hAnsi="Arial" w:cs="Arial"/>
        </w:rPr>
      </w:pPr>
      <w:r w:rsidRPr="006F537D">
        <w:rPr>
          <w:rFonts w:ascii="Arial" w:eastAsia="Calibri" w:hAnsi="Arial" w:cs="Arial"/>
        </w:rPr>
        <w:t>4</w:t>
      </w:r>
      <w:r w:rsidR="001658E6" w:rsidRPr="006F537D">
        <w:rPr>
          <w:rFonts w:ascii="Arial" w:eastAsia="Calibri" w:hAnsi="Arial" w:cs="Arial"/>
        </w:rPr>
        <w:t xml:space="preserve">. </w:t>
      </w:r>
      <w:r w:rsidR="001658E6" w:rsidRPr="006F537D">
        <w:rPr>
          <w:rFonts w:ascii="Arial" w:eastAsia="Calibri" w:hAnsi="Arial" w:cs="Arial"/>
          <w:lang w:eastAsia="pl-PL"/>
        </w:rPr>
        <w:t>Za datę dokonania płatności przyjmuje się dzień obciążenia rachunku bankowego Zamawiającego.</w:t>
      </w:r>
    </w:p>
    <w:p w14:paraId="5D914FB5" w14:textId="6CE7F0E5" w:rsidR="001658E6" w:rsidRPr="006F537D" w:rsidRDefault="0093180D" w:rsidP="001C7512">
      <w:pPr>
        <w:suppressAutoHyphens/>
        <w:spacing w:after="0" w:line="276" w:lineRule="auto"/>
        <w:ind w:left="284" w:hanging="284"/>
        <w:jc w:val="both"/>
        <w:rPr>
          <w:rFonts w:ascii="Arial" w:eastAsia="Calibri" w:hAnsi="Arial" w:cs="Arial"/>
        </w:rPr>
      </w:pPr>
      <w:r w:rsidRPr="006F537D">
        <w:rPr>
          <w:rFonts w:ascii="Arial" w:eastAsia="Calibri" w:hAnsi="Arial" w:cs="Arial"/>
        </w:rPr>
        <w:t>5</w:t>
      </w:r>
      <w:r w:rsidR="001658E6" w:rsidRPr="006F537D">
        <w:rPr>
          <w:rFonts w:ascii="Arial" w:eastAsia="Calibri" w:hAnsi="Arial" w:cs="Arial"/>
        </w:rPr>
        <w:t xml:space="preserve">. </w:t>
      </w:r>
      <w:r w:rsidR="00C95350" w:rsidRPr="006F537D">
        <w:rPr>
          <w:rFonts w:ascii="Arial" w:eastAsia="Calibri" w:hAnsi="Arial" w:cs="Arial"/>
        </w:rPr>
        <w:t xml:space="preserve">Wykonawca przyjmuje do wiadomości, że Zamawiający przy zapłacie wynagrodzenia będzie stosował mechanizm podzielonej płatności, o którym mowa w art. </w:t>
      </w:r>
      <w:r w:rsidR="00C95350" w:rsidRPr="006F537D">
        <w:rPr>
          <w:rFonts w:ascii="Arial" w:eastAsia="Calibri" w:hAnsi="Arial" w:cs="Arial"/>
          <w:color w:val="000000"/>
        </w:rPr>
        <w:t>108a ust.                           1 ustawy z dnia 11 marca 2004 r. o podatku od towarów i usług (</w:t>
      </w:r>
      <w:r w:rsidR="00422A5D" w:rsidRPr="006F537D">
        <w:rPr>
          <w:rFonts w:ascii="Arial" w:eastAsia="Calibri" w:hAnsi="Arial" w:cs="Arial"/>
          <w:color w:val="000000"/>
        </w:rPr>
        <w:t xml:space="preserve">t. j. </w:t>
      </w:r>
      <w:r w:rsidR="00C95350" w:rsidRPr="006F537D">
        <w:rPr>
          <w:rFonts w:ascii="Arial" w:eastAsia="Calibri" w:hAnsi="Arial" w:cs="Arial"/>
          <w:color w:val="000000"/>
        </w:rPr>
        <w:t>Dz. U. z 202</w:t>
      </w:r>
      <w:r w:rsidR="00422A5D" w:rsidRPr="006F537D">
        <w:rPr>
          <w:rFonts w:ascii="Arial" w:eastAsia="Calibri" w:hAnsi="Arial" w:cs="Arial"/>
          <w:color w:val="000000"/>
        </w:rPr>
        <w:t>4</w:t>
      </w:r>
      <w:r w:rsidR="00C95350" w:rsidRPr="006F537D">
        <w:rPr>
          <w:rFonts w:ascii="Arial" w:eastAsia="Calibri" w:hAnsi="Arial" w:cs="Arial"/>
          <w:color w:val="000000"/>
        </w:rPr>
        <w:t xml:space="preserve"> r. poz. </w:t>
      </w:r>
      <w:r w:rsidR="00422A5D" w:rsidRPr="006F537D">
        <w:rPr>
          <w:rFonts w:ascii="Arial" w:eastAsia="Calibri" w:hAnsi="Arial" w:cs="Arial"/>
          <w:color w:val="000000"/>
        </w:rPr>
        <w:t>361</w:t>
      </w:r>
      <w:r w:rsidR="00C95350" w:rsidRPr="006F537D">
        <w:rPr>
          <w:rFonts w:ascii="Arial" w:eastAsia="Calibri" w:hAnsi="Arial" w:cs="Arial"/>
        </w:rPr>
        <w:t>).</w:t>
      </w:r>
    </w:p>
    <w:p w14:paraId="2AABC565" w14:textId="0DA33186" w:rsidR="001658E6" w:rsidRPr="006F537D" w:rsidRDefault="0093180D" w:rsidP="001C7512">
      <w:pPr>
        <w:suppressAutoHyphens/>
        <w:spacing w:after="0" w:line="276" w:lineRule="auto"/>
        <w:ind w:left="284" w:hanging="284"/>
        <w:jc w:val="both"/>
        <w:rPr>
          <w:rFonts w:ascii="Arial" w:eastAsia="Calibri" w:hAnsi="Arial" w:cs="Arial"/>
        </w:rPr>
      </w:pPr>
      <w:r w:rsidRPr="006F537D">
        <w:rPr>
          <w:rFonts w:ascii="Arial" w:eastAsia="Calibri" w:hAnsi="Arial" w:cs="Arial"/>
        </w:rPr>
        <w:t>6</w:t>
      </w:r>
      <w:r w:rsidR="001658E6" w:rsidRPr="006F537D">
        <w:rPr>
          <w:rFonts w:ascii="Arial" w:eastAsia="Calibri" w:hAnsi="Arial" w:cs="Arial"/>
        </w:rPr>
        <w:t xml:space="preserve">. </w:t>
      </w:r>
      <w:r w:rsidR="001658E6" w:rsidRPr="006F537D">
        <w:rPr>
          <w:rFonts w:ascii="Arial" w:eastAsia="Times New Roman" w:hAnsi="Arial" w:cs="Arial"/>
          <w:lang w:eastAsia="pl-PL"/>
        </w:rPr>
        <w:t>Jeżeli Wykonawca nie wykona w całości przedmiotu umowy, Zamawiający zastrzega sobie prawo obniżenia wynagrodzenia umownego Wykonawcy o wartość niewykonanego zakresu. Jednocześnie Zamawiający zastrzega sobie uprawnienie do zmniejszenia zakresu przedmiotowego umowy bez prawa dla Wykonawcy do dochodzenia z tego tytułu jakichkolwiek roszczeń.</w:t>
      </w:r>
    </w:p>
    <w:p w14:paraId="1AC08A16" w14:textId="2F8BE6D7" w:rsidR="001658E6" w:rsidRPr="006F537D" w:rsidRDefault="0093180D" w:rsidP="001C7512">
      <w:pPr>
        <w:suppressAutoHyphens/>
        <w:spacing w:after="0" w:line="276" w:lineRule="auto"/>
        <w:ind w:left="284" w:hanging="284"/>
        <w:jc w:val="both"/>
        <w:rPr>
          <w:rFonts w:ascii="Arial" w:eastAsia="Times New Roman" w:hAnsi="Arial" w:cs="Arial"/>
          <w:lang w:eastAsia="pl-PL"/>
        </w:rPr>
      </w:pPr>
      <w:r w:rsidRPr="006F537D">
        <w:rPr>
          <w:rFonts w:ascii="Arial" w:eastAsia="Calibri" w:hAnsi="Arial" w:cs="Arial"/>
        </w:rPr>
        <w:t>7</w:t>
      </w:r>
      <w:r w:rsidR="001658E6" w:rsidRPr="006F537D">
        <w:rPr>
          <w:rFonts w:ascii="Arial" w:eastAsia="Calibri" w:hAnsi="Arial" w:cs="Arial"/>
        </w:rPr>
        <w:t xml:space="preserve">. </w:t>
      </w:r>
      <w:r w:rsidR="001658E6" w:rsidRPr="006F537D">
        <w:rPr>
          <w:rFonts w:ascii="Arial" w:eastAsia="Times New Roman" w:hAnsi="Arial" w:cs="Arial"/>
          <w:lang w:eastAsia="pl-PL"/>
        </w:rPr>
        <w:t>Wykonawca nie może, bez pisemnej zgody Zamawiającego przenieść wierzytelności pieniężnych wynikających z Umowy na podmiot lub osobę trzecią.</w:t>
      </w:r>
    </w:p>
    <w:p w14:paraId="677E3206" w14:textId="77777777" w:rsidR="001658E6" w:rsidRPr="006F537D" w:rsidRDefault="001658E6" w:rsidP="001658E6">
      <w:pPr>
        <w:suppressAutoHyphens/>
        <w:spacing w:after="0" w:line="276" w:lineRule="auto"/>
        <w:jc w:val="both"/>
        <w:rPr>
          <w:rFonts w:ascii="Arial" w:eastAsia="Times New Roman" w:hAnsi="Arial" w:cs="Arial"/>
          <w:lang w:eastAsia="pl-PL"/>
        </w:rPr>
      </w:pPr>
    </w:p>
    <w:p w14:paraId="6F520DAF" w14:textId="77777777" w:rsidR="001658E6" w:rsidRPr="006F537D"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6F537D">
        <w:rPr>
          <w:rFonts w:ascii="Arial" w:eastAsia="NSimSun" w:hAnsi="Arial" w:cs="Arial"/>
          <w:b/>
          <w:bCs/>
          <w:color w:val="000000"/>
          <w:kern w:val="2"/>
          <w:lang w:eastAsia="zh-CN" w:bidi="hi-IN"/>
        </w:rPr>
        <w:t>§ 6.</w:t>
      </w:r>
    </w:p>
    <w:p w14:paraId="39E3D5EE" w14:textId="77777777" w:rsidR="001658E6" w:rsidRPr="006F537D" w:rsidRDefault="001658E6" w:rsidP="001658E6">
      <w:pPr>
        <w:suppressAutoHyphens/>
        <w:spacing w:after="0" w:line="276" w:lineRule="auto"/>
        <w:jc w:val="center"/>
        <w:textAlignment w:val="baseline"/>
        <w:rPr>
          <w:rFonts w:ascii="Arial" w:eastAsia="NSimSun" w:hAnsi="Arial" w:cs="Arial"/>
          <w:b/>
          <w:bCs/>
          <w:color w:val="000000"/>
          <w:kern w:val="2"/>
          <w:lang w:eastAsia="zh-CN" w:bidi="hi-IN"/>
        </w:rPr>
      </w:pPr>
      <w:r w:rsidRPr="006F537D">
        <w:rPr>
          <w:rFonts w:ascii="Arial" w:eastAsia="NSimSun" w:hAnsi="Arial" w:cs="Arial"/>
          <w:b/>
          <w:bCs/>
          <w:color w:val="000000"/>
          <w:kern w:val="2"/>
          <w:lang w:eastAsia="zh-CN" w:bidi="hi-IN"/>
        </w:rPr>
        <w:t>Podwykonawcy</w:t>
      </w:r>
    </w:p>
    <w:p w14:paraId="6219A75A" w14:textId="0DAFE29F" w:rsidR="001658E6" w:rsidRPr="006F537D" w:rsidRDefault="0093180D" w:rsidP="001C7512">
      <w:pPr>
        <w:suppressAutoHyphens/>
        <w:spacing w:after="0" w:line="276" w:lineRule="auto"/>
        <w:ind w:left="284" w:hanging="284"/>
        <w:jc w:val="both"/>
        <w:textAlignment w:val="baseline"/>
        <w:rPr>
          <w:rFonts w:ascii="Arial" w:eastAsia="Times New Roman" w:hAnsi="Arial" w:cs="Arial"/>
          <w:kern w:val="2"/>
          <w:lang w:eastAsia="pl-PL" w:bidi="hi-IN"/>
        </w:rPr>
      </w:pPr>
      <w:r w:rsidRPr="006F537D">
        <w:rPr>
          <w:rFonts w:ascii="Arial" w:eastAsia="Times New Roman" w:hAnsi="Arial" w:cs="Arial"/>
          <w:kern w:val="2"/>
          <w:lang w:eastAsia="pl-PL" w:bidi="hi-IN"/>
        </w:rPr>
        <w:t>1</w:t>
      </w:r>
      <w:r w:rsidR="001658E6" w:rsidRPr="006F537D">
        <w:rPr>
          <w:rFonts w:ascii="Arial" w:eastAsia="Times New Roman" w:hAnsi="Arial" w:cs="Arial"/>
          <w:kern w:val="2"/>
          <w:lang w:eastAsia="pl-PL" w:bidi="hi-IN"/>
        </w:rPr>
        <w:t>. Wykonawca zobowiązuje się wykonać przedmiot Umowy co do zasady siłami własnymi</w:t>
      </w:r>
      <w:r w:rsidR="00C92FF2" w:rsidRPr="006F537D">
        <w:rPr>
          <w:rFonts w:ascii="Arial" w:eastAsia="Times New Roman" w:hAnsi="Arial" w:cs="Arial"/>
          <w:kern w:val="2"/>
          <w:lang w:eastAsia="pl-PL" w:bidi="hi-IN"/>
        </w:rPr>
        <w:t>.</w:t>
      </w:r>
      <w:r w:rsidR="001658E6" w:rsidRPr="006F537D">
        <w:rPr>
          <w:rFonts w:ascii="Arial" w:eastAsia="Times New Roman" w:hAnsi="Arial" w:cs="Arial"/>
          <w:kern w:val="2"/>
          <w:lang w:eastAsia="pl-PL" w:bidi="hi-IN"/>
        </w:rPr>
        <w:t xml:space="preserve"> </w:t>
      </w:r>
    </w:p>
    <w:p w14:paraId="0D360F40" w14:textId="57F7BB81" w:rsidR="001658E6" w:rsidRPr="006F537D" w:rsidRDefault="001658E6" w:rsidP="00566088">
      <w:pPr>
        <w:numPr>
          <w:ilvl w:val="0"/>
          <w:numId w:val="24"/>
        </w:numPr>
        <w:tabs>
          <w:tab w:val="clear" w:pos="0"/>
          <w:tab w:val="num" w:pos="142"/>
        </w:tabs>
        <w:suppressAutoHyphens/>
        <w:spacing w:after="0" w:line="276" w:lineRule="auto"/>
        <w:ind w:left="284" w:hanging="284"/>
        <w:jc w:val="both"/>
        <w:textAlignment w:val="baseline"/>
        <w:rPr>
          <w:rFonts w:ascii="Arial" w:eastAsia="NSimSun" w:hAnsi="Arial" w:cs="Arial"/>
          <w:kern w:val="2"/>
          <w:lang w:eastAsia="zh-CN" w:bidi="hi-IN"/>
        </w:rPr>
      </w:pPr>
      <w:r w:rsidRPr="006F537D">
        <w:rPr>
          <w:rFonts w:ascii="Arial" w:eastAsia="Times New Roman" w:hAnsi="Arial" w:cs="Arial"/>
          <w:kern w:val="2"/>
          <w:lang w:eastAsia="pl-PL" w:bidi="hi-IN"/>
        </w:rPr>
        <w:t xml:space="preserve">W przypadku realizacji przedmiot Umowy z udziałem Podwykonawcy </w:t>
      </w:r>
      <w:r w:rsidRPr="006F537D">
        <w:rPr>
          <w:rFonts w:ascii="Arial" w:eastAsia="NSimSun" w:hAnsi="Arial" w:cs="Arial"/>
          <w:kern w:val="2"/>
          <w:lang w:eastAsia="zh-CN" w:bidi="hi-IN"/>
        </w:rPr>
        <w:t>kwota wynagrodzenia podwykonawcy nie powinna być wyższa, niż wartość danego zakresu dostaw wynikająca z oferty Wykonawcy.</w:t>
      </w:r>
    </w:p>
    <w:p w14:paraId="6DF3BEC6" w14:textId="77777777" w:rsidR="001658E6" w:rsidRPr="006F537D" w:rsidRDefault="001658E6" w:rsidP="00566088">
      <w:pPr>
        <w:numPr>
          <w:ilvl w:val="0"/>
          <w:numId w:val="24"/>
        </w:numPr>
        <w:tabs>
          <w:tab w:val="clear" w:pos="0"/>
          <w:tab w:val="num" w:pos="284"/>
        </w:tabs>
        <w:suppressAutoHyphens/>
        <w:spacing w:after="0" w:line="276" w:lineRule="auto"/>
        <w:ind w:left="284" w:hanging="284"/>
        <w:jc w:val="both"/>
        <w:rPr>
          <w:rFonts w:ascii="Arial" w:eastAsia="Times New Roman" w:hAnsi="Arial" w:cs="Arial"/>
          <w:lang w:eastAsia="pl-PL"/>
        </w:rPr>
      </w:pPr>
      <w:r w:rsidRPr="006F537D">
        <w:rPr>
          <w:rFonts w:ascii="Arial" w:eastAsia="Times New Roman" w:hAnsi="Arial" w:cs="Arial"/>
          <w:lang w:eastAsia="pl-PL"/>
        </w:rPr>
        <w:t>Wykonywanie dostaw z udziałem Podwykonawcy może odbywać się wyłącznie na zasadach określonych w niniejszej Umowie oraz w kodeksie cywilnym.</w:t>
      </w:r>
    </w:p>
    <w:p w14:paraId="3AEA986F" w14:textId="43018B86" w:rsidR="001658E6" w:rsidRPr="006F537D"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6F537D">
        <w:rPr>
          <w:rFonts w:ascii="Arial" w:eastAsia="Times New Roman" w:hAnsi="Arial" w:cs="Arial"/>
          <w:lang w:eastAsia="pl-PL"/>
        </w:rPr>
        <w:t xml:space="preserve">Umowa o podwykonawstwo nie może zawierać postanowień kształtujących prawa                                 i obowiązki Podwykonawcy, w zakresie kar umownych oraz postanowień dotyczących warunków wypłaty wynagrodzenia, w sposób dla niego mniej korzystny niż prawa </w:t>
      </w:r>
      <w:r w:rsidR="008B6D11" w:rsidRPr="006F537D">
        <w:rPr>
          <w:rFonts w:ascii="Arial" w:eastAsia="Times New Roman" w:hAnsi="Arial" w:cs="Arial"/>
          <w:lang w:eastAsia="pl-PL"/>
        </w:rPr>
        <w:br/>
      </w:r>
      <w:r w:rsidRPr="006F537D">
        <w:rPr>
          <w:rFonts w:ascii="Arial" w:eastAsia="Times New Roman" w:hAnsi="Arial" w:cs="Arial"/>
          <w:lang w:eastAsia="pl-PL"/>
        </w:rPr>
        <w:t>i obowiązki Wykonawcy, ukształtowane postanowieniami umowy zawartej między Zamawiającym a Wykonawcą.</w:t>
      </w:r>
    </w:p>
    <w:p w14:paraId="54E6A062" w14:textId="77777777" w:rsidR="001658E6" w:rsidRPr="006F537D" w:rsidRDefault="001658E6" w:rsidP="00566088">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6F537D">
        <w:rPr>
          <w:rFonts w:ascii="Arial" w:eastAsia="Times New Roman" w:hAnsi="Arial" w:cs="Arial"/>
          <w:lang w:eastAsia="pl-PL"/>
        </w:rPr>
        <w:t xml:space="preserve">Wykonawca ponosi pełną i wyłączną odpowiedzialność za zapłatę wynagrodzenia należnego podwykonawcom, pracownikom i osobom działającym na zlecenie Wykonawcy, biorących udział przy realizacji przedmiotu Umowy. </w:t>
      </w:r>
    </w:p>
    <w:p w14:paraId="56B3D0B7" w14:textId="4EB6CD7B" w:rsidR="001658E6" w:rsidRPr="006F537D" w:rsidRDefault="001658E6" w:rsidP="006F537D">
      <w:pPr>
        <w:numPr>
          <w:ilvl w:val="0"/>
          <w:numId w:val="24"/>
        </w:numPr>
        <w:tabs>
          <w:tab w:val="clear" w:pos="0"/>
          <w:tab w:val="num" w:pos="142"/>
        </w:tabs>
        <w:suppressAutoHyphens/>
        <w:spacing w:after="0" w:line="276" w:lineRule="auto"/>
        <w:ind w:left="284" w:hanging="284"/>
        <w:jc w:val="both"/>
        <w:rPr>
          <w:rFonts w:ascii="Arial" w:eastAsia="Times New Roman" w:hAnsi="Arial" w:cs="Arial"/>
          <w:lang w:eastAsia="pl-PL"/>
        </w:rPr>
      </w:pPr>
      <w:r w:rsidRPr="006F537D">
        <w:rPr>
          <w:rFonts w:ascii="Arial" w:eastAsia="Times New Roman" w:hAnsi="Arial" w:cs="Arial"/>
          <w:lang w:eastAsia="pl-PL"/>
        </w:rPr>
        <w:t>Powierzenie  wykonania części zamówienia Podwykonawcom nie zwalnia Wykonawcy z odpowiedzialności za należyte wykonanie przedmiotu Umowy.</w:t>
      </w:r>
    </w:p>
    <w:p w14:paraId="4B5ADAE4" w14:textId="77777777" w:rsidR="001658E6" w:rsidRPr="006F537D" w:rsidRDefault="001658E6" w:rsidP="00566088">
      <w:pPr>
        <w:numPr>
          <w:ilvl w:val="0"/>
          <w:numId w:val="24"/>
        </w:numPr>
        <w:tabs>
          <w:tab w:val="clear" w:pos="0"/>
          <w:tab w:val="num" w:pos="284"/>
        </w:tabs>
        <w:suppressAutoHyphens/>
        <w:spacing w:after="200" w:line="276" w:lineRule="auto"/>
        <w:ind w:left="284" w:hanging="284"/>
        <w:contextualSpacing/>
        <w:jc w:val="both"/>
        <w:rPr>
          <w:rFonts w:ascii="Arial" w:eastAsia="Calibri" w:hAnsi="Arial" w:cs="Arial"/>
          <w:lang w:eastAsia="pl-PL"/>
        </w:rPr>
      </w:pPr>
      <w:r w:rsidRPr="006F537D">
        <w:rPr>
          <w:rFonts w:ascii="Arial" w:eastAsia="Times New Roman" w:hAnsi="Arial" w:cs="Arial"/>
          <w:lang w:eastAsia="pl-PL"/>
        </w:rPr>
        <w:t>Wykonawca ponosi odpowiedzialność za działania i zaniechania Podwykonawców, pracowników i innych osób biorących udział w realizacji przedmiotu Umowy, jak za działania     i zaniechania własne.</w:t>
      </w:r>
    </w:p>
    <w:p w14:paraId="778C3192" w14:textId="77777777" w:rsidR="001658E6" w:rsidRPr="006F537D" w:rsidRDefault="001658E6" w:rsidP="001658E6">
      <w:pPr>
        <w:suppressAutoHyphens/>
        <w:spacing w:after="0" w:line="276" w:lineRule="auto"/>
        <w:jc w:val="both"/>
        <w:rPr>
          <w:rFonts w:ascii="Arial" w:eastAsia="Times New Roman" w:hAnsi="Arial" w:cs="Arial"/>
          <w:lang w:eastAsia="pl-PL"/>
        </w:rPr>
      </w:pPr>
    </w:p>
    <w:p w14:paraId="58569896" w14:textId="77777777" w:rsidR="001658E6" w:rsidRPr="006F537D" w:rsidRDefault="001658E6" w:rsidP="001658E6">
      <w:pPr>
        <w:suppressAutoHyphens/>
        <w:spacing w:after="0" w:line="276" w:lineRule="auto"/>
        <w:jc w:val="center"/>
        <w:rPr>
          <w:rFonts w:ascii="Arial" w:eastAsia="Calibri" w:hAnsi="Arial" w:cs="Arial"/>
          <w:b/>
          <w:bCs/>
        </w:rPr>
      </w:pPr>
      <w:r w:rsidRPr="006F537D">
        <w:rPr>
          <w:rFonts w:ascii="Arial" w:eastAsia="Calibri" w:hAnsi="Arial" w:cs="Arial"/>
          <w:b/>
          <w:bCs/>
        </w:rPr>
        <w:t>§ 7.</w:t>
      </w:r>
    </w:p>
    <w:p w14:paraId="0D2897B9" w14:textId="77777777" w:rsidR="001658E6" w:rsidRPr="006F537D" w:rsidRDefault="001658E6" w:rsidP="001658E6">
      <w:pPr>
        <w:suppressAutoHyphens/>
        <w:spacing w:after="0" w:line="276" w:lineRule="auto"/>
        <w:jc w:val="center"/>
        <w:rPr>
          <w:rFonts w:ascii="Arial" w:eastAsia="Times New Roman" w:hAnsi="Arial" w:cs="Arial"/>
          <w:b/>
          <w:lang w:eastAsia="pl-PL"/>
        </w:rPr>
      </w:pPr>
      <w:r w:rsidRPr="006F537D">
        <w:rPr>
          <w:rFonts w:ascii="Arial" w:eastAsia="Times New Roman" w:hAnsi="Arial" w:cs="Arial"/>
          <w:b/>
          <w:lang w:eastAsia="pl-PL"/>
        </w:rPr>
        <w:t>Rękojmia za wady i gwarancja jakości</w:t>
      </w:r>
    </w:p>
    <w:p w14:paraId="2EC9F3A8" w14:textId="7518CB2E" w:rsidR="00C92FF2" w:rsidRPr="006F537D" w:rsidRDefault="00C92FF2" w:rsidP="00566088">
      <w:pPr>
        <w:numPr>
          <w:ilvl w:val="0"/>
          <w:numId w:val="17"/>
        </w:numPr>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Wykonawca jest odpowiedzialny z tytułu rękojmi za wady na zasadach określonych </w:t>
      </w:r>
      <w:r w:rsidRPr="006F537D">
        <w:rPr>
          <w:rFonts w:ascii="Arial" w:eastAsia="Times New Roman" w:hAnsi="Arial" w:cs="Arial"/>
          <w:color w:val="000000"/>
          <w:lang w:eastAsia="pl-PL"/>
        </w:rPr>
        <w:br/>
        <w:t xml:space="preserve">w przepisach kodeksu cywilnego. </w:t>
      </w:r>
    </w:p>
    <w:p w14:paraId="35AE5B07" w14:textId="164D5B60" w:rsidR="004C6AE1" w:rsidRPr="006F537D" w:rsidRDefault="004C6AE1" w:rsidP="00566088">
      <w:pPr>
        <w:numPr>
          <w:ilvl w:val="0"/>
          <w:numId w:val="17"/>
        </w:numPr>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lang w:eastAsia="pl-PL"/>
        </w:rPr>
        <w:lastRenderedPageBreak/>
        <w:t xml:space="preserve">Wykonawca udziela gwarancji jakości na przedmiot Umowy na okres </w:t>
      </w:r>
      <w:r w:rsidRPr="006F537D">
        <w:rPr>
          <w:rFonts w:ascii="Arial" w:eastAsia="Times New Roman" w:hAnsi="Arial" w:cs="Arial"/>
          <w:b/>
          <w:color w:val="000000"/>
          <w:lang w:eastAsia="pl-PL"/>
        </w:rPr>
        <w:t>przydatny do spożycia</w:t>
      </w:r>
      <w:r w:rsidR="00C07FD3" w:rsidRPr="006F537D">
        <w:rPr>
          <w:rFonts w:ascii="Arial" w:eastAsia="Times New Roman" w:hAnsi="Arial" w:cs="Arial"/>
          <w:color w:val="000000"/>
          <w:lang w:eastAsia="pl-PL"/>
        </w:rPr>
        <w:t xml:space="preserve"> zgodnie z gwarancją producenta. </w:t>
      </w:r>
    </w:p>
    <w:p w14:paraId="7CE6FB00" w14:textId="77777777" w:rsidR="004C6AE1" w:rsidRPr="006F537D" w:rsidRDefault="004C6AE1"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6F537D">
        <w:rPr>
          <w:rFonts w:ascii="Arial" w:eastAsia="Times New Roman" w:hAnsi="Arial" w:cs="Arial"/>
          <w:color w:val="000000"/>
          <w:lang w:eastAsia="pl-PL"/>
        </w:rPr>
        <w:t>W przypadku gdy okres udzielonej przez Wykonawcę gwarancji jest dłuższy niż okres  rękojmi za wady określony zgodnie z przepisami kodeksu cywilnego, okres rękojmi za wady ulega wydłużeniu  na okres równy okresowi udzielonej przez Wykonawcę gwarancji jakości.</w:t>
      </w:r>
    </w:p>
    <w:p w14:paraId="53379FA4" w14:textId="48342935" w:rsidR="004C6AE1" w:rsidRPr="006F537D" w:rsidRDefault="004C6AE1" w:rsidP="00566088">
      <w:pPr>
        <w:numPr>
          <w:ilvl w:val="0"/>
          <w:numId w:val="17"/>
        </w:numPr>
        <w:suppressAutoHyphens/>
        <w:spacing w:after="0" w:line="276" w:lineRule="auto"/>
        <w:jc w:val="both"/>
        <w:rPr>
          <w:rFonts w:ascii="Arial" w:eastAsia="Times New Roman" w:hAnsi="Arial" w:cs="Arial"/>
          <w:color w:val="000000"/>
        </w:rPr>
      </w:pPr>
      <w:r w:rsidRPr="006F537D">
        <w:rPr>
          <w:rFonts w:ascii="Arial" w:eastAsia="Times New Roman" w:hAnsi="Arial" w:cs="Arial"/>
          <w:color w:val="000000"/>
        </w:rPr>
        <w:t xml:space="preserve">Gwarancja obejmuje swoim zakresem rzeczowym dostawy zawarte w przedmiocie Umowy. Okres gwarancji jest jednakowy dla całego ww. zakresu rzeczowego zgodnie  z § 1 Umowy i rozpoczyna swój bieg od daty podpisania </w:t>
      </w:r>
      <w:r w:rsidR="00186FBD" w:rsidRPr="006F537D">
        <w:rPr>
          <w:rFonts w:ascii="Arial" w:eastAsia="Times New Roman" w:hAnsi="Arial" w:cs="Arial"/>
          <w:color w:val="000000"/>
        </w:rPr>
        <w:t xml:space="preserve">faktury przez </w:t>
      </w:r>
      <w:r w:rsidR="00E74D2F" w:rsidRPr="006F537D">
        <w:rPr>
          <w:rFonts w:ascii="Arial" w:eastAsia="Times New Roman" w:hAnsi="Arial" w:cs="Arial"/>
          <w:color w:val="000000"/>
        </w:rPr>
        <w:t xml:space="preserve">osoby wskazane w </w:t>
      </w:r>
      <w:r w:rsidR="00E74D2F" w:rsidRPr="006F537D">
        <w:rPr>
          <w:rFonts w:ascii="Arial" w:eastAsia="Calibri" w:hAnsi="Arial" w:cs="Arial"/>
          <w:bCs/>
        </w:rPr>
        <w:t>§ 3 ust. 1</w:t>
      </w:r>
      <w:r w:rsidRPr="006F537D">
        <w:rPr>
          <w:rFonts w:ascii="Arial" w:eastAsia="Times New Roman" w:hAnsi="Arial" w:cs="Arial"/>
          <w:color w:val="000000"/>
        </w:rPr>
        <w:t>.</w:t>
      </w:r>
    </w:p>
    <w:p w14:paraId="6DEFF621" w14:textId="6F23EC6C" w:rsidR="006A284B" w:rsidRPr="006F537D" w:rsidRDefault="006A284B" w:rsidP="00566088">
      <w:pPr>
        <w:numPr>
          <w:ilvl w:val="0"/>
          <w:numId w:val="17"/>
        </w:numPr>
        <w:spacing w:after="0" w:line="276" w:lineRule="auto"/>
        <w:jc w:val="both"/>
        <w:rPr>
          <w:rFonts w:ascii="Arial" w:hAnsi="Arial" w:cs="Arial"/>
        </w:rPr>
      </w:pPr>
      <w:r w:rsidRPr="006F537D">
        <w:rPr>
          <w:rFonts w:ascii="Arial" w:hAnsi="Arial" w:cs="Arial"/>
        </w:rPr>
        <w:t xml:space="preserve">Odbioru ilościowo - jakościowego towaru dokonuje uprawniony </w:t>
      </w:r>
      <w:r w:rsidR="00C92FF2" w:rsidRPr="006F537D">
        <w:rPr>
          <w:rFonts w:ascii="Arial" w:hAnsi="Arial" w:cs="Arial"/>
        </w:rPr>
        <w:t>przedstawiciel zamawiającego</w:t>
      </w:r>
      <w:r w:rsidRPr="006F537D">
        <w:rPr>
          <w:rFonts w:ascii="Arial" w:hAnsi="Arial" w:cs="Arial"/>
        </w:rPr>
        <w:t xml:space="preserve">. </w:t>
      </w:r>
    </w:p>
    <w:p w14:paraId="5031EFEF" w14:textId="39D62404" w:rsidR="00275AED" w:rsidRPr="006F537D" w:rsidRDefault="00275AED" w:rsidP="00566088">
      <w:pPr>
        <w:numPr>
          <w:ilvl w:val="0"/>
          <w:numId w:val="17"/>
        </w:numPr>
        <w:suppressAutoHyphens/>
        <w:spacing w:after="0" w:line="276" w:lineRule="auto"/>
        <w:jc w:val="both"/>
        <w:rPr>
          <w:rFonts w:ascii="Arial" w:eastAsia="Times New Roman" w:hAnsi="Arial" w:cs="Arial"/>
          <w:color w:val="000000"/>
        </w:rPr>
      </w:pPr>
      <w:r w:rsidRPr="006F537D">
        <w:rPr>
          <w:rFonts w:ascii="Arial" w:eastAsia="Times New Roman" w:hAnsi="Arial" w:cs="Arial"/>
          <w:color w:val="000000"/>
        </w:rPr>
        <w:t xml:space="preserve">Zamawiający zgłaszać będzie reklamację Wykonawcy telefonicznie pod  </w:t>
      </w:r>
      <w:r w:rsidRPr="006F537D">
        <w:rPr>
          <w:rFonts w:ascii="Arial" w:eastAsia="Times New Roman" w:hAnsi="Arial" w:cs="Arial"/>
          <w:color w:val="000000"/>
        </w:rPr>
        <w:br/>
        <w:t xml:space="preserve">nr </w:t>
      </w:r>
      <w:r w:rsidRPr="006F537D">
        <w:rPr>
          <w:rFonts w:ascii="Arial" w:eastAsia="Times New Roman" w:hAnsi="Arial" w:cs="Arial"/>
          <w:b/>
          <w:color w:val="000000"/>
        </w:rPr>
        <w:t>tel</w:t>
      </w:r>
      <w:r w:rsidR="00647F02" w:rsidRPr="006F537D">
        <w:rPr>
          <w:rFonts w:ascii="Arial" w:eastAsia="Times New Roman" w:hAnsi="Arial" w:cs="Arial"/>
          <w:b/>
          <w:color w:val="000000"/>
        </w:rPr>
        <w:t xml:space="preserve">: </w:t>
      </w:r>
      <w:r w:rsidR="004E7664" w:rsidRPr="006F537D">
        <w:rPr>
          <w:rFonts w:ascii="Arial" w:eastAsia="Times New Roman" w:hAnsi="Arial" w:cs="Arial"/>
          <w:b/>
          <w:color w:val="000000"/>
        </w:rPr>
        <w:t>…………..</w:t>
      </w:r>
      <w:r w:rsidRPr="006F537D">
        <w:rPr>
          <w:rFonts w:ascii="Arial" w:eastAsia="Times New Roman" w:hAnsi="Arial" w:cs="Arial"/>
          <w:color w:val="000000"/>
        </w:rPr>
        <w:t xml:space="preserve"> lub pocztą elektroniczną na adres </w:t>
      </w:r>
      <w:r w:rsidR="004E7664" w:rsidRPr="006F537D">
        <w:rPr>
          <w:rFonts w:ascii="Arial" w:eastAsia="Times New Roman" w:hAnsi="Arial" w:cs="Arial"/>
          <w:b/>
          <w:color w:val="000000"/>
        </w:rPr>
        <w:t>……………………</w:t>
      </w:r>
      <w:r w:rsidR="00647F02" w:rsidRPr="006F537D">
        <w:rPr>
          <w:rFonts w:ascii="Arial" w:eastAsia="Times New Roman" w:hAnsi="Arial" w:cs="Arial"/>
          <w:b/>
          <w:color w:val="000000"/>
        </w:rPr>
        <w:t>,</w:t>
      </w:r>
      <w:r w:rsidRPr="006F537D">
        <w:rPr>
          <w:rFonts w:ascii="Arial" w:eastAsia="Times New Roman" w:hAnsi="Arial" w:cs="Arial"/>
          <w:color w:val="000000"/>
        </w:rPr>
        <w:t xml:space="preserve"> a następnie bez zbędnej zwłoki na piśmie na adres</w:t>
      </w:r>
      <w:r w:rsidR="00647F02" w:rsidRPr="006F537D">
        <w:rPr>
          <w:rFonts w:ascii="Arial" w:eastAsia="Times New Roman" w:hAnsi="Arial" w:cs="Arial"/>
          <w:color w:val="000000"/>
        </w:rPr>
        <w:t>:</w:t>
      </w:r>
      <w:r w:rsidRPr="006F537D">
        <w:rPr>
          <w:rFonts w:ascii="Arial" w:eastAsia="Times New Roman" w:hAnsi="Arial" w:cs="Arial"/>
          <w:color w:val="000000"/>
        </w:rPr>
        <w:t xml:space="preserve"> </w:t>
      </w:r>
      <w:r w:rsidR="004E7664" w:rsidRPr="006F537D">
        <w:rPr>
          <w:rFonts w:ascii="Arial" w:eastAsia="Times New Roman" w:hAnsi="Arial" w:cs="Arial"/>
          <w:b/>
          <w:color w:val="000000"/>
        </w:rPr>
        <w:t>……………………………………………..</w:t>
      </w:r>
      <w:r w:rsidR="00647F02" w:rsidRPr="006F537D">
        <w:rPr>
          <w:rFonts w:ascii="Arial" w:eastAsia="Times New Roman" w:hAnsi="Arial" w:cs="Arial"/>
          <w:color w:val="000000"/>
        </w:rPr>
        <w:t>.</w:t>
      </w:r>
      <w:r w:rsidRPr="006F537D">
        <w:rPr>
          <w:rFonts w:ascii="Arial" w:eastAsia="Times New Roman" w:hAnsi="Arial" w:cs="Arial"/>
          <w:color w:val="000000"/>
        </w:rPr>
        <w:t xml:space="preserve">     </w:t>
      </w:r>
    </w:p>
    <w:p w14:paraId="37BB7733" w14:textId="2FBC1D4B" w:rsidR="00B97A8F" w:rsidRPr="006F537D" w:rsidRDefault="00B97A8F" w:rsidP="00566088">
      <w:pPr>
        <w:numPr>
          <w:ilvl w:val="0"/>
          <w:numId w:val="17"/>
        </w:numPr>
        <w:suppressAutoHyphens/>
        <w:spacing w:after="0" w:line="276" w:lineRule="auto"/>
        <w:ind w:left="426" w:hanging="426"/>
        <w:jc w:val="both"/>
        <w:rPr>
          <w:rFonts w:ascii="Arial" w:eastAsia="Times New Roman" w:hAnsi="Arial" w:cs="Arial"/>
          <w:color w:val="000000"/>
        </w:rPr>
      </w:pPr>
      <w:r w:rsidRPr="006F537D">
        <w:rPr>
          <w:rFonts w:ascii="Arial" w:eastAsia="Times New Roman" w:hAnsi="Arial" w:cs="Arial"/>
          <w:color w:val="000000"/>
        </w:rPr>
        <w:t xml:space="preserve">Wykonawca ma obowiązek informować na piśmie Zamawiającego o każdej zmianie </w:t>
      </w:r>
      <w:r w:rsidR="00883B0A" w:rsidRPr="006F537D">
        <w:rPr>
          <w:rFonts w:ascii="Arial" w:eastAsia="Times New Roman" w:hAnsi="Arial" w:cs="Arial"/>
          <w:color w:val="000000"/>
        </w:rPr>
        <w:br/>
      </w:r>
      <w:r w:rsidRPr="006F537D">
        <w:rPr>
          <w:rFonts w:ascii="Arial" w:eastAsia="Times New Roman" w:hAnsi="Arial" w:cs="Arial"/>
          <w:color w:val="000000"/>
        </w:rPr>
        <w:t xml:space="preserve">ww. adresu lub numerów, pod rygorem skutecznego zgłoszenia wad pod adres lub numer wskazany uprzednio. </w:t>
      </w:r>
    </w:p>
    <w:p w14:paraId="2DD8A104" w14:textId="7A8A2D06" w:rsidR="00B97A8F" w:rsidRPr="006F537D"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6F537D">
        <w:rPr>
          <w:rFonts w:ascii="Arial" w:eastAsia="Times New Roman" w:hAnsi="Arial" w:cs="Arial"/>
          <w:color w:val="000000"/>
        </w:rPr>
        <w:t>Wykonawca oświadcza że dokonane dosta</w:t>
      </w:r>
      <w:r w:rsidR="008B6D11" w:rsidRPr="006F537D">
        <w:rPr>
          <w:rFonts w:ascii="Arial" w:eastAsia="Times New Roman" w:hAnsi="Arial" w:cs="Arial"/>
          <w:color w:val="000000"/>
        </w:rPr>
        <w:t>wy towaru są pełnowartościowe i</w:t>
      </w:r>
      <w:r w:rsidRPr="006F537D">
        <w:rPr>
          <w:rFonts w:ascii="Arial" w:eastAsia="Times New Roman" w:hAnsi="Arial" w:cs="Arial"/>
          <w:color w:val="000000"/>
        </w:rPr>
        <w:t xml:space="preserve"> zgodne                      z opisem przedmiotu zamówienia. </w:t>
      </w:r>
    </w:p>
    <w:p w14:paraId="6AA5E6D9" w14:textId="1E4F1F58" w:rsidR="00B97A8F" w:rsidRPr="006F537D" w:rsidRDefault="00B97A8F" w:rsidP="00566088">
      <w:pPr>
        <w:numPr>
          <w:ilvl w:val="0"/>
          <w:numId w:val="17"/>
        </w:numPr>
        <w:suppressAutoHyphens/>
        <w:spacing w:after="0" w:line="276" w:lineRule="auto"/>
        <w:ind w:left="426" w:hanging="426"/>
        <w:jc w:val="both"/>
        <w:rPr>
          <w:rFonts w:ascii="Arial" w:eastAsia="Times New Roman" w:hAnsi="Arial" w:cs="Arial"/>
          <w:lang w:eastAsia="pl-PL"/>
        </w:rPr>
      </w:pPr>
      <w:r w:rsidRPr="006F537D">
        <w:rPr>
          <w:rFonts w:ascii="Arial" w:eastAsia="Times New Roman" w:hAnsi="Arial" w:cs="Arial"/>
        </w:rPr>
        <w:t xml:space="preserve">Wykonawca zobowiązany jest usunąć </w:t>
      </w:r>
      <w:r w:rsidR="008B6D11" w:rsidRPr="006F537D">
        <w:rPr>
          <w:rFonts w:ascii="Arial" w:eastAsia="Times New Roman" w:hAnsi="Arial" w:cs="Arial"/>
        </w:rPr>
        <w:t xml:space="preserve">na własny koszt zgłoszoną wadę </w:t>
      </w:r>
      <w:r w:rsidRPr="006F537D">
        <w:rPr>
          <w:rFonts w:ascii="Arial" w:eastAsia="Times New Roman" w:hAnsi="Arial" w:cs="Arial"/>
        </w:rPr>
        <w:t xml:space="preserve">w terminie </w:t>
      </w:r>
      <w:r w:rsidR="00C032CB" w:rsidRPr="006F537D">
        <w:rPr>
          <w:rFonts w:ascii="Arial" w:eastAsia="Times New Roman" w:hAnsi="Arial" w:cs="Arial"/>
        </w:rPr>
        <w:t>1 dnia roboczego lub w innym terminie wyznaczonym przez Zamawiającego.</w:t>
      </w:r>
    </w:p>
    <w:p w14:paraId="5C72277E" w14:textId="673075FB" w:rsidR="004C6AE1" w:rsidRPr="006F537D"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6F537D">
        <w:rPr>
          <w:rFonts w:ascii="Arial" w:eastAsia="Times New Roman" w:hAnsi="Arial" w:cs="Arial"/>
        </w:rPr>
        <w:t>W przypadku ujawnienia się wady w zakresie przedmiotowym objętym gwarancją Zamawiający</w:t>
      </w:r>
      <w:r w:rsidRPr="006F537D">
        <w:rPr>
          <w:rFonts w:ascii="Arial" w:eastAsia="Times New Roman" w:hAnsi="Arial" w:cs="Arial"/>
          <w:b/>
        </w:rPr>
        <w:t xml:space="preserve"> </w:t>
      </w:r>
      <w:r w:rsidRPr="006F537D">
        <w:rPr>
          <w:rFonts w:ascii="Arial" w:eastAsia="Times New Roman" w:hAnsi="Arial" w:cs="Arial"/>
        </w:rPr>
        <w:t>dokona zgłoszenia tego faktu Wykonawcy. Zgłoszenie dokonane zostanie telefoniczne, faksem, lub pisemnie – zgodnie z danymi wskazanymi przez Wykonawcę w ust. 6.</w:t>
      </w:r>
    </w:p>
    <w:p w14:paraId="2505E514" w14:textId="7119BD0C" w:rsidR="004C6AE1" w:rsidRPr="006F537D" w:rsidRDefault="004C6AE1" w:rsidP="00566088">
      <w:pPr>
        <w:numPr>
          <w:ilvl w:val="0"/>
          <w:numId w:val="17"/>
        </w:numPr>
        <w:suppressAutoHyphens/>
        <w:spacing w:after="0" w:line="276" w:lineRule="auto"/>
        <w:ind w:left="426" w:hanging="426"/>
        <w:jc w:val="both"/>
        <w:rPr>
          <w:rFonts w:ascii="Arial" w:eastAsia="Times New Roman" w:hAnsi="Arial" w:cs="Arial"/>
          <w:lang w:eastAsia="pl-PL"/>
        </w:rPr>
      </w:pPr>
      <w:r w:rsidRPr="006F537D">
        <w:rPr>
          <w:rFonts w:ascii="Arial" w:eastAsia="Times New Roman" w:hAnsi="Arial" w:cs="Arial"/>
          <w:color w:val="000000"/>
        </w:rPr>
        <w:t xml:space="preserve">W przypadku wady powodującą zagrożenie bezpieczeństwa ludzi, wada zostanie usunięta niezwłocznie – </w:t>
      </w:r>
      <w:r w:rsidR="00EE3D7B" w:rsidRPr="006F537D">
        <w:rPr>
          <w:rFonts w:ascii="Arial" w:eastAsia="Times New Roman" w:hAnsi="Arial" w:cs="Arial"/>
          <w:color w:val="000000"/>
        </w:rPr>
        <w:t>w ciągu</w:t>
      </w:r>
      <w:r w:rsidRPr="006F537D">
        <w:rPr>
          <w:rFonts w:ascii="Arial" w:eastAsia="Times New Roman" w:hAnsi="Arial" w:cs="Arial"/>
          <w:color w:val="000000"/>
        </w:rPr>
        <w:t xml:space="preserve"> </w:t>
      </w:r>
      <w:r w:rsidR="00B0267B" w:rsidRPr="006F537D">
        <w:rPr>
          <w:rFonts w:ascii="Arial" w:eastAsia="Times New Roman" w:hAnsi="Arial" w:cs="Arial"/>
          <w:color w:val="000000"/>
        </w:rPr>
        <w:t>1</w:t>
      </w:r>
      <w:r w:rsidRPr="006F537D">
        <w:rPr>
          <w:rFonts w:ascii="Arial" w:eastAsia="Times New Roman" w:hAnsi="Arial" w:cs="Arial"/>
          <w:color w:val="000000"/>
        </w:rPr>
        <w:t xml:space="preserve"> dni</w:t>
      </w:r>
      <w:r w:rsidR="00EE3D7B" w:rsidRPr="006F537D">
        <w:rPr>
          <w:rFonts w:ascii="Arial" w:eastAsia="Times New Roman" w:hAnsi="Arial" w:cs="Arial"/>
          <w:color w:val="000000"/>
        </w:rPr>
        <w:t>a</w:t>
      </w:r>
      <w:r w:rsidRPr="006F537D">
        <w:rPr>
          <w:rFonts w:ascii="Arial" w:eastAsia="Times New Roman" w:hAnsi="Arial" w:cs="Arial"/>
          <w:color w:val="000000"/>
        </w:rPr>
        <w:t xml:space="preserve"> kalendarzowe</w:t>
      </w:r>
      <w:r w:rsidR="00EE3D7B" w:rsidRPr="006F537D">
        <w:rPr>
          <w:rFonts w:ascii="Arial" w:eastAsia="Times New Roman" w:hAnsi="Arial" w:cs="Arial"/>
          <w:color w:val="000000"/>
        </w:rPr>
        <w:t>go</w:t>
      </w:r>
      <w:r w:rsidRPr="006F537D">
        <w:rPr>
          <w:rFonts w:ascii="Arial" w:eastAsia="Times New Roman" w:hAnsi="Arial" w:cs="Arial"/>
          <w:color w:val="000000"/>
        </w:rPr>
        <w:t xml:space="preserve"> od daty zawiadomienia</w:t>
      </w:r>
      <w:r w:rsidR="00A31EAC" w:rsidRPr="006F537D">
        <w:rPr>
          <w:rFonts w:ascii="Arial" w:eastAsia="Times New Roman" w:hAnsi="Arial" w:cs="Arial"/>
          <w:color w:val="000000"/>
        </w:rPr>
        <w:t>.</w:t>
      </w:r>
    </w:p>
    <w:p w14:paraId="01670B98" w14:textId="76402D89" w:rsidR="00B97A8F" w:rsidRPr="006F537D"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6F537D">
        <w:rPr>
          <w:rFonts w:ascii="Arial" w:eastAsia="Times New Roman" w:hAnsi="Arial" w:cs="Arial"/>
          <w:color w:val="000000"/>
        </w:rPr>
        <w:t xml:space="preserve">W uzasadnionych przypadkach i za zgodą Zamawiającego, na wniosek Wykonawcy może zostać ustalony inny niż wymieniony </w:t>
      </w:r>
      <w:r w:rsidR="004C6AE1" w:rsidRPr="006F537D">
        <w:rPr>
          <w:rFonts w:ascii="Arial" w:eastAsia="Times New Roman" w:hAnsi="Arial" w:cs="Arial"/>
          <w:color w:val="000000"/>
        </w:rPr>
        <w:t>w ust. 9</w:t>
      </w:r>
      <w:r w:rsidRPr="006F537D">
        <w:rPr>
          <w:rFonts w:ascii="Arial" w:eastAsia="Times New Roman" w:hAnsi="Arial" w:cs="Arial"/>
          <w:color w:val="000000"/>
        </w:rPr>
        <w:t xml:space="preserve"> termin usunięcia zgłoszonych wad.</w:t>
      </w:r>
    </w:p>
    <w:p w14:paraId="6934884E" w14:textId="438FFEDE" w:rsidR="00B97A8F" w:rsidRPr="006F537D" w:rsidRDefault="00B97A8F" w:rsidP="00566088">
      <w:pPr>
        <w:numPr>
          <w:ilvl w:val="0"/>
          <w:numId w:val="17"/>
        </w:numPr>
        <w:suppressAutoHyphens/>
        <w:spacing w:after="0" w:line="276" w:lineRule="auto"/>
        <w:ind w:left="426" w:hanging="426"/>
        <w:jc w:val="both"/>
        <w:rPr>
          <w:rFonts w:ascii="Arial" w:eastAsia="Times New Roman" w:hAnsi="Arial" w:cs="Arial"/>
          <w:color w:val="000000"/>
          <w:lang w:eastAsia="pl-PL"/>
        </w:rPr>
      </w:pPr>
      <w:r w:rsidRPr="006F537D">
        <w:rPr>
          <w:rFonts w:ascii="Arial" w:eastAsia="Times New Roman" w:hAnsi="Arial" w:cs="Arial"/>
          <w:color w:val="000000"/>
        </w:rPr>
        <w:t>Jeżeli Wykonawca nie usunie wady w ustalonych terminach, Zamawiający po uprzednim wezwaniu Wykonawcy do usunięcia wady w terminie 1 dni</w:t>
      </w:r>
      <w:r w:rsidR="00275AED" w:rsidRPr="006F537D">
        <w:rPr>
          <w:rFonts w:ascii="Arial" w:eastAsia="Times New Roman" w:hAnsi="Arial" w:cs="Arial"/>
          <w:color w:val="000000"/>
        </w:rPr>
        <w:t>a</w:t>
      </w:r>
      <w:r w:rsidRPr="006F537D">
        <w:rPr>
          <w:rFonts w:ascii="Arial" w:eastAsia="Times New Roman" w:hAnsi="Arial" w:cs="Arial"/>
          <w:color w:val="000000"/>
        </w:rPr>
        <w:t xml:space="preserve"> kalendarzow</w:t>
      </w:r>
      <w:r w:rsidR="00275AED" w:rsidRPr="006F537D">
        <w:rPr>
          <w:rFonts w:ascii="Arial" w:eastAsia="Times New Roman" w:hAnsi="Arial" w:cs="Arial"/>
          <w:color w:val="000000"/>
        </w:rPr>
        <w:t>ego</w:t>
      </w:r>
      <w:r w:rsidRPr="006F537D">
        <w:rPr>
          <w:rFonts w:ascii="Arial" w:eastAsia="Times New Roman" w:hAnsi="Arial" w:cs="Arial"/>
          <w:color w:val="000000"/>
        </w:rPr>
        <w:t>, będzie miał prawo usunąć wadę we własnym zakresie lub przez podmiot trzeci na koszt</w:t>
      </w:r>
      <w:r w:rsidR="000115F9" w:rsidRPr="006F537D">
        <w:rPr>
          <w:rFonts w:ascii="Arial" w:eastAsia="Times New Roman" w:hAnsi="Arial" w:cs="Arial"/>
          <w:color w:val="000000"/>
        </w:rPr>
        <w:t xml:space="preserve"> </w:t>
      </w:r>
      <w:r w:rsidRPr="006F537D">
        <w:rPr>
          <w:rFonts w:ascii="Arial" w:eastAsia="Times New Roman" w:hAnsi="Arial" w:cs="Arial"/>
          <w:color w:val="000000"/>
        </w:rPr>
        <w:t>i ryzyko Wykonawcy, bez konieczności uzyskiwania dodatkowej zgody Wykonawcy oraz upoważnienia sądu, bez utraty praw wynikających z rękojmi i gwarancji udzielonej przez Wykonawcę. Zamawiający wystawi Wykonawcy z tego tytułu stosowne wezwanie do zapłaty.</w:t>
      </w:r>
    </w:p>
    <w:p w14:paraId="735137C6" w14:textId="492AFBA5" w:rsidR="00B97A8F" w:rsidRPr="006F537D" w:rsidRDefault="00B97A8F" w:rsidP="00566088">
      <w:pPr>
        <w:numPr>
          <w:ilvl w:val="0"/>
          <w:numId w:val="17"/>
        </w:numPr>
        <w:suppressAutoHyphens/>
        <w:spacing w:after="0" w:line="276" w:lineRule="auto"/>
        <w:ind w:left="426" w:hanging="426"/>
        <w:jc w:val="both"/>
        <w:rPr>
          <w:rFonts w:ascii="Arial" w:eastAsia="Times New Roman" w:hAnsi="Arial" w:cs="Arial"/>
          <w:b/>
          <w:color w:val="000000"/>
          <w:lang w:eastAsia="pl-PL"/>
        </w:rPr>
      </w:pPr>
      <w:r w:rsidRPr="006F537D">
        <w:rPr>
          <w:rFonts w:ascii="Arial" w:eastAsia="Times New Roman" w:hAnsi="Arial" w:cs="Arial"/>
          <w:color w:val="000000"/>
        </w:rPr>
        <w:t>Fakt skutecznego usunięcia wady ka</w:t>
      </w:r>
      <w:r w:rsidR="008B6D11" w:rsidRPr="006F537D">
        <w:rPr>
          <w:rFonts w:ascii="Arial" w:eastAsia="Times New Roman" w:hAnsi="Arial" w:cs="Arial"/>
          <w:color w:val="000000"/>
        </w:rPr>
        <w:t xml:space="preserve">żdorazowo wymaga potwierdzenia </w:t>
      </w:r>
      <w:r w:rsidRPr="006F537D">
        <w:rPr>
          <w:rFonts w:ascii="Arial" w:eastAsia="Times New Roman" w:hAnsi="Arial" w:cs="Arial"/>
          <w:color w:val="000000"/>
        </w:rPr>
        <w:t>na piśmie przez Wykonawcę i Zamawiającego.</w:t>
      </w:r>
    </w:p>
    <w:p w14:paraId="1104B67F" w14:textId="586557E6" w:rsidR="00B0267B" w:rsidRPr="006F537D"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rPr>
        <w:t>Gwarancja nie wyłącza, nie ogranicza ani nie zawiesza uprawnień Zamawiającego wynikających z przepisów o rękojmi za wady.</w:t>
      </w:r>
    </w:p>
    <w:p w14:paraId="42E9EB1F" w14:textId="72ADCE0F" w:rsidR="00B0267B" w:rsidRPr="006F537D" w:rsidRDefault="00B0267B" w:rsidP="00566088">
      <w:pPr>
        <w:numPr>
          <w:ilvl w:val="0"/>
          <w:numId w:val="17"/>
        </w:numPr>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lang w:eastAsia="pl-PL"/>
        </w:rPr>
        <w:t>Zamawiający może dochodzić roszczeń z tytułu gwarancji jakości oraz rękojmi za wady także po terminie upływie ich terminu, jeżeli zgłosił wadę w przedmiocie Umowy przed upływem tego terminu</w:t>
      </w:r>
      <w:r w:rsidR="00A31EAC" w:rsidRPr="006F537D">
        <w:rPr>
          <w:rFonts w:ascii="Arial" w:eastAsia="Times New Roman" w:hAnsi="Arial" w:cs="Arial"/>
          <w:color w:val="000000"/>
          <w:lang w:eastAsia="pl-PL"/>
        </w:rPr>
        <w:t>.</w:t>
      </w:r>
    </w:p>
    <w:p w14:paraId="3885FCE3" w14:textId="492B17CB" w:rsidR="00B0267B" w:rsidRPr="006F537D"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Zamawiający jest zobowiązany powiadomić Wykonawcę o powstałych w trakcie realizacji dostawy lub stwierdzonych przy odbiorach wadach przedmiotu Umowy, </w:t>
      </w:r>
      <w:r w:rsidRPr="006F537D">
        <w:rPr>
          <w:rFonts w:ascii="Arial" w:eastAsia="Times New Roman" w:hAnsi="Arial" w:cs="Arial"/>
          <w:color w:val="000000"/>
          <w:lang w:eastAsia="pl-PL"/>
        </w:rPr>
        <w:lastRenderedPageBreak/>
        <w:t xml:space="preserve">natomiast Wykonawca jest zobowiązany do ich usunięcia na własny koszt i ryzyko, w terminie </w:t>
      </w:r>
      <w:r w:rsidR="00C07FD3" w:rsidRP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1 dnia lub w innym terminie wyznaczonym przez Zamawiającego.</w:t>
      </w:r>
    </w:p>
    <w:p w14:paraId="261CD612" w14:textId="44924BF7" w:rsidR="00B0267B" w:rsidRPr="006F537D" w:rsidRDefault="00B0267B" w:rsidP="00566088">
      <w:pPr>
        <w:numPr>
          <w:ilvl w:val="0"/>
          <w:numId w:val="17"/>
        </w:numPr>
        <w:suppressAutoHyphens/>
        <w:spacing w:after="0" w:line="276" w:lineRule="auto"/>
        <w:contextualSpacing/>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Jeżeli wady stwierdzone w trakcie odbioru przedmiotu Umowy nie nadają się </w:t>
      </w:r>
      <w:r w:rsidRPr="006F537D">
        <w:rPr>
          <w:rFonts w:ascii="Arial" w:eastAsia="Times New Roman" w:hAnsi="Arial" w:cs="Arial"/>
          <w:color w:val="000000"/>
          <w:lang w:eastAsia="pl-PL"/>
        </w:rPr>
        <w:br/>
        <w:t xml:space="preserve">do usunięcia, a nie nadają się do spożycia przedmiotu Umowy zgodnie </w:t>
      </w:r>
      <w:r w:rsidRPr="006F537D">
        <w:rPr>
          <w:rFonts w:ascii="Arial" w:eastAsia="Times New Roman" w:hAnsi="Arial" w:cs="Arial"/>
          <w:color w:val="000000"/>
          <w:lang w:eastAsia="pl-PL"/>
        </w:rPr>
        <w:br/>
        <w:t>z przeznaczeniem, Zamawiający ma prawo, zgodnie z treścią art. 560 § 3 kodeksu cywilnego, do odpowiedniego obniżenia wynagrodzenia umownego przysługującego Wykonawcy. Jeżeli wady powstałych w trakcie realizacji dostaw lub stwierdzone przy odbiorach nie nadają się do usunięcia i uniemożliwiają one użytkowanie przedmiotu Umowy zgodnie z przeznaczeniem, Zamawiający może żądać wykonania go po raz drugi na koszt Wykonawcy</w:t>
      </w:r>
      <w:r w:rsidR="00A31EAC" w:rsidRPr="006F537D">
        <w:rPr>
          <w:rFonts w:ascii="Arial" w:eastAsia="Times New Roman" w:hAnsi="Arial" w:cs="Arial"/>
          <w:color w:val="000000"/>
          <w:lang w:eastAsia="pl-PL"/>
        </w:rPr>
        <w:t>.</w:t>
      </w:r>
    </w:p>
    <w:p w14:paraId="7F0A0451" w14:textId="50C7193A" w:rsidR="00DF33B7" w:rsidRPr="006F537D" w:rsidRDefault="00DF33B7" w:rsidP="00566088">
      <w:pPr>
        <w:pStyle w:val="Akapitzlist"/>
        <w:numPr>
          <w:ilvl w:val="0"/>
          <w:numId w:val="17"/>
        </w:numPr>
        <w:spacing w:after="0" w:line="276" w:lineRule="auto"/>
        <w:jc w:val="both"/>
        <w:rPr>
          <w:rFonts w:ascii="Arial" w:hAnsi="Arial" w:cs="Arial"/>
          <w:bCs/>
        </w:rPr>
      </w:pPr>
      <w:r w:rsidRPr="006F537D">
        <w:rPr>
          <w:rFonts w:ascii="Arial" w:hAnsi="Arial" w:cs="Arial"/>
        </w:rPr>
        <w:t xml:space="preserve">W </w:t>
      </w:r>
      <w:r w:rsidRPr="006F537D">
        <w:rPr>
          <w:rFonts w:ascii="Arial" w:eastAsia="Times New Roman" w:hAnsi="Arial" w:cs="Arial"/>
          <w:kern w:val="1"/>
          <w:lang w:eastAsia="zh-CN"/>
        </w:rPr>
        <w:t>przypadku podejrzenia zagrożenia bezpi</w:t>
      </w:r>
      <w:r w:rsidR="008B6D11" w:rsidRPr="006F537D">
        <w:rPr>
          <w:rFonts w:ascii="Arial" w:eastAsia="Times New Roman" w:hAnsi="Arial" w:cs="Arial"/>
          <w:kern w:val="1"/>
          <w:lang w:eastAsia="zh-CN"/>
        </w:rPr>
        <w:t xml:space="preserve">eczeństwa zdrowotnego produktu, </w:t>
      </w:r>
      <w:r w:rsidR="00E42A66" w:rsidRPr="006F537D">
        <w:rPr>
          <w:rFonts w:ascii="Arial" w:eastAsia="Times New Roman" w:hAnsi="Arial" w:cs="Arial"/>
          <w:kern w:val="1"/>
          <w:lang w:eastAsia="zh-CN"/>
        </w:rPr>
        <w:t>przedstawiciel Zamawiającego</w:t>
      </w:r>
      <w:r w:rsidRPr="006F537D">
        <w:rPr>
          <w:rFonts w:ascii="Arial" w:eastAsia="Times New Roman" w:hAnsi="Arial" w:cs="Arial"/>
          <w:kern w:val="1"/>
          <w:lang w:eastAsia="zh-CN"/>
        </w:rPr>
        <w:t xml:space="preserve"> niezwłocznie powiadomi Zamawiającego, Wykonawcę i Wojskowy Ośrodek Medycyny Prewencyjnej (WOMP), właściwy miejscowo dla odbiorcy. Czynności zmierzające do wydania decyzji prowadzi Inspektor WIW/WIS. Decyzja wydana przez uprawniony organ urzędowej kontroli żywności, po jej uprawomocnieniu, będzie podstawą do sporządzenia przez odbiorcę i przesłania do Zamawiającego</w:t>
      </w:r>
      <w:r w:rsidR="00A31EAC" w:rsidRPr="006F537D">
        <w:rPr>
          <w:rFonts w:ascii="Arial" w:eastAsia="Times New Roman" w:hAnsi="Arial" w:cs="Arial"/>
          <w:kern w:val="1"/>
          <w:lang w:eastAsia="zh-CN"/>
        </w:rPr>
        <w:t xml:space="preserve"> </w:t>
      </w:r>
      <w:r w:rsidRPr="006F537D">
        <w:rPr>
          <w:rFonts w:ascii="Arial" w:eastAsia="Times New Roman" w:hAnsi="Arial" w:cs="Arial"/>
          <w:kern w:val="1"/>
          <w:lang w:eastAsia="zh-CN"/>
        </w:rPr>
        <w:t>wniosku</w:t>
      </w:r>
      <w:r w:rsidR="00A31EAC" w:rsidRPr="006F537D">
        <w:rPr>
          <w:rFonts w:ascii="Arial" w:eastAsia="Times New Roman" w:hAnsi="Arial" w:cs="Arial"/>
          <w:kern w:val="1"/>
          <w:lang w:eastAsia="zh-CN"/>
        </w:rPr>
        <w:t xml:space="preserve"> </w:t>
      </w:r>
      <w:r w:rsidRPr="006F537D">
        <w:rPr>
          <w:rFonts w:ascii="Arial" w:eastAsia="Times New Roman" w:hAnsi="Arial" w:cs="Arial"/>
          <w:kern w:val="1"/>
          <w:lang w:eastAsia="zh-CN"/>
        </w:rPr>
        <w:t>o podjęcie czynności reklamacyjnych</w:t>
      </w:r>
      <w:r w:rsidR="00275AED" w:rsidRPr="006F537D">
        <w:rPr>
          <w:rFonts w:ascii="Arial" w:eastAsia="Times New Roman" w:hAnsi="Arial" w:cs="Arial"/>
          <w:kern w:val="1"/>
          <w:lang w:eastAsia="zh-CN"/>
        </w:rPr>
        <w:t>, bądź stanowi podstawę do rozwiązania umowy.</w:t>
      </w:r>
    </w:p>
    <w:p w14:paraId="3E549D40" w14:textId="6C3AD899" w:rsidR="00DF33B7" w:rsidRPr="006F537D" w:rsidRDefault="00DF33B7" w:rsidP="00566088">
      <w:pPr>
        <w:pStyle w:val="Akapitzlist"/>
        <w:numPr>
          <w:ilvl w:val="0"/>
          <w:numId w:val="17"/>
        </w:numPr>
        <w:spacing w:after="0" w:line="276" w:lineRule="auto"/>
        <w:jc w:val="both"/>
        <w:rPr>
          <w:rFonts w:ascii="Arial" w:hAnsi="Arial" w:cs="Arial"/>
          <w:bCs/>
        </w:rPr>
      </w:pPr>
      <w:r w:rsidRPr="006F537D">
        <w:rPr>
          <w:rFonts w:ascii="Arial" w:hAnsi="Arial" w:cs="Arial"/>
        </w:rPr>
        <w:t xml:space="preserve">W przypadku wykrycia wad jakości handlowej produktu i nie uznania jej przez Wykonawcę, </w:t>
      </w:r>
      <w:r w:rsidR="00E42A66" w:rsidRPr="006F537D">
        <w:rPr>
          <w:rFonts w:ascii="Arial" w:hAnsi="Arial" w:cs="Arial"/>
        </w:rPr>
        <w:t>przedstawiciel Zamawiającego</w:t>
      </w:r>
      <w:r w:rsidRPr="006F537D">
        <w:rPr>
          <w:rFonts w:ascii="Arial" w:hAnsi="Arial" w:cs="Arial"/>
        </w:rPr>
        <w:t xml:space="preserve"> niezwłocznie powiadamia Zamawiającego. Zamawiający zleca osobom uprawnionym (próbobior</w:t>
      </w:r>
      <w:r w:rsidR="008B6D11" w:rsidRPr="006F537D">
        <w:rPr>
          <w:rFonts w:ascii="Arial" w:hAnsi="Arial" w:cs="Arial"/>
        </w:rPr>
        <w:t>ca-rzeczoznawca) pobranie prób</w:t>
      </w:r>
      <w:r w:rsidR="00C07FD3" w:rsidRPr="006F537D">
        <w:rPr>
          <w:rFonts w:ascii="Arial" w:hAnsi="Arial" w:cs="Arial"/>
        </w:rPr>
        <w:t xml:space="preserve"> </w:t>
      </w:r>
      <w:r w:rsidRPr="006F537D">
        <w:rPr>
          <w:rFonts w:ascii="Arial" w:hAnsi="Arial" w:cs="Arial"/>
        </w:rPr>
        <w:t xml:space="preserve">i wykonywanie badań w laboratorium akredytowanym, wskazanym przez Zamawiającego oraz w kierunku i zakresie badań wymaganym opisem przedmiotu zamówienia, a w przypadku braku takiej możliwości w laboratorium spełniającym wymagania normy PN-EN ISO/IEC 17025. </w:t>
      </w:r>
      <w:r w:rsidR="003278C5" w:rsidRPr="006F537D">
        <w:rPr>
          <w:rFonts w:ascii="Arial" w:hAnsi="Arial" w:cs="Arial"/>
        </w:rPr>
        <w:br/>
      </w:r>
      <w:r w:rsidRPr="006F537D">
        <w:rPr>
          <w:rFonts w:ascii="Arial" w:hAnsi="Arial" w:cs="Arial"/>
        </w:rPr>
        <w:t>W razie niemożności wykonania badania przez laboratoria wskazane powyżej, Zamawiający ma prawo do wykonania badań w innym laboratorium, wybranym samodzielnie przez Zamawiającego.</w:t>
      </w:r>
    </w:p>
    <w:p w14:paraId="4F21639C" w14:textId="011F99B2" w:rsidR="00DF33B7" w:rsidRPr="006F537D" w:rsidRDefault="00DF33B7" w:rsidP="00566088">
      <w:pPr>
        <w:pStyle w:val="Akapitzlist"/>
        <w:numPr>
          <w:ilvl w:val="0"/>
          <w:numId w:val="17"/>
        </w:numPr>
        <w:spacing w:after="0" w:line="276" w:lineRule="auto"/>
        <w:jc w:val="both"/>
        <w:rPr>
          <w:rFonts w:ascii="Arial" w:hAnsi="Arial" w:cs="Arial"/>
          <w:bCs/>
        </w:rPr>
      </w:pPr>
      <w:r w:rsidRPr="006F537D">
        <w:rPr>
          <w:rFonts w:ascii="Arial" w:hAnsi="Arial" w:cs="Arial"/>
        </w:rPr>
        <w:t xml:space="preserve">W przypadku braku możliwości wykonywania badań według metod przywołanych </w:t>
      </w:r>
      <w:r w:rsidR="00C07FD3" w:rsidRPr="006F537D">
        <w:rPr>
          <w:rFonts w:ascii="Arial" w:hAnsi="Arial" w:cs="Arial"/>
        </w:rPr>
        <w:t xml:space="preserve">                     </w:t>
      </w:r>
      <w:r w:rsidRPr="006F537D">
        <w:rPr>
          <w:rFonts w:ascii="Arial" w:hAnsi="Arial" w:cs="Arial"/>
        </w:rPr>
        <w:t xml:space="preserve">w opisie przedmiotu zamówienia, określenia metod równoważnych dokona samodzielnie Zamawiający. Wyniki badań pobranej próbki, w prowadzonej sprawie są ostateczne i wiążące. </w:t>
      </w:r>
    </w:p>
    <w:p w14:paraId="4EF73CD3" w14:textId="14119E6A" w:rsidR="00DF33B7" w:rsidRPr="006F537D" w:rsidRDefault="00DF33B7" w:rsidP="00566088">
      <w:pPr>
        <w:pStyle w:val="Akapitzlist"/>
        <w:numPr>
          <w:ilvl w:val="0"/>
          <w:numId w:val="17"/>
        </w:numPr>
        <w:spacing w:after="0" w:line="276" w:lineRule="auto"/>
        <w:jc w:val="both"/>
        <w:rPr>
          <w:rFonts w:ascii="Arial" w:hAnsi="Arial" w:cs="Arial"/>
          <w:bCs/>
        </w:rPr>
      </w:pPr>
      <w:r w:rsidRPr="006F537D">
        <w:rPr>
          <w:rFonts w:ascii="Arial" w:hAnsi="Arial" w:cs="Arial"/>
          <w:bCs/>
        </w:rPr>
        <w:t xml:space="preserve">Koszty reklamacyjnych badań laboratoryjnych ponosi strona, która błędnie oceniła jakość towaru. W przypadku potwierdzenia słuszności reklamacji Zamawiającego, Wykonawca dostarczy towar wolny od wad w terminie </w:t>
      </w:r>
      <w:r w:rsidR="009D7B9C" w:rsidRPr="006F537D">
        <w:rPr>
          <w:rFonts w:ascii="Arial" w:hAnsi="Arial" w:cs="Arial"/>
          <w:bCs/>
        </w:rPr>
        <w:t>1</w:t>
      </w:r>
      <w:r w:rsidRPr="006F537D">
        <w:rPr>
          <w:rFonts w:ascii="Arial" w:hAnsi="Arial" w:cs="Arial"/>
          <w:bCs/>
        </w:rPr>
        <w:t xml:space="preserve"> dni</w:t>
      </w:r>
      <w:r w:rsidR="009D7B9C" w:rsidRPr="006F537D">
        <w:rPr>
          <w:rFonts w:ascii="Arial" w:hAnsi="Arial" w:cs="Arial"/>
          <w:bCs/>
        </w:rPr>
        <w:t>a roboczego</w:t>
      </w:r>
      <w:r w:rsidRPr="006F537D">
        <w:rPr>
          <w:rFonts w:ascii="Arial" w:hAnsi="Arial" w:cs="Arial"/>
          <w:bCs/>
        </w:rPr>
        <w:t xml:space="preserve"> od daty wydania orzeczenia, w sposób uzgodniony z Odbiorcą.</w:t>
      </w:r>
    </w:p>
    <w:p w14:paraId="7DE54CBB" w14:textId="77777777" w:rsidR="00DF33B7" w:rsidRPr="006F537D" w:rsidRDefault="00DF33B7" w:rsidP="00566088">
      <w:pPr>
        <w:pStyle w:val="Akapitzlist"/>
        <w:numPr>
          <w:ilvl w:val="0"/>
          <w:numId w:val="17"/>
        </w:numPr>
        <w:spacing w:after="0" w:line="276" w:lineRule="auto"/>
        <w:jc w:val="both"/>
        <w:rPr>
          <w:rFonts w:ascii="Arial" w:hAnsi="Arial" w:cs="Arial"/>
          <w:bCs/>
        </w:rPr>
      </w:pPr>
      <w:r w:rsidRPr="006F537D">
        <w:rPr>
          <w:rFonts w:ascii="Arial" w:hAnsi="Arial" w:cs="Arial"/>
          <w:bCs/>
        </w:rPr>
        <w:t xml:space="preserve">Zamawiający wszczyna postepowanie reklamacyjne także w razie stwierdzenia ukrytych wad jakościowych, których nie można było stwierdzić przy odbiorze towaru.  </w:t>
      </w:r>
    </w:p>
    <w:p w14:paraId="60BD9938" w14:textId="6A8D5F74" w:rsidR="00DF33B7" w:rsidRPr="006F537D" w:rsidRDefault="00DF33B7" w:rsidP="00566088">
      <w:pPr>
        <w:pStyle w:val="Akapitzlist"/>
        <w:numPr>
          <w:ilvl w:val="0"/>
          <w:numId w:val="17"/>
        </w:numPr>
        <w:spacing w:after="0" w:line="276" w:lineRule="auto"/>
        <w:jc w:val="both"/>
        <w:rPr>
          <w:rFonts w:ascii="Arial" w:hAnsi="Arial" w:cs="Arial"/>
          <w:bCs/>
        </w:rPr>
      </w:pPr>
      <w:r w:rsidRPr="006F537D">
        <w:rPr>
          <w:rFonts w:ascii="Arial" w:hAnsi="Arial" w:cs="Arial"/>
          <w:bCs/>
        </w:rPr>
        <w:t xml:space="preserve">Złożenie reklamacji polega na dostarczeniu, </w:t>
      </w:r>
      <w:r w:rsidR="008B6D11" w:rsidRPr="006F537D">
        <w:rPr>
          <w:rFonts w:ascii="Arial" w:hAnsi="Arial" w:cs="Arial"/>
          <w:bCs/>
        </w:rPr>
        <w:t xml:space="preserve">przesłaniu faksem, pocztą przez </w:t>
      </w:r>
      <w:r w:rsidRPr="006F537D">
        <w:rPr>
          <w:rFonts w:ascii="Arial" w:hAnsi="Arial" w:cs="Arial"/>
          <w:bCs/>
        </w:rPr>
        <w:t>Zamawiającego do Wykonawcy protokołu reklamacyjnego.</w:t>
      </w:r>
    </w:p>
    <w:p w14:paraId="64ABD9C6" w14:textId="444636AC" w:rsidR="00DF33B7" w:rsidRPr="006F537D" w:rsidRDefault="00DF33B7" w:rsidP="00566088">
      <w:pPr>
        <w:pStyle w:val="Akapitzlist"/>
        <w:numPr>
          <w:ilvl w:val="0"/>
          <w:numId w:val="17"/>
        </w:numPr>
        <w:spacing w:after="0" w:line="276" w:lineRule="auto"/>
        <w:jc w:val="both"/>
        <w:rPr>
          <w:rFonts w:ascii="Arial" w:hAnsi="Arial" w:cs="Arial"/>
          <w:bCs/>
        </w:rPr>
      </w:pPr>
      <w:r w:rsidRPr="006F537D">
        <w:rPr>
          <w:rFonts w:ascii="Arial" w:hAnsi="Arial" w:cs="Arial"/>
          <w:bCs/>
        </w:rPr>
        <w:t xml:space="preserve">Wykonawca zobowiązany jest do rozpatrzenia reklamacji Zamawiającego </w:t>
      </w:r>
      <w:r w:rsidRPr="006F537D">
        <w:rPr>
          <w:rFonts w:ascii="Arial" w:hAnsi="Arial" w:cs="Arial"/>
          <w:bCs/>
        </w:rPr>
        <w:br/>
        <w:t xml:space="preserve">i wyeliminowania wad opisanych w przesłanym protokole reklamacji w terminie </w:t>
      </w:r>
      <w:r w:rsidR="00275AED" w:rsidRPr="006F537D">
        <w:rPr>
          <w:rFonts w:ascii="Arial" w:hAnsi="Arial" w:cs="Arial"/>
          <w:bCs/>
        </w:rPr>
        <w:t>1</w:t>
      </w:r>
      <w:r w:rsidRPr="006F537D">
        <w:rPr>
          <w:rFonts w:ascii="Arial" w:hAnsi="Arial" w:cs="Arial"/>
          <w:bCs/>
        </w:rPr>
        <w:t xml:space="preserve"> dni</w:t>
      </w:r>
      <w:r w:rsidR="00275AED" w:rsidRPr="006F537D">
        <w:rPr>
          <w:rFonts w:ascii="Arial" w:hAnsi="Arial" w:cs="Arial"/>
          <w:bCs/>
        </w:rPr>
        <w:t>a</w:t>
      </w:r>
      <w:r w:rsidRPr="006F537D">
        <w:rPr>
          <w:rFonts w:ascii="Arial" w:hAnsi="Arial" w:cs="Arial"/>
          <w:bCs/>
        </w:rPr>
        <w:t xml:space="preserve"> robocz</w:t>
      </w:r>
      <w:r w:rsidR="00275AED" w:rsidRPr="006F537D">
        <w:rPr>
          <w:rFonts w:ascii="Arial" w:hAnsi="Arial" w:cs="Arial"/>
          <w:bCs/>
        </w:rPr>
        <w:t>ego</w:t>
      </w:r>
      <w:r w:rsidRPr="006F537D">
        <w:rPr>
          <w:rFonts w:ascii="Arial" w:hAnsi="Arial" w:cs="Arial"/>
          <w:bCs/>
        </w:rPr>
        <w:t>.</w:t>
      </w:r>
    </w:p>
    <w:p w14:paraId="01692C3B" w14:textId="65DD29FC" w:rsidR="00AC4875" w:rsidRPr="006F537D" w:rsidRDefault="00B0267B" w:rsidP="001C7512">
      <w:pPr>
        <w:pStyle w:val="Akapitzlist"/>
        <w:tabs>
          <w:tab w:val="left" w:pos="993"/>
        </w:tabs>
        <w:spacing w:after="0" w:line="276" w:lineRule="auto"/>
        <w:ind w:left="0"/>
        <w:jc w:val="both"/>
        <w:rPr>
          <w:rFonts w:ascii="Arial" w:hAnsi="Arial" w:cs="Arial"/>
        </w:rPr>
      </w:pPr>
      <w:r w:rsidRPr="006F537D">
        <w:rPr>
          <w:rFonts w:ascii="Arial" w:hAnsi="Arial" w:cs="Arial"/>
        </w:rPr>
        <w:t>2</w:t>
      </w:r>
      <w:r w:rsidR="00647F02" w:rsidRPr="006F537D">
        <w:rPr>
          <w:rFonts w:ascii="Arial" w:hAnsi="Arial" w:cs="Arial"/>
        </w:rPr>
        <w:t>6</w:t>
      </w:r>
      <w:r w:rsidR="00C032CB" w:rsidRPr="006F537D">
        <w:rPr>
          <w:rFonts w:ascii="Arial" w:hAnsi="Arial" w:cs="Arial"/>
        </w:rPr>
        <w:t>.</w:t>
      </w:r>
      <w:r w:rsidR="009D7B9C" w:rsidRPr="006F537D">
        <w:rPr>
          <w:rFonts w:ascii="Arial" w:hAnsi="Arial" w:cs="Arial"/>
          <w:b/>
        </w:rPr>
        <w:t xml:space="preserve"> </w:t>
      </w:r>
      <w:r w:rsidR="00AC4875" w:rsidRPr="006F537D">
        <w:rPr>
          <w:rFonts w:ascii="Arial" w:hAnsi="Arial" w:cs="Arial"/>
          <w:b/>
        </w:rPr>
        <w:t>Wykonawca zobowiązany jest przez cały okres związania umową posiadać:</w:t>
      </w:r>
    </w:p>
    <w:p w14:paraId="3AD277A0" w14:textId="77777777" w:rsidR="00AC4875" w:rsidRPr="006F537D" w:rsidRDefault="00AC4875" w:rsidP="00566088">
      <w:pPr>
        <w:pStyle w:val="Akapitzlist"/>
        <w:numPr>
          <w:ilvl w:val="0"/>
          <w:numId w:val="21"/>
        </w:numPr>
        <w:tabs>
          <w:tab w:val="left" w:pos="720"/>
        </w:tabs>
        <w:spacing w:after="0" w:line="276" w:lineRule="auto"/>
        <w:ind w:left="993" w:hanging="284"/>
        <w:jc w:val="both"/>
        <w:rPr>
          <w:rFonts w:ascii="Arial" w:hAnsi="Arial" w:cs="Arial"/>
        </w:rPr>
      </w:pPr>
      <w:r w:rsidRPr="006F537D">
        <w:rPr>
          <w:rFonts w:ascii="Arial" w:hAnsi="Arial" w:cs="Arial"/>
          <w:b/>
          <w:i/>
        </w:rPr>
        <w:t>aktualną polisę lub inny dokument ubezpieczenia</w:t>
      </w:r>
      <w:r w:rsidRPr="006F537D">
        <w:rPr>
          <w:rFonts w:ascii="Arial" w:hAnsi="Arial" w:cs="Arial"/>
        </w:rPr>
        <w:t xml:space="preserve"> w zakresie prowadzonej działalności gospodarczej posiadającej rozszerzony zakres ubezpieczenia od odpowiedzialności cywilnej ubezpieczonego za szkody osobowe lub rzeczowe wyrządzone przez produkty wyprodukowane, dostarczone, sprzedane przez </w:t>
      </w:r>
      <w:r w:rsidRPr="006F537D">
        <w:rPr>
          <w:rFonts w:ascii="Arial" w:hAnsi="Arial" w:cs="Arial"/>
        </w:rPr>
        <w:lastRenderedPageBreak/>
        <w:t>ubezpieczonego oraz spowodowane przez nie wykonanie lub nienależyte wykonanie zamówienia w okresie ubezpieczenia.</w:t>
      </w:r>
    </w:p>
    <w:p w14:paraId="374404B3" w14:textId="3457EA0D" w:rsidR="00AC4875" w:rsidRPr="006F537D" w:rsidRDefault="00AC4875" w:rsidP="00566088">
      <w:pPr>
        <w:pStyle w:val="Akapitzlist"/>
        <w:numPr>
          <w:ilvl w:val="0"/>
          <w:numId w:val="21"/>
        </w:numPr>
        <w:tabs>
          <w:tab w:val="left" w:pos="284"/>
          <w:tab w:val="left" w:pos="720"/>
        </w:tabs>
        <w:spacing w:after="0" w:line="276" w:lineRule="auto"/>
        <w:ind w:left="993" w:hanging="284"/>
        <w:jc w:val="both"/>
        <w:rPr>
          <w:rFonts w:ascii="Arial" w:hAnsi="Arial" w:cs="Arial"/>
        </w:rPr>
      </w:pPr>
      <w:r w:rsidRPr="006F537D">
        <w:rPr>
          <w:rFonts w:ascii="Arial" w:hAnsi="Arial" w:cs="Arial"/>
          <w:b/>
          <w:i/>
        </w:rPr>
        <w:t>obowiązującą decyzję administracyjną</w:t>
      </w:r>
      <w:r w:rsidRPr="006F537D">
        <w:rPr>
          <w:rFonts w:ascii="Arial" w:hAnsi="Arial" w:cs="Arial"/>
        </w:rPr>
        <w:t xml:space="preserve"> właściwego organu Państwowej Inspekcji Sanitarnej w sprawie zatwierdzania, warunkowego zatwierdzania, przedłużania warunkowego zatwierdzania zakładów, które produkują lub wprowadzają</w:t>
      </w:r>
      <w:r w:rsidR="00AB0681" w:rsidRPr="006F537D">
        <w:rPr>
          <w:rFonts w:ascii="Arial" w:hAnsi="Arial" w:cs="Arial"/>
        </w:rPr>
        <w:t xml:space="preserve"> do obrotu żywność pochodzenia </w:t>
      </w:r>
      <w:r w:rsidRPr="006F537D">
        <w:rPr>
          <w:rFonts w:ascii="Arial" w:hAnsi="Arial" w:cs="Arial"/>
        </w:rPr>
        <w:t>nie zwierzęcego lub wprowadzają do obrotu produkty pochodzenia zwierzęcego, nie objęte urzędową kontrolą organów Inspekcji Weterynaryjnej, zgodnie z art. 62 ust.1 pkt 2 ustawy z dnia 25 sierpnia 2006 r. o bezpieczeństwie żywności i żywienia</w:t>
      </w:r>
      <w:r w:rsidR="00C032CB" w:rsidRPr="006F537D">
        <w:rPr>
          <w:rFonts w:ascii="Arial" w:hAnsi="Arial" w:cs="Arial"/>
        </w:rPr>
        <w:t xml:space="preserve"> (</w:t>
      </w:r>
      <w:r w:rsidR="00633B3C" w:rsidRPr="006F537D">
        <w:rPr>
          <w:rFonts w:ascii="Arial" w:hAnsi="Arial" w:cs="Arial"/>
        </w:rPr>
        <w:t>t. j. Dz.U. 2023r. poz. 1448</w:t>
      </w:r>
      <w:r w:rsidR="00C032CB" w:rsidRPr="006F537D">
        <w:rPr>
          <w:rFonts w:ascii="Arial" w:hAnsi="Arial" w:cs="Arial"/>
        </w:rPr>
        <w:t>)</w:t>
      </w:r>
      <w:r w:rsidRPr="006F537D">
        <w:rPr>
          <w:rFonts w:ascii="Arial" w:hAnsi="Arial" w:cs="Arial"/>
        </w:rPr>
        <w:t xml:space="preserve"> - jeżeli ustawa nakłada obowiązek takich uprawnień;</w:t>
      </w:r>
    </w:p>
    <w:p w14:paraId="74A2C8FF" w14:textId="1334F5BD" w:rsidR="00AC4875" w:rsidRPr="006F537D" w:rsidRDefault="00AC4875" w:rsidP="00C07FD3">
      <w:pPr>
        <w:tabs>
          <w:tab w:val="left" w:pos="720"/>
        </w:tabs>
        <w:spacing w:after="0" w:line="276" w:lineRule="auto"/>
        <w:ind w:left="993"/>
        <w:jc w:val="both"/>
        <w:rPr>
          <w:rFonts w:ascii="Arial" w:hAnsi="Arial" w:cs="Arial"/>
          <w:b/>
        </w:rPr>
      </w:pPr>
      <w:r w:rsidRPr="006F537D">
        <w:rPr>
          <w:rFonts w:ascii="Arial" w:hAnsi="Arial" w:cs="Arial"/>
          <w:b/>
        </w:rPr>
        <w:t>lub</w:t>
      </w:r>
      <w:r w:rsidR="00C07FD3" w:rsidRPr="006F537D">
        <w:rPr>
          <w:rFonts w:ascii="Arial" w:hAnsi="Arial" w:cs="Arial"/>
          <w:b/>
        </w:rPr>
        <w:t xml:space="preserve"> </w:t>
      </w:r>
      <w:r w:rsidRPr="006F537D">
        <w:rPr>
          <w:rFonts w:ascii="Arial" w:hAnsi="Arial" w:cs="Arial"/>
        </w:rPr>
        <w:t>zaświadczenie o wpisie do rejestru zakładów zgodne z rozporządzeniem Ministra Zdrowia z dnia 29 maja 2007 r., w sprawie wzorów dokumentów dotyczących rejestracji i zatwierdzania zakładów produkujących lub wprowadzających do obrotu żywność podlegających urzędowej kontroli Państwowej Inspekcji Sanitarnej - jeżeli ustawa nakłada obowiązek takich uprawnień.</w:t>
      </w:r>
    </w:p>
    <w:p w14:paraId="2405DBEB" w14:textId="77777777" w:rsidR="00AC4875" w:rsidRPr="006F537D"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6F537D">
        <w:rPr>
          <w:rFonts w:ascii="Arial" w:hAnsi="Arial" w:cs="Arial"/>
          <w:sz w:val="22"/>
          <w:szCs w:val="22"/>
        </w:rPr>
        <w:t>Wykonawca oświadcza, że posiada wdrożony system HACCP i stosuje zasady systemu HACCP.</w:t>
      </w:r>
    </w:p>
    <w:p w14:paraId="0FD294D3" w14:textId="3AD2925E" w:rsidR="00AC4875" w:rsidRPr="006F537D" w:rsidRDefault="00AC4875" w:rsidP="00647F02">
      <w:pPr>
        <w:pStyle w:val="Akapitzlist1"/>
        <w:numPr>
          <w:ilvl w:val="0"/>
          <w:numId w:val="30"/>
        </w:numPr>
        <w:spacing w:line="276" w:lineRule="auto"/>
        <w:ind w:left="426" w:hanging="426"/>
        <w:jc w:val="both"/>
        <w:rPr>
          <w:rFonts w:ascii="Arial" w:hAnsi="Arial" w:cs="Arial"/>
          <w:sz w:val="22"/>
          <w:szCs w:val="22"/>
        </w:rPr>
      </w:pPr>
      <w:r w:rsidRPr="006F537D">
        <w:rPr>
          <w:rFonts w:ascii="Arial" w:hAnsi="Arial" w:cs="Arial"/>
          <w:sz w:val="22"/>
          <w:szCs w:val="22"/>
        </w:rPr>
        <w:t xml:space="preserve">W przypadku utraty ważności dokumentów, o których mowa w ust. </w:t>
      </w:r>
      <w:r w:rsidR="00B0267B" w:rsidRPr="006F537D">
        <w:rPr>
          <w:rFonts w:ascii="Arial" w:hAnsi="Arial" w:cs="Arial"/>
          <w:sz w:val="22"/>
          <w:szCs w:val="22"/>
        </w:rPr>
        <w:t>2</w:t>
      </w:r>
      <w:r w:rsidR="00647F02" w:rsidRPr="006F537D">
        <w:rPr>
          <w:rFonts w:ascii="Arial" w:hAnsi="Arial" w:cs="Arial"/>
          <w:sz w:val="22"/>
          <w:szCs w:val="22"/>
        </w:rPr>
        <w:t>6</w:t>
      </w:r>
      <w:r w:rsidRPr="006F537D">
        <w:rPr>
          <w:rFonts w:ascii="Arial" w:hAnsi="Arial" w:cs="Arial"/>
          <w:sz w:val="22"/>
          <w:szCs w:val="22"/>
        </w:rPr>
        <w:t xml:space="preserve"> lit. b i nie dysponowania aktualnymi, Wykonawca zobowiązany jest do natychmiastowego powiadomienia o tym fakcie Zamawiającego wraz z zaprzestaniem realizacji dostaw. </w:t>
      </w:r>
    </w:p>
    <w:p w14:paraId="5EF755E4" w14:textId="34BA4974" w:rsidR="00AC4875" w:rsidRPr="006F537D" w:rsidRDefault="00AC4875" w:rsidP="00647F02">
      <w:pPr>
        <w:pStyle w:val="Akapitzlist1"/>
        <w:numPr>
          <w:ilvl w:val="0"/>
          <w:numId w:val="30"/>
        </w:numPr>
        <w:tabs>
          <w:tab w:val="left" w:pos="284"/>
        </w:tabs>
        <w:spacing w:line="276" w:lineRule="auto"/>
        <w:ind w:left="426" w:hanging="426"/>
        <w:jc w:val="both"/>
        <w:rPr>
          <w:rFonts w:ascii="Arial" w:hAnsi="Arial" w:cs="Arial"/>
          <w:sz w:val="22"/>
          <w:szCs w:val="22"/>
        </w:rPr>
      </w:pPr>
      <w:r w:rsidRPr="006F537D">
        <w:rPr>
          <w:rFonts w:ascii="Arial" w:hAnsi="Arial" w:cs="Arial"/>
          <w:sz w:val="22"/>
          <w:szCs w:val="22"/>
        </w:rPr>
        <w:t xml:space="preserve">Wykonawca zobowiązuje się na każde żądanie Zamawiającego do przedłożenia kserokopii poświadczonej za zgodność z oryginałem dokumentów, o których mowa </w:t>
      </w:r>
      <w:r w:rsidR="00F17E4B" w:rsidRPr="006F537D">
        <w:rPr>
          <w:rFonts w:ascii="Arial" w:hAnsi="Arial" w:cs="Arial"/>
          <w:sz w:val="22"/>
          <w:szCs w:val="22"/>
        </w:rPr>
        <w:br/>
      </w:r>
      <w:r w:rsidRPr="006F537D">
        <w:rPr>
          <w:rFonts w:ascii="Arial" w:hAnsi="Arial" w:cs="Arial"/>
          <w:sz w:val="22"/>
          <w:szCs w:val="22"/>
        </w:rPr>
        <w:t xml:space="preserve">w ust. </w:t>
      </w:r>
      <w:r w:rsidR="00B0267B" w:rsidRPr="006F537D">
        <w:rPr>
          <w:rFonts w:ascii="Arial" w:hAnsi="Arial" w:cs="Arial"/>
          <w:sz w:val="22"/>
          <w:szCs w:val="22"/>
        </w:rPr>
        <w:t>2</w:t>
      </w:r>
      <w:r w:rsidR="00647F02" w:rsidRPr="006F537D">
        <w:rPr>
          <w:rFonts w:ascii="Arial" w:hAnsi="Arial" w:cs="Arial"/>
          <w:sz w:val="22"/>
          <w:szCs w:val="22"/>
        </w:rPr>
        <w:t>6</w:t>
      </w:r>
      <w:r w:rsidRPr="006F537D">
        <w:rPr>
          <w:rFonts w:ascii="Arial" w:hAnsi="Arial" w:cs="Arial"/>
          <w:sz w:val="22"/>
          <w:szCs w:val="22"/>
        </w:rPr>
        <w:t xml:space="preserve"> umowy.</w:t>
      </w:r>
    </w:p>
    <w:p w14:paraId="51A6EDD5" w14:textId="749A89B6" w:rsidR="00AC4875" w:rsidRPr="006F537D" w:rsidRDefault="00AC4875" w:rsidP="00647F02">
      <w:pPr>
        <w:pStyle w:val="Akapitzlist1"/>
        <w:numPr>
          <w:ilvl w:val="0"/>
          <w:numId w:val="30"/>
        </w:numPr>
        <w:tabs>
          <w:tab w:val="left" w:pos="567"/>
        </w:tabs>
        <w:spacing w:line="276" w:lineRule="auto"/>
        <w:ind w:left="426" w:hanging="426"/>
        <w:jc w:val="both"/>
        <w:rPr>
          <w:rFonts w:ascii="Arial" w:hAnsi="Arial" w:cs="Arial"/>
          <w:sz w:val="22"/>
          <w:szCs w:val="22"/>
        </w:rPr>
      </w:pPr>
      <w:r w:rsidRPr="006F537D">
        <w:rPr>
          <w:rFonts w:ascii="Arial" w:hAnsi="Arial" w:cs="Arial"/>
          <w:sz w:val="22"/>
          <w:szCs w:val="22"/>
        </w:rPr>
        <w:t>Wykonawca zobowiązany jest do real</w:t>
      </w:r>
      <w:r w:rsidR="008B6D11" w:rsidRPr="006F537D">
        <w:rPr>
          <w:rFonts w:ascii="Arial" w:hAnsi="Arial" w:cs="Arial"/>
          <w:sz w:val="22"/>
          <w:szCs w:val="22"/>
        </w:rPr>
        <w:t xml:space="preserve">izacji zaopatrywania odbiorców </w:t>
      </w:r>
      <w:r w:rsidRPr="006F537D">
        <w:rPr>
          <w:rFonts w:ascii="Arial" w:hAnsi="Arial" w:cs="Arial"/>
          <w:sz w:val="22"/>
          <w:szCs w:val="22"/>
        </w:rPr>
        <w:t>w sytuacjach kryzysowych w rozumieniu ustawy z</w:t>
      </w:r>
      <w:r w:rsidR="008B6D11" w:rsidRPr="006F537D">
        <w:rPr>
          <w:rFonts w:ascii="Arial" w:hAnsi="Arial" w:cs="Arial"/>
          <w:sz w:val="22"/>
          <w:szCs w:val="22"/>
        </w:rPr>
        <w:t xml:space="preserve"> dnia 26 kwietnia 2007 r. </w:t>
      </w:r>
      <w:r w:rsidR="00AB0681" w:rsidRPr="006F537D">
        <w:rPr>
          <w:rFonts w:ascii="Arial" w:hAnsi="Arial" w:cs="Arial"/>
          <w:sz w:val="22"/>
          <w:szCs w:val="22"/>
        </w:rPr>
        <w:t>(</w:t>
      </w:r>
      <w:r w:rsidR="00633B3C" w:rsidRPr="006F537D">
        <w:rPr>
          <w:rFonts w:ascii="Arial" w:hAnsi="Arial" w:cs="Arial"/>
          <w:sz w:val="22"/>
          <w:szCs w:val="22"/>
        </w:rPr>
        <w:t xml:space="preserve">t. j. </w:t>
      </w:r>
      <w:r w:rsidR="00AB0681" w:rsidRPr="006F537D">
        <w:rPr>
          <w:rFonts w:ascii="Arial" w:hAnsi="Arial" w:cs="Arial"/>
          <w:sz w:val="22"/>
          <w:szCs w:val="22"/>
        </w:rPr>
        <w:t>Dz.U.</w:t>
      </w:r>
      <w:r w:rsidR="00633B3C" w:rsidRPr="006F537D">
        <w:rPr>
          <w:rFonts w:ascii="Arial" w:hAnsi="Arial" w:cs="Arial"/>
          <w:sz w:val="22"/>
          <w:szCs w:val="22"/>
        </w:rPr>
        <w:t xml:space="preserve"> z </w:t>
      </w:r>
      <w:r w:rsidRPr="006F537D">
        <w:rPr>
          <w:rFonts w:ascii="Arial" w:hAnsi="Arial" w:cs="Arial"/>
          <w:sz w:val="22"/>
          <w:szCs w:val="22"/>
        </w:rPr>
        <w:t>20</w:t>
      </w:r>
      <w:r w:rsidR="00AB0681" w:rsidRPr="006F537D">
        <w:rPr>
          <w:rFonts w:ascii="Arial" w:hAnsi="Arial" w:cs="Arial"/>
          <w:sz w:val="22"/>
          <w:szCs w:val="22"/>
        </w:rPr>
        <w:t>2</w:t>
      </w:r>
      <w:r w:rsidR="00633B3C" w:rsidRPr="006F537D">
        <w:rPr>
          <w:rFonts w:ascii="Arial" w:hAnsi="Arial" w:cs="Arial"/>
          <w:sz w:val="22"/>
          <w:szCs w:val="22"/>
        </w:rPr>
        <w:t>3</w:t>
      </w:r>
      <w:r w:rsidRPr="006F537D">
        <w:rPr>
          <w:rFonts w:ascii="Arial" w:hAnsi="Arial" w:cs="Arial"/>
          <w:sz w:val="22"/>
          <w:szCs w:val="22"/>
        </w:rPr>
        <w:t xml:space="preserve"> r., poz. </w:t>
      </w:r>
      <w:r w:rsidR="00AB0681" w:rsidRPr="006F537D">
        <w:rPr>
          <w:rFonts w:ascii="Arial" w:hAnsi="Arial" w:cs="Arial"/>
          <w:sz w:val="22"/>
          <w:szCs w:val="22"/>
        </w:rPr>
        <w:t>1</w:t>
      </w:r>
      <w:r w:rsidR="00633B3C" w:rsidRPr="006F537D">
        <w:rPr>
          <w:rFonts w:ascii="Arial" w:hAnsi="Arial" w:cs="Arial"/>
          <w:sz w:val="22"/>
          <w:szCs w:val="22"/>
        </w:rPr>
        <w:t>22 z późn. zm.</w:t>
      </w:r>
      <w:r w:rsidRPr="006F537D">
        <w:rPr>
          <w:rFonts w:ascii="Arial" w:hAnsi="Arial" w:cs="Arial"/>
          <w:sz w:val="22"/>
          <w:szCs w:val="22"/>
        </w:rPr>
        <w:t xml:space="preserve">) o zarządzaniu kryzysowym do miejsc wskazanych przez Zamawiającego na terenie całego kraju. </w:t>
      </w:r>
    </w:p>
    <w:p w14:paraId="0BFEF4B3" w14:textId="77777777" w:rsidR="00AC4875" w:rsidRPr="006F537D" w:rsidRDefault="00AC4875" w:rsidP="00647F02">
      <w:pPr>
        <w:pStyle w:val="Akapitzlist1"/>
        <w:numPr>
          <w:ilvl w:val="0"/>
          <w:numId w:val="30"/>
        </w:numPr>
        <w:shd w:val="clear" w:color="auto" w:fill="FFFFFF"/>
        <w:tabs>
          <w:tab w:val="left" w:pos="284"/>
        </w:tabs>
        <w:spacing w:line="276" w:lineRule="auto"/>
        <w:ind w:left="426" w:hanging="425"/>
        <w:jc w:val="both"/>
        <w:rPr>
          <w:rFonts w:ascii="Arial" w:hAnsi="Arial" w:cs="Arial"/>
          <w:sz w:val="22"/>
          <w:szCs w:val="22"/>
        </w:rPr>
      </w:pPr>
      <w:r w:rsidRPr="006F537D">
        <w:rPr>
          <w:rFonts w:ascii="Arial" w:hAnsi="Arial" w:cs="Arial"/>
          <w:b/>
          <w:sz w:val="22"/>
          <w:szCs w:val="22"/>
        </w:rPr>
        <w:t>Wykonawca przez podpisanie niniejszej umowy zobowiązuje się do :</w:t>
      </w:r>
    </w:p>
    <w:p w14:paraId="4EFE3538" w14:textId="5650740A" w:rsidR="00AC4875" w:rsidRPr="006F537D"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6F537D">
        <w:rPr>
          <w:rFonts w:ascii="Arial" w:hAnsi="Arial" w:cs="Arial"/>
          <w:b/>
          <w:sz w:val="22"/>
          <w:szCs w:val="22"/>
        </w:rPr>
        <w:t xml:space="preserve">pokrycia pełnych kosztów leczenia osób poszkodowanych wynikających </w:t>
      </w:r>
      <w:r w:rsidR="004B6CF2" w:rsidRPr="006F537D">
        <w:rPr>
          <w:rFonts w:ascii="Arial" w:hAnsi="Arial" w:cs="Arial"/>
          <w:b/>
          <w:sz w:val="22"/>
          <w:szCs w:val="22"/>
        </w:rPr>
        <w:br/>
      </w:r>
      <w:r w:rsidRPr="006F537D">
        <w:rPr>
          <w:rFonts w:ascii="Arial" w:hAnsi="Arial" w:cs="Arial"/>
          <w:b/>
          <w:sz w:val="22"/>
          <w:szCs w:val="22"/>
        </w:rPr>
        <w:t>z zatruć dostarczonymi przez niego środkami spożywczymi jak również odszkodowań w terminie 14 dni licząc od daty otrzymania stosownych wezwań od osób poszkodowanych, bądź podmiotów działających w ich imieniu,</w:t>
      </w:r>
    </w:p>
    <w:p w14:paraId="094C760C" w14:textId="77777777" w:rsidR="00AC4875" w:rsidRPr="006F537D"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6F537D">
        <w:rPr>
          <w:rFonts w:ascii="Arial" w:hAnsi="Arial" w:cs="Arial"/>
          <w:b/>
          <w:sz w:val="22"/>
          <w:szCs w:val="22"/>
        </w:rPr>
        <w:t xml:space="preserve">w razie niewykonania obowiązku, o którym mowa powyżej, do zwrotu Zamawiającemu bądź innej jednostce wojskowej pokrytych przez </w:t>
      </w:r>
      <w:r w:rsidRPr="006F537D">
        <w:rPr>
          <w:rFonts w:ascii="Arial" w:hAnsi="Arial" w:cs="Arial"/>
          <w:b/>
          <w:sz w:val="22"/>
          <w:szCs w:val="22"/>
        </w:rPr>
        <w:br/>
        <w:t>nie kosztów leczenia osób poszkodowanych jak również wypłaconych odszkodowań wynikających z zatruć dostarczonymi przez Wykonawcę środkami spożywczymi, w terminie 14 dni licząc od daty otrzymania stosownych wezwań do zapłaty,</w:t>
      </w:r>
    </w:p>
    <w:p w14:paraId="55594F86" w14:textId="77777777" w:rsidR="00AC4875" w:rsidRPr="006F537D" w:rsidRDefault="00AC4875" w:rsidP="00566088">
      <w:pPr>
        <w:pStyle w:val="Akapitzlist1"/>
        <w:numPr>
          <w:ilvl w:val="1"/>
          <w:numId w:val="20"/>
        </w:numPr>
        <w:shd w:val="clear" w:color="auto" w:fill="FFFFFF"/>
        <w:spacing w:line="276" w:lineRule="auto"/>
        <w:ind w:left="737" w:hanging="340"/>
        <w:jc w:val="both"/>
        <w:rPr>
          <w:rFonts w:ascii="Arial" w:hAnsi="Arial" w:cs="Arial"/>
          <w:sz w:val="22"/>
          <w:szCs w:val="22"/>
        </w:rPr>
      </w:pPr>
      <w:r w:rsidRPr="006F537D">
        <w:rPr>
          <w:rFonts w:ascii="Arial" w:hAnsi="Arial" w:cs="Arial"/>
          <w:b/>
          <w:sz w:val="22"/>
          <w:szCs w:val="22"/>
        </w:rPr>
        <w:t>przeprowadzenia niezbędnych zabiegów sanitarnych, w szczególności nakazanych przez uprawnione organy, jak również do zaspokojenia roszczeń odszkodowawczych wynikających z zatruć dostarczonymi środkami spożywczymi.</w:t>
      </w:r>
    </w:p>
    <w:p w14:paraId="5E4CA51D" w14:textId="69B00371" w:rsidR="00AC4875" w:rsidRPr="006F537D" w:rsidRDefault="00AC4875" w:rsidP="00647F02">
      <w:pPr>
        <w:pStyle w:val="Akapitzlist1"/>
        <w:numPr>
          <w:ilvl w:val="0"/>
          <w:numId w:val="30"/>
        </w:numPr>
        <w:shd w:val="clear" w:color="auto" w:fill="FFFFFF"/>
        <w:tabs>
          <w:tab w:val="left" w:pos="567"/>
        </w:tabs>
        <w:spacing w:line="276" w:lineRule="auto"/>
        <w:ind w:left="426" w:hanging="426"/>
        <w:jc w:val="both"/>
        <w:rPr>
          <w:rFonts w:ascii="Arial" w:hAnsi="Arial" w:cs="Arial"/>
          <w:sz w:val="22"/>
          <w:szCs w:val="22"/>
        </w:rPr>
      </w:pPr>
      <w:r w:rsidRPr="006F537D">
        <w:rPr>
          <w:rFonts w:ascii="Arial" w:hAnsi="Arial" w:cs="Arial"/>
          <w:sz w:val="22"/>
          <w:szCs w:val="22"/>
        </w:rPr>
        <w:t xml:space="preserve">Dla określenia jakości odbieranego towaru Zamawiający zastrzega sobie prawo kontroli podmiotu zaopatrującego przez właściwego miejscowo inspektora WOMP, </w:t>
      </w:r>
      <w:r w:rsidRPr="006F537D">
        <w:rPr>
          <w:rFonts w:ascii="Arial" w:hAnsi="Arial" w:cs="Arial"/>
          <w:sz w:val="22"/>
          <w:szCs w:val="22"/>
        </w:rPr>
        <w:lastRenderedPageBreak/>
        <w:t xml:space="preserve">zgodnie z procedurami określonymi w Decyzji Ministra Obrony Narodowej NR 333/MON z dnia 11 lipca 2008 r, </w:t>
      </w:r>
      <w:r w:rsidRPr="006F537D">
        <w:rPr>
          <w:rFonts w:ascii="Arial" w:hAnsi="Arial" w:cs="Arial"/>
          <w:bCs/>
          <w:sz w:val="22"/>
          <w:szCs w:val="22"/>
          <w:lang w:eastAsia="pl-PL"/>
        </w:rPr>
        <w:t>w sprawie nadania szczegółowego zakresu działania Inspektoratowi Wojskowej Służby Zdrowia</w:t>
      </w:r>
      <w:r w:rsidRPr="006F537D">
        <w:rPr>
          <w:rFonts w:ascii="Arial" w:hAnsi="Arial" w:cs="Arial"/>
          <w:sz w:val="22"/>
          <w:szCs w:val="22"/>
        </w:rPr>
        <w:t xml:space="preserve"> (w przeprowadzonej kontroli ma prawo uczestniczyć przedstawiciel zamawiającego) 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w:t>
      </w:r>
      <w:r w:rsidR="001C7512" w:rsidRPr="006F537D">
        <w:rPr>
          <w:rFonts w:ascii="Arial" w:hAnsi="Arial" w:cs="Arial"/>
          <w:sz w:val="22"/>
          <w:szCs w:val="22"/>
        </w:rPr>
        <w:t xml:space="preserve">ransportu towaru (Dz. Urz. MON </w:t>
      </w:r>
      <w:r w:rsidRPr="006F537D">
        <w:rPr>
          <w:rFonts w:ascii="Arial" w:hAnsi="Arial" w:cs="Arial"/>
          <w:sz w:val="22"/>
          <w:szCs w:val="22"/>
        </w:rPr>
        <w:t>z 2008 r. nr 15 poz. 190).</w:t>
      </w:r>
    </w:p>
    <w:p w14:paraId="10B44CFA" w14:textId="77777777" w:rsidR="001658E6" w:rsidRPr="006F537D" w:rsidRDefault="001658E6" w:rsidP="001658E6">
      <w:pPr>
        <w:suppressAutoHyphens/>
        <w:spacing w:after="0" w:line="276" w:lineRule="auto"/>
        <w:jc w:val="center"/>
        <w:rPr>
          <w:rFonts w:ascii="Arial" w:eastAsia="Times New Roman" w:hAnsi="Arial" w:cs="Arial"/>
          <w:b/>
          <w:color w:val="000000"/>
          <w:lang w:eastAsia="pl-PL"/>
        </w:rPr>
      </w:pPr>
    </w:p>
    <w:p w14:paraId="54C8A798" w14:textId="686DB68B" w:rsidR="006A284B" w:rsidRPr="006F537D" w:rsidRDefault="001658E6" w:rsidP="001658E6">
      <w:pPr>
        <w:keepNext/>
        <w:keepLines/>
        <w:suppressAutoHyphens/>
        <w:spacing w:after="0" w:line="276" w:lineRule="auto"/>
        <w:contextualSpacing/>
        <w:outlineLvl w:val="0"/>
        <w:rPr>
          <w:rFonts w:ascii="Arial" w:eastAsia="MS Mincho" w:hAnsi="Arial" w:cs="Arial"/>
          <w:b/>
        </w:rPr>
      </w:pPr>
      <w:r w:rsidRPr="006F537D">
        <w:rPr>
          <w:rFonts w:ascii="Arial" w:eastAsia="Times New Roman" w:hAnsi="Arial" w:cs="Arial"/>
          <w:b/>
          <w:color w:val="000000"/>
          <w:lang w:eastAsia="pl-PL"/>
        </w:rPr>
        <w:t xml:space="preserve">                                                                       </w:t>
      </w:r>
      <w:r w:rsidRPr="006F537D">
        <w:rPr>
          <w:rFonts w:ascii="Arial" w:eastAsia="MS Mincho" w:hAnsi="Arial" w:cs="Arial"/>
          <w:b/>
        </w:rPr>
        <w:t>§ 8.</w:t>
      </w:r>
    </w:p>
    <w:p w14:paraId="5B618CFB" w14:textId="77777777" w:rsidR="001658E6" w:rsidRPr="006F537D" w:rsidRDefault="001658E6" w:rsidP="001658E6">
      <w:pPr>
        <w:keepNext/>
        <w:keepLines/>
        <w:suppressAutoHyphens/>
        <w:spacing w:after="0" w:line="276" w:lineRule="auto"/>
        <w:contextualSpacing/>
        <w:jc w:val="center"/>
        <w:outlineLvl w:val="0"/>
        <w:rPr>
          <w:rFonts w:ascii="Arial" w:eastAsia="MS Mincho" w:hAnsi="Arial" w:cs="Arial"/>
          <w:b/>
        </w:rPr>
      </w:pPr>
      <w:r w:rsidRPr="006F537D">
        <w:rPr>
          <w:rFonts w:ascii="Arial" w:eastAsia="MS Mincho" w:hAnsi="Arial" w:cs="Arial"/>
          <w:b/>
        </w:rPr>
        <w:t>Kary umowne</w:t>
      </w:r>
    </w:p>
    <w:p w14:paraId="3244DBC0" w14:textId="4301D2DB" w:rsidR="001658E6" w:rsidRPr="006F537D" w:rsidRDefault="001658E6" w:rsidP="001C7512">
      <w:pPr>
        <w:suppressAutoHyphens/>
        <w:spacing w:after="0" w:line="276" w:lineRule="auto"/>
        <w:rPr>
          <w:rFonts w:ascii="Arial" w:eastAsia="Times New Roman" w:hAnsi="Arial" w:cs="Arial"/>
          <w:lang w:eastAsia="pl-PL"/>
        </w:rPr>
      </w:pPr>
      <w:r w:rsidRPr="006F537D">
        <w:rPr>
          <w:rFonts w:ascii="Arial" w:eastAsia="Times New Roman" w:hAnsi="Arial" w:cs="Arial"/>
          <w:lang w:eastAsia="pl-PL"/>
        </w:rPr>
        <w:t>Strony ustalają kary umowne z następujących tytułów:</w:t>
      </w:r>
    </w:p>
    <w:p w14:paraId="73005CE9" w14:textId="77777777" w:rsidR="00275AED" w:rsidRPr="006F537D" w:rsidRDefault="00275AED" w:rsidP="001C7512">
      <w:pPr>
        <w:numPr>
          <w:ilvl w:val="0"/>
          <w:numId w:val="6"/>
        </w:numPr>
        <w:suppressAutoHyphens/>
        <w:spacing w:after="0" w:line="276" w:lineRule="auto"/>
        <w:jc w:val="both"/>
        <w:rPr>
          <w:rFonts w:ascii="Arial" w:eastAsia="Times New Roman" w:hAnsi="Arial" w:cs="Arial"/>
          <w:lang w:eastAsia="pl-PL"/>
        </w:rPr>
      </w:pPr>
      <w:r w:rsidRPr="006F537D">
        <w:rPr>
          <w:rFonts w:ascii="Arial" w:eastAsia="Times New Roman" w:hAnsi="Arial" w:cs="Arial"/>
          <w:lang w:eastAsia="pl-PL"/>
        </w:rPr>
        <w:t>Wykonawca zapłaci Zamawiającemu kary umowne:</w:t>
      </w:r>
    </w:p>
    <w:p w14:paraId="6FF9411D" w14:textId="569376F8" w:rsidR="00275AED" w:rsidRPr="006F537D" w:rsidRDefault="00275AED" w:rsidP="00566088">
      <w:pPr>
        <w:numPr>
          <w:ilvl w:val="2"/>
          <w:numId w:val="27"/>
        </w:numPr>
        <w:suppressAutoHyphens/>
        <w:spacing w:after="0" w:line="276" w:lineRule="auto"/>
        <w:jc w:val="both"/>
        <w:rPr>
          <w:rFonts w:ascii="Arial" w:eastAsia="Times New Roman" w:hAnsi="Arial" w:cs="Arial"/>
          <w:lang w:eastAsia="pl-PL"/>
        </w:rPr>
      </w:pPr>
      <w:r w:rsidRPr="006F537D">
        <w:rPr>
          <w:rFonts w:ascii="Arial" w:eastAsia="Times New Roman" w:hAnsi="Arial" w:cs="Arial"/>
          <w:lang w:eastAsia="pl-PL"/>
        </w:rPr>
        <w:t xml:space="preserve">za zwłokę w </w:t>
      </w:r>
      <w:r w:rsidR="00B7349F" w:rsidRPr="006F537D">
        <w:rPr>
          <w:rFonts w:ascii="Arial" w:eastAsia="Times New Roman" w:hAnsi="Arial" w:cs="Arial"/>
          <w:lang w:eastAsia="pl-PL"/>
        </w:rPr>
        <w:t xml:space="preserve">terminie dostawy żywności spełniającej wymogi określone </w:t>
      </w:r>
      <w:r w:rsidR="00C07FD3" w:rsidRPr="006F537D">
        <w:rPr>
          <w:rFonts w:ascii="Arial" w:eastAsia="Times New Roman" w:hAnsi="Arial" w:cs="Arial"/>
          <w:lang w:eastAsia="pl-PL"/>
        </w:rPr>
        <w:t xml:space="preserve">                      </w:t>
      </w:r>
      <w:r w:rsidR="00B7349F" w:rsidRPr="006F537D">
        <w:rPr>
          <w:rFonts w:ascii="Arial" w:eastAsia="Times New Roman" w:hAnsi="Arial" w:cs="Arial"/>
          <w:lang w:eastAsia="pl-PL"/>
        </w:rPr>
        <w:t xml:space="preserve">w umowie </w:t>
      </w:r>
      <w:r w:rsidR="00494ADD" w:rsidRPr="006F537D">
        <w:rPr>
          <w:rFonts w:ascii="Arial" w:eastAsia="Times New Roman" w:hAnsi="Arial" w:cs="Arial"/>
          <w:lang w:eastAsia="pl-PL"/>
        </w:rPr>
        <w:t>(przekroczenie terminu dostawy</w:t>
      </w:r>
      <w:r w:rsidR="007145BB" w:rsidRPr="006F537D">
        <w:rPr>
          <w:rFonts w:ascii="Arial" w:eastAsia="Times New Roman" w:hAnsi="Arial" w:cs="Arial"/>
          <w:lang w:eastAsia="pl-PL"/>
        </w:rPr>
        <w:t xml:space="preserve"> </w:t>
      </w:r>
      <w:r w:rsidR="007145BB" w:rsidRPr="006F537D">
        <w:rPr>
          <w:rFonts w:ascii="Arial" w:eastAsia="MS Mincho" w:hAnsi="Arial" w:cs="Arial"/>
        </w:rPr>
        <w:t>§2 ust. 6</w:t>
      </w:r>
      <w:r w:rsidR="00494ADD" w:rsidRPr="006F537D">
        <w:rPr>
          <w:rFonts w:ascii="Arial" w:eastAsia="Times New Roman" w:hAnsi="Arial" w:cs="Arial"/>
          <w:lang w:eastAsia="pl-PL"/>
        </w:rPr>
        <w:t xml:space="preserve">) </w:t>
      </w:r>
      <w:r w:rsidRPr="006F537D">
        <w:rPr>
          <w:rFonts w:ascii="Arial" w:eastAsia="Times New Roman" w:hAnsi="Arial" w:cs="Arial"/>
          <w:lang w:eastAsia="pl-PL"/>
        </w:rPr>
        <w:t>- w wysokości 1% wartości brutto</w:t>
      </w:r>
      <w:r w:rsidR="001455EB" w:rsidRPr="006F537D">
        <w:rPr>
          <w:rFonts w:ascii="Arial" w:eastAsia="Times New Roman" w:hAnsi="Arial" w:cs="Arial"/>
          <w:lang w:eastAsia="pl-PL"/>
        </w:rPr>
        <w:t xml:space="preserve"> nieterminowo zrealizowanej części umowy za każdą rozpoczętą godzinę opóźnienia</w:t>
      </w:r>
      <w:r w:rsidRPr="006F537D">
        <w:rPr>
          <w:rFonts w:ascii="Arial" w:eastAsia="Times New Roman" w:hAnsi="Arial" w:cs="Arial"/>
          <w:lang w:eastAsia="pl-PL"/>
        </w:rPr>
        <w:t>,</w:t>
      </w:r>
      <w:r w:rsidR="001455EB" w:rsidRPr="006F537D">
        <w:rPr>
          <w:rFonts w:ascii="Arial" w:eastAsia="Times New Roman" w:hAnsi="Arial" w:cs="Arial"/>
          <w:lang w:eastAsia="pl-PL"/>
        </w:rPr>
        <w:t xml:space="preserve"> jednak nie więcej niż 30% wartości brutto nieterminowo dostarczonego przedmiotu zamówienia.</w:t>
      </w:r>
      <w:r w:rsidRPr="006F537D">
        <w:rPr>
          <w:rFonts w:ascii="Arial" w:eastAsia="Times New Roman" w:hAnsi="Arial" w:cs="Arial"/>
          <w:lang w:eastAsia="pl-PL"/>
        </w:rPr>
        <w:t xml:space="preserve"> </w:t>
      </w:r>
    </w:p>
    <w:p w14:paraId="4843FA15" w14:textId="6D0EE85D" w:rsidR="00275AED" w:rsidRPr="006F537D" w:rsidRDefault="00275AED" w:rsidP="00566088">
      <w:pPr>
        <w:numPr>
          <w:ilvl w:val="2"/>
          <w:numId w:val="27"/>
        </w:numPr>
        <w:suppressAutoHyphens/>
        <w:spacing w:after="0" w:line="276" w:lineRule="auto"/>
        <w:jc w:val="both"/>
        <w:rPr>
          <w:rFonts w:ascii="Arial" w:eastAsia="Times New Roman" w:hAnsi="Arial" w:cs="Arial"/>
          <w:lang w:eastAsia="pl-PL"/>
        </w:rPr>
      </w:pPr>
      <w:r w:rsidRPr="006F537D">
        <w:rPr>
          <w:rFonts w:ascii="Arial" w:eastAsia="Times New Roman" w:hAnsi="Arial" w:cs="Arial"/>
          <w:lang w:eastAsia="pl-PL"/>
        </w:rPr>
        <w:t xml:space="preserve">za </w:t>
      </w:r>
      <w:r w:rsidR="001455EB" w:rsidRPr="006F537D">
        <w:rPr>
          <w:rFonts w:ascii="Arial" w:eastAsia="Times New Roman" w:hAnsi="Arial" w:cs="Arial"/>
          <w:lang w:eastAsia="pl-PL"/>
        </w:rPr>
        <w:t>stwierdzenie niezgodności ilościowo – asortymentowych bądź wad jakościowych stwierdzonych przez Odbiorcę – 10 % wartości brutto niedostarczonego towaru lub towaru wadliwego za każdy przypadek dostarczenia towaru niezgodnego z zamówieniem.</w:t>
      </w:r>
    </w:p>
    <w:p w14:paraId="72DDDDE7" w14:textId="136971C9" w:rsidR="00275AED" w:rsidRPr="006F537D" w:rsidRDefault="00275AED" w:rsidP="00566088">
      <w:pPr>
        <w:numPr>
          <w:ilvl w:val="2"/>
          <w:numId w:val="27"/>
        </w:numPr>
        <w:suppressAutoHyphens/>
        <w:spacing w:after="0" w:line="276" w:lineRule="auto"/>
        <w:jc w:val="both"/>
        <w:rPr>
          <w:rFonts w:ascii="Arial" w:eastAsia="Times New Roman" w:hAnsi="Arial" w:cs="Arial"/>
          <w:lang w:eastAsia="pl-PL"/>
        </w:rPr>
      </w:pPr>
      <w:r w:rsidRPr="006F537D">
        <w:rPr>
          <w:rFonts w:ascii="Arial" w:eastAsia="Times New Roman" w:hAnsi="Arial" w:cs="Arial"/>
          <w:lang w:eastAsia="pl-PL"/>
        </w:rPr>
        <w:t>za odstąpienie od Umowy przez Wykonawcę lub Zamawiającego z przyczyn leżący po stronie Wykonawcy - w wysokości 20 % wartości wynagrodzenia brutto określonego w § 4 ust. 4 Umowy.</w:t>
      </w:r>
    </w:p>
    <w:p w14:paraId="1286F542" w14:textId="5E7B917C" w:rsidR="00B7349F" w:rsidRPr="006F537D" w:rsidRDefault="00DF33B7" w:rsidP="00566088">
      <w:pPr>
        <w:numPr>
          <w:ilvl w:val="2"/>
          <w:numId w:val="27"/>
        </w:numPr>
        <w:suppressAutoHyphens/>
        <w:spacing w:after="0" w:line="276" w:lineRule="auto"/>
        <w:jc w:val="both"/>
        <w:rPr>
          <w:rFonts w:ascii="Arial" w:eastAsia="Times New Roman" w:hAnsi="Arial" w:cs="Arial"/>
          <w:lang w:eastAsia="pl-PL"/>
        </w:rPr>
      </w:pPr>
      <w:r w:rsidRPr="006F537D">
        <w:rPr>
          <w:rFonts w:ascii="Arial" w:eastAsia="Times New Roman" w:hAnsi="Arial" w:cs="Arial"/>
          <w:kern w:val="1"/>
          <w:shd w:val="clear" w:color="auto" w:fill="FFFFFF"/>
          <w:lang w:eastAsia="zh-CN"/>
        </w:rPr>
        <w:t xml:space="preserve">w przypadku potwierdzonych wynikami badań niezgodności z normami jakościowymi i opisu przedmiotu zamówienia dostarczanych środków spożywczych – </w:t>
      </w:r>
      <w:r w:rsidR="00B7349F" w:rsidRPr="006F537D">
        <w:rPr>
          <w:rFonts w:ascii="Arial" w:eastAsia="Times New Roman" w:hAnsi="Arial" w:cs="Arial"/>
          <w:kern w:val="1"/>
          <w:shd w:val="clear" w:color="auto" w:fill="FFFFFF"/>
          <w:lang w:eastAsia="zh-CN"/>
        </w:rPr>
        <w:t>5</w:t>
      </w:r>
      <w:r w:rsidRPr="006F537D">
        <w:rPr>
          <w:rFonts w:ascii="Arial" w:eastAsia="Times New Roman" w:hAnsi="Arial" w:cs="Arial"/>
          <w:kern w:val="1"/>
          <w:shd w:val="clear" w:color="auto" w:fill="FFFFFF"/>
          <w:lang w:eastAsia="zh-CN"/>
        </w:rPr>
        <w:t xml:space="preserve">% </w:t>
      </w:r>
      <w:r w:rsidR="00B7349F" w:rsidRPr="006F537D">
        <w:rPr>
          <w:rFonts w:ascii="Arial" w:eastAsia="Times New Roman" w:hAnsi="Arial" w:cs="Arial"/>
          <w:lang w:eastAsia="pl-PL"/>
        </w:rPr>
        <w:t>wartości wynagrodzenia brutto określonego w § 4 ust. 4 Umowy.</w:t>
      </w:r>
    </w:p>
    <w:p w14:paraId="765F5222" w14:textId="0292A080" w:rsidR="00B7349F" w:rsidRPr="006F537D" w:rsidRDefault="00DF33B7" w:rsidP="00566088">
      <w:pPr>
        <w:numPr>
          <w:ilvl w:val="2"/>
          <w:numId w:val="27"/>
        </w:numPr>
        <w:suppressAutoHyphens/>
        <w:spacing w:after="0" w:line="276" w:lineRule="auto"/>
        <w:jc w:val="both"/>
        <w:rPr>
          <w:rFonts w:ascii="Arial" w:eastAsia="Times New Roman" w:hAnsi="Arial" w:cs="Arial"/>
          <w:lang w:eastAsia="pl-PL"/>
        </w:rPr>
      </w:pPr>
      <w:r w:rsidRPr="006F537D">
        <w:rPr>
          <w:rFonts w:ascii="Arial" w:eastAsia="Times New Roman" w:hAnsi="Arial" w:cs="Arial"/>
          <w:kern w:val="1"/>
          <w:lang w:eastAsia="zh-CN"/>
        </w:rPr>
        <w:t>za dostarczenie towaru środkiem transportu nieodpo</w:t>
      </w:r>
      <w:r w:rsidR="008B6D11" w:rsidRPr="006F537D">
        <w:rPr>
          <w:rFonts w:ascii="Arial" w:eastAsia="Times New Roman" w:hAnsi="Arial" w:cs="Arial"/>
          <w:kern w:val="1"/>
          <w:lang w:eastAsia="zh-CN"/>
        </w:rPr>
        <w:t xml:space="preserve">wiednim </w:t>
      </w:r>
      <w:r w:rsidR="00B7349F" w:rsidRPr="006F537D">
        <w:rPr>
          <w:rFonts w:ascii="Arial" w:eastAsia="Times New Roman" w:hAnsi="Arial" w:cs="Arial"/>
          <w:kern w:val="1"/>
          <w:lang w:eastAsia="zh-CN"/>
        </w:rPr>
        <w:t>do przewozu żywości – 5</w:t>
      </w:r>
      <w:r w:rsidRPr="006F537D">
        <w:rPr>
          <w:rFonts w:ascii="Arial" w:eastAsia="Times New Roman" w:hAnsi="Arial" w:cs="Arial"/>
          <w:kern w:val="1"/>
          <w:lang w:eastAsia="zh-CN"/>
        </w:rPr>
        <w:t xml:space="preserve">% </w:t>
      </w:r>
      <w:r w:rsidR="00B7349F" w:rsidRPr="006F537D">
        <w:rPr>
          <w:rFonts w:ascii="Arial" w:eastAsia="Times New Roman" w:hAnsi="Arial" w:cs="Arial"/>
          <w:lang w:eastAsia="pl-PL"/>
        </w:rPr>
        <w:t>wartości wynagrodzenia brutto określonego w § 4 ust. 4 Umowy.</w:t>
      </w:r>
    </w:p>
    <w:p w14:paraId="40663DE8" w14:textId="4078C8BB" w:rsidR="00B7349F" w:rsidRPr="006F537D" w:rsidRDefault="00DF33B7" w:rsidP="00566088">
      <w:pPr>
        <w:numPr>
          <w:ilvl w:val="2"/>
          <w:numId w:val="27"/>
        </w:numPr>
        <w:suppressAutoHyphens/>
        <w:spacing w:after="0" w:line="276" w:lineRule="auto"/>
        <w:jc w:val="both"/>
        <w:rPr>
          <w:rFonts w:ascii="Arial" w:eastAsia="Times New Roman" w:hAnsi="Arial" w:cs="Arial"/>
          <w:lang w:eastAsia="pl-PL"/>
        </w:rPr>
      </w:pPr>
      <w:r w:rsidRPr="006F537D">
        <w:rPr>
          <w:rFonts w:ascii="Arial" w:eastAsia="Times New Roman" w:hAnsi="Arial" w:cs="Arial"/>
          <w:kern w:val="1"/>
          <w:lang w:eastAsia="zh-CN"/>
        </w:rPr>
        <w:t>za dostarczenie towaru nieodpowiednio oznakowanego</w:t>
      </w:r>
      <w:r w:rsidR="00BF198E" w:rsidRPr="006F537D">
        <w:rPr>
          <w:rFonts w:ascii="Arial" w:eastAsia="Times New Roman" w:hAnsi="Arial" w:cs="Arial"/>
          <w:kern w:val="1"/>
          <w:lang w:eastAsia="zh-CN"/>
        </w:rPr>
        <w:t>,</w:t>
      </w:r>
      <w:r w:rsidRPr="006F537D">
        <w:rPr>
          <w:rFonts w:ascii="Arial" w:eastAsia="Times New Roman" w:hAnsi="Arial" w:cs="Arial"/>
          <w:kern w:val="1"/>
          <w:lang w:eastAsia="zh-CN"/>
        </w:rPr>
        <w:t xml:space="preserve"> opakow</w:t>
      </w:r>
      <w:r w:rsidR="00B7349F" w:rsidRPr="006F537D">
        <w:rPr>
          <w:rFonts w:ascii="Arial" w:eastAsia="Times New Roman" w:hAnsi="Arial" w:cs="Arial"/>
          <w:kern w:val="1"/>
          <w:lang w:eastAsia="zh-CN"/>
        </w:rPr>
        <w:t>anego</w:t>
      </w:r>
      <w:r w:rsidR="00BF198E" w:rsidRPr="006F537D">
        <w:rPr>
          <w:rFonts w:ascii="Arial" w:eastAsia="Times New Roman" w:hAnsi="Arial" w:cs="Arial"/>
          <w:kern w:val="1"/>
          <w:lang w:eastAsia="zh-CN"/>
        </w:rPr>
        <w:t xml:space="preserve"> oraz wadliwego -</w:t>
      </w:r>
      <w:r w:rsidR="00B7349F" w:rsidRPr="006F537D">
        <w:rPr>
          <w:rFonts w:ascii="Arial" w:eastAsia="Times New Roman" w:hAnsi="Arial" w:cs="Arial"/>
          <w:kern w:val="1"/>
          <w:lang w:eastAsia="zh-CN"/>
        </w:rPr>
        <w:t xml:space="preserve"> 5</w:t>
      </w:r>
      <w:r w:rsidRPr="006F537D">
        <w:rPr>
          <w:rFonts w:ascii="Arial" w:eastAsia="Times New Roman" w:hAnsi="Arial" w:cs="Arial"/>
          <w:kern w:val="1"/>
          <w:lang w:eastAsia="zh-CN"/>
        </w:rPr>
        <w:t xml:space="preserve">% </w:t>
      </w:r>
      <w:r w:rsidR="00B7349F" w:rsidRPr="006F537D">
        <w:rPr>
          <w:rFonts w:ascii="Arial" w:eastAsia="Times New Roman" w:hAnsi="Arial" w:cs="Arial"/>
          <w:lang w:eastAsia="pl-PL"/>
        </w:rPr>
        <w:t>wartości wynagrodzenia brutto określonego w § 4 ust. 4 Umowy.</w:t>
      </w:r>
    </w:p>
    <w:p w14:paraId="17F57BE9" w14:textId="38D1FB88" w:rsidR="009D6271" w:rsidRPr="006F537D" w:rsidRDefault="00BF198E" w:rsidP="00566088">
      <w:pPr>
        <w:numPr>
          <w:ilvl w:val="2"/>
          <w:numId w:val="27"/>
        </w:numPr>
        <w:suppressAutoHyphens/>
        <w:spacing w:after="0" w:line="276" w:lineRule="auto"/>
        <w:jc w:val="both"/>
        <w:rPr>
          <w:rFonts w:ascii="Arial" w:eastAsia="Times New Roman" w:hAnsi="Arial" w:cs="Arial"/>
          <w:lang w:eastAsia="pl-PL"/>
        </w:rPr>
      </w:pPr>
      <w:r w:rsidRPr="006F537D">
        <w:rPr>
          <w:rFonts w:ascii="Arial" w:eastAsia="Times New Roman" w:hAnsi="Arial" w:cs="Arial"/>
          <w:kern w:val="1"/>
          <w:lang w:eastAsia="zh-CN"/>
        </w:rPr>
        <w:t xml:space="preserve">za dostarczenie </w:t>
      </w:r>
      <w:r w:rsidR="007145BB" w:rsidRPr="006F537D">
        <w:rPr>
          <w:rFonts w:ascii="Arial" w:eastAsia="Times New Roman" w:hAnsi="Arial" w:cs="Arial"/>
          <w:kern w:val="1"/>
          <w:lang w:eastAsia="zh-CN"/>
        </w:rPr>
        <w:t>towaru o niewłaściwej temperaturze – 20% wartości brutto przedmiotu umowy dostarczonego w danym transporcie.</w:t>
      </w:r>
    </w:p>
    <w:p w14:paraId="6798AABB" w14:textId="77777777" w:rsidR="009D6271" w:rsidRPr="006F537D" w:rsidRDefault="009D6271" w:rsidP="00F17E4B">
      <w:pPr>
        <w:suppressAutoHyphens/>
        <w:spacing w:after="0" w:line="276" w:lineRule="auto"/>
        <w:ind w:left="284" w:hanging="284"/>
        <w:jc w:val="both"/>
        <w:textAlignment w:val="baseline"/>
        <w:rPr>
          <w:rFonts w:ascii="Arial" w:eastAsia="Times New Roman" w:hAnsi="Arial" w:cs="Arial"/>
          <w:kern w:val="2"/>
          <w:lang w:eastAsia="pl-PL" w:bidi="hi-IN"/>
        </w:rPr>
      </w:pPr>
      <w:r w:rsidRPr="006F537D">
        <w:rPr>
          <w:rFonts w:ascii="Arial" w:eastAsia="Times New Roman" w:hAnsi="Arial" w:cs="Arial"/>
          <w:kern w:val="2"/>
          <w:lang w:eastAsia="pl-PL" w:bidi="hi-IN"/>
        </w:rPr>
        <w:t>2. Zamawiający zastrzega sobie prawo dochodzenia odszkodowania uzupełniającego przewyższającego wysokość zastrzeżonych kar umownych do pełnej wysokości poniesionej szkody.</w:t>
      </w:r>
    </w:p>
    <w:p w14:paraId="66DAB16E" w14:textId="626862C6" w:rsidR="009D6271" w:rsidRPr="006F537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6F537D">
        <w:rPr>
          <w:rFonts w:ascii="Arial" w:eastAsia="Times New Roman" w:hAnsi="Arial" w:cs="Arial"/>
          <w:kern w:val="2"/>
          <w:lang w:eastAsia="pl-PL" w:bidi="hi-IN"/>
        </w:rPr>
        <w:t xml:space="preserve">Zamawiającemu przysługuje prawo potrącania należności z tytułu kar umownych </w:t>
      </w:r>
      <w:r w:rsidRPr="006F537D">
        <w:rPr>
          <w:rFonts w:ascii="Arial" w:eastAsia="Times New Roman" w:hAnsi="Arial" w:cs="Arial"/>
          <w:kern w:val="2"/>
          <w:lang w:eastAsia="pl-PL" w:bidi="hi-IN"/>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6ED5BF92" w14:textId="77777777" w:rsidR="009D6271" w:rsidRPr="006F537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6F537D">
        <w:rPr>
          <w:rFonts w:ascii="Arial" w:eastAsia="Times New Roman" w:hAnsi="Arial" w:cs="Arial"/>
          <w:kern w:val="2"/>
          <w:lang w:eastAsia="pl-PL" w:bidi="hi-IN"/>
        </w:rPr>
        <w:t xml:space="preserve">W przypadku naliczania kar umownych Zamawiający wystawi notę obciążeniową Wykonawcy, w której wskaże termin płatności kar umownych, nie krótszy niż 7 dni. </w:t>
      </w:r>
      <w:r w:rsidRPr="006F537D">
        <w:rPr>
          <w:rFonts w:ascii="Arial" w:eastAsia="Times New Roman" w:hAnsi="Arial" w:cs="Arial"/>
          <w:kern w:val="2"/>
          <w:lang w:eastAsia="pl-PL" w:bidi="hi-IN"/>
        </w:rPr>
        <w:lastRenderedPageBreak/>
        <w:t>Jeżeli Zamawiający dokonał już potrącenia kar umownych, zamiast terminu płatności zamieści na nocie obciążeniowej adnotację o dokonanym potrąceniu.</w:t>
      </w:r>
    </w:p>
    <w:p w14:paraId="1923327C" w14:textId="3CCE403B" w:rsidR="009D6271" w:rsidRPr="006F537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6F537D">
        <w:rPr>
          <w:rFonts w:ascii="Arial" w:eastAsia="Times New Roman" w:hAnsi="Arial" w:cs="Arial"/>
          <w:kern w:val="2"/>
          <w:lang w:eastAsia="pl-PL" w:bidi="hi-IN"/>
        </w:rPr>
        <w:t xml:space="preserve">Łączna wysokość kar umownych o których mowa w </w:t>
      </w:r>
      <w:r w:rsidRPr="006F537D">
        <w:rPr>
          <w:rFonts w:ascii="Arial" w:eastAsia="Times New Roman" w:hAnsi="Arial" w:cs="Arial"/>
          <w:bCs/>
          <w:kern w:val="2"/>
          <w:lang w:eastAsia="pl-PL" w:bidi="hi-IN"/>
        </w:rPr>
        <w:t>§ 8 ust. 1 Umowy nie może przekroczyć 30% wynagrodzenia umownego brutto o którym mowa w § 4 ust. 4 Umowy.</w:t>
      </w:r>
    </w:p>
    <w:p w14:paraId="76548EFE" w14:textId="77777777" w:rsidR="009D6271" w:rsidRPr="006F537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6F537D">
        <w:rPr>
          <w:rFonts w:ascii="Arial" w:eastAsia="Times New Roman" w:hAnsi="Arial" w:cs="Arial"/>
          <w:kern w:val="2"/>
          <w:lang w:eastAsia="pl-PL" w:bidi="hi-IN"/>
        </w:rPr>
        <w:t>W przypadku odstąpienia od Umowy przez którąkolwiek ze Stron kary umowne naliczone w okresie trwania Umowy nie podlegają zwrotowi.</w:t>
      </w:r>
    </w:p>
    <w:p w14:paraId="24FE9F36" w14:textId="77777777" w:rsidR="009D6271" w:rsidRPr="006F537D" w:rsidRDefault="009D6271" w:rsidP="00566088">
      <w:pPr>
        <w:numPr>
          <w:ilvl w:val="0"/>
          <w:numId w:val="27"/>
        </w:numPr>
        <w:tabs>
          <w:tab w:val="clear" w:pos="360"/>
        </w:tabs>
        <w:suppressAutoHyphens/>
        <w:spacing w:after="0" w:line="276" w:lineRule="auto"/>
        <w:ind w:left="284" w:hanging="284"/>
        <w:jc w:val="both"/>
        <w:textAlignment w:val="baseline"/>
        <w:rPr>
          <w:rFonts w:ascii="Arial" w:eastAsia="Times New Roman" w:hAnsi="Arial" w:cs="Arial"/>
          <w:kern w:val="2"/>
          <w:lang w:eastAsia="pl-PL" w:bidi="hi-IN"/>
        </w:rPr>
      </w:pPr>
      <w:r w:rsidRPr="006F537D">
        <w:rPr>
          <w:rFonts w:ascii="Arial" w:eastAsia="Times New Roman" w:hAnsi="Arial" w:cs="Arial"/>
          <w:kern w:val="2"/>
          <w:lang w:eastAsia="pl-PL" w:bidi="hi-IN"/>
        </w:rPr>
        <w:t>W przypadku braku terminowej zapłaty wynagrodzenia wynikającego z niniejszej Umowy Zamawiający zapłaci Wykonawcy odsetki ustawowe za opóźnienie.</w:t>
      </w:r>
    </w:p>
    <w:p w14:paraId="71E68984" w14:textId="72C707D3" w:rsidR="006B0ED6" w:rsidRPr="006F537D" w:rsidRDefault="006B0ED6" w:rsidP="00F17E4B">
      <w:pPr>
        <w:suppressAutoHyphens/>
        <w:spacing w:after="0" w:line="276" w:lineRule="auto"/>
        <w:jc w:val="both"/>
        <w:rPr>
          <w:rFonts w:ascii="Arial" w:eastAsia="Times New Roman" w:hAnsi="Arial" w:cs="Arial"/>
          <w:lang w:eastAsia="pl-PL"/>
        </w:rPr>
      </w:pPr>
    </w:p>
    <w:p w14:paraId="55F4E65C" w14:textId="77777777" w:rsidR="001658E6" w:rsidRPr="006F537D" w:rsidRDefault="001658E6" w:rsidP="001658E6">
      <w:pPr>
        <w:suppressAutoHyphens/>
        <w:spacing w:after="0" w:line="276" w:lineRule="auto"/>
        <w:jc w:val="both"/>
        <w:textAlignment w:val="baseline"/>
        <w:rPr>
          <w:rFonts w:ascii="Arial" w:eastAsia="Times New Roman" w:hAnsi="Arial" w:cs="Arial"/>
          <w:b/>
          <w:bCs/>
          <w:kern w:val="2"/>
          <w:lang w:eastAsia="pl-PL" w:bidi="hi-IN"/>
        </w:rPr>
      </w:pPr>
      <w:r w:rsidRPr="006F537D">
        <w:rPr>
          <w:rFonts w:ascii="Arial" w:eastAsia="Times New Roman" w:hAnsi="Arial" w:cs="Arial"/>
          <w:b/>
          <w:bCs/>
          <w:kern w:val="2"/>
          <w:lang w:eastAsia="pl-PL" w:bidi="hi-IN"/>
        </w:rPr>
        <w:t xml:space="preserve">                                                                      § 9.</w:t>
      </w:r>
    </w:p>
    <w:p w14:paraId="2F3635E8" w14:textId="77777777" w:rsidR="001658E6" w:rsidRPr="006F537D" w:rsidRDefault="001658E6" w:rsidP="001658E6">
      <w:pPr>
        <w:keepNext/>
        <w:keepLines/>
        <w:suppressAutoHyphens/>
        <w:spacing w:after="0" w:line="276" w:lineRule="auto"/>
        <w:contextualSpacing/>
        <w:jc w:val="center"/>
        <w:outlineLvl w:val="0"/>
        <w:rPr>
          <w:rFonts w:ascii="Arial" w:eastAsia="Times New Roman" w:hAnsi="Arial" w:cs="Arial"/>
          <w:b/>
        </w:rPr>
      </w:pPr>
      <w:r w:rsidRPr="006F537D">
        <w:rPr>
          <w:rFonts w:ascii="Arial" w:eastAsia="Times New Roman" w:hAnsi="Arial" w:cs="Arial"/>
          <w:b/>
        </w:rPr>
        <w:t>Odstąpienie od Umowy</w:t>
      </w:r>
    </w:p>
    <w:p w14:paraId="1B73834A" w14:textId="77777777" w:rsidR="00600CF8" w:rsidRPr="006F537D" w:rsidRDefault="001658E6" w:rsidP="00600CF8">
      <w:pPr>
        <w:suppressAutoHyphens/>
        <w:spacing w:after="0" w:line="276" w:lineRule="auto"/>
        <w:contextualSpacing/>
        <w:jc w:val="both"/>
        <w:rPr>
          <w:rFonts w:ascii="Arial" w:eastAsia="Times New Roman" w:hAnsi="Arial" w:cs="Arial"/>
          <w:lang w:eastAsia="pl-PL"/>
        </w:rPr>
      </w:pPr>
      <w:r w:rsidRPr="006F537D">
        <w:rPr>
          <w:rFonts w:ascii="Arial" w:eastAsia="Times New Roman" w:hAnsi="Arial" w:cs="Arial"/>
          <w:color w:val="000000"/>
          <w:lang w:eastAsia="pl-PL"/>
        </w:rPr>
        <w:t xml:space="preserve">1. </w:t>
      </w:r>
      <w:r w:rsidR="00600CF8" w:rsidRPr="006F537D">
        <w:rPr>
          <w:rFonts w:ascii="Arial" w:eastAsia="Times New Roman" w:hAnsi="Arial" w:cs="Arial"/>
          <w:lang w:eastAsia="pl-PL"/>
        </w:rPr>
        <w:t>Zamawiający może odstąpić od Umowy:</w:t>
      </w:r>
    </w:p>
    <w:p w14:paraId="39807883" w14:textId="77777777" w:rsidR="00600CF8" w:rsidRPr="006F537D" w:rsidRDefault="00600CF8" w:rsidP="00600CF8">
      <w:pPr>
        <w:suppressAutoHyphens/>
        <w:spacing w:after="0"/>
        <w:ind w:left="709" w:hanging="283"/>
        <w:contextualSpacing/>
        <w:jc w:val="both"/>
        <w:rPr>
          <w:rFonts w:ascii="Arial" w:eastAsia="Times New Roman" w:hAnsi="Arial" w:cs="Arial"/>
          <w:lang w:eastAsia="pl-PL"/>
        </w:rPr>
      </w:pPr>
      <w:r w:rsidRPr="006F537D">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09C1023" w14:textId="77777777" w:rsidR="00600CF8" w:rsidRPr="006F537D" w:rsidRDefault="00600CF8" w:rsidP="00600CF8">
      <w:pPr>
        <w:suppressAutoHyphens/>
        <w:spacing w:after="0"/>
        <w:ind w:left="426"/>
        <w:contextualSpacing/>
        <w:jc w:val="both"/>
        <w:rPr>
          <w:rFonts w:ascii="Arial" w:eastAsia="Times New Roman" w:hAnsi="Arial" w:cs="Arial"/>
          <w:lang w:eastAsia="pl-PL"/>
        </w:rPr>
      </w:pPr>
      <w:r w:rsidRPr="006F537D">
        <w:rPr>
          <w:rFonts w:ascii="Arial" w:eastAsia="Times New Roman" w:hAnsi="Arial" w:cs="Arial"/>
          <w:lang w:eastAsia="pl-PL"/>
        </w:rPr>
        <w:t>2) jeżeli zachodzi co najmniej jedna z następujących okoliczności:</w:t>
      </w:r>
    </w:p>
    <w:p w14:paraId="4E23BA53" w14:textId="77777777" w:rsidR="00600CF8" w:rsidRPr="006F537D" w:rsidRDefault="00600CF8" w:rsidP="00600CF8">
      <w:pPr>
        <w:suppressAutoHyphens/>
        <w:spacing w:after="0"/>
        <w:ind w:left="1134"/>
        <w:contextualSpacing/>
        <w:jc w:val="both"/>
        <w:rPr>
          <w:rFonts w:ascii="Arial" w:eastAsia="Times New Roman" w:hAnsi="Arial" w:cs="Arial"/>
          <w:lang w:eastAsia="pl-PL"/>
        </w:rPr>
      </w:pPr>
      <w:r w:rsidRPr="006F537D">
        <w:rPr>
          <w:rFonts w:ascii="Arial" w:eastAsia="Times New Roman" w:hAnsi="Arial" w:cs="Arial"/>
          <w:lang w:eastAsia="pl-PL"/>
        </w:rPr>
        <w:t>a) dokonano zmiany Umowy z naruszeniem art. 454 i art. 455 ustawy Pzp,</w:t>
      </w:r>
    </w:p>
    <w:p w14:paraId="4BAFD10D" w14:textId="77777777" w:rsidR="00600CF8" w:rsidRPr="006F537D" w:rsidRDefault="00600CF8" w:rsidP="00600CF8">
      <w:pPr>
        <w:suppressAutoHyphens/>
        <w:spacing w:after="0"/>
        <w:ind w:left="1276" w:hanging="142"/>
        <w:contextualSpacing/>
        <w:jc w:val="both"/>
        <w:rPr>
          <w:rFonts w:ascii="Arial" w:eastAsia="Times New Roman" w:hAnsi="Arial" w:cs="Arial"/>
          <w:lang w:eastAsia="pl-PL"/>
        </w:rPr>
      </w:pPr>
      <w:r w:rsidRPr="006F537D">
        <w:rPr>
          <w:rFonts w:ascii="Arial" w:eastAsia="Times New Roman" w:hAnsi="Arial" w:cs="Arial"/>
          <w:lang w:eastAsia="pl-PL"/>
        </w:rPr>
        <w:t>b) Wykonawca w chwili zawarcia Umowy podlegał wykluczeniu na podstawie art. 108 ustawy Pzp,</w:t>
      </w:r>
    </w:p>
    <w:p w14:paraId="32F3C3D4" w14:textId="4815AA98" w:rsidR="00600CF8" w:rsidRPr="006F537D" w:rsidRDefault="00600CF8" w:rsidP="00600CF8">
      <w:pPr>
        <w:suppressAutoHyphens/>
        <w:spacing w:after="0"/>
        <w:ind w:left="1418" w:hanging="284"/>
        <w:contextualSpacing/>
        <w:jc w:val="both"/>
        <w:rPr>
          <w:rFonts w:ascii="Arial" w:eastAsia="Times New Roman" w:hAnsi="Arial" w:cs="Arial"/>
          <w:lang w:eastAsia="pl-PL"/>
        </w:rPr>
      </w:pPr>
      <w:r w:rsidRPr="006F537D">
        <w:rPr>
          <w:rFonts w:ascii="Arial" w:eastAsia="Times New Roman" w:hAnsi="Arial" w:cs="Arial"/>
          <w:lang w:eastAsia="pl-PL"/>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w:t>
      </w:r>
      <w:r w:rsidR="00B71684" w:rsidRPr="006F537D">
        <w:rPr>
          <w:rFonts w:ascii="Arial" w:eastAsia="Times New Roman" w:hAnsi="Arial" w:cs="Arial"/>
          <w:lang w:eastAsia="pl-PL"/>
        </w:rPr>
        <w:t>Zamawiający udzielił zamówienia</w:t>
      </w:r>
      <w:r w:rsidRPr="006F537D">
        <w:rPr>
          <w:rFonts w:ascii="Arial" w:eastAsia="Times New Roman" w:hAnsi="Arial" w:cs="Arial"/>
          <w:lang w:eastAsia="pl-PL"/>
        </w:rPr>
        <w:t xml:space="preserve"> z naruszeniem prawa Unii Europejskiej.</w:t>
      </w:r>
    </w:p>
    <w:p w14:paraId="4CAC6944" w14:textId="77777777" w:rsidR="00600CF8" w:rsidRPr="006F53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6F537D">
        <w:rPr>
          <w:rFonts w:ascii="Arial" w:eastAsia="Times New Roman" w:hAnsi="Arial" w:cs="Arial"/>
          <w:lang w:eastAsia="pl-PL"/>
        </w:rPr>
        <w:t>W przypadku, o którym mowa w ust. 1 pkt 2 lit. a, Zamawiający odstępuje od Umowy                   w części, której zmiana dotyczy.</w:t>
      </w:r>
    </w:p>
    <w:p w14:paraId="0D4F39F6" w14:textId="77777777" w:rsidR="00600CF8" w:rsidRPr="006F537D" w:rsidRDefault="00600CF8" w:rsidP="00600CF8">
      <w:pPr>
        <w:numPr>
          <w:ilvl w:val="0"/>
          <w:numId w:val="6"/>
        </w:numPr>
        <w:suppressAutoHyphens/>
        <w:spacing w:after="0" w:line="276" w:lineRule="auto"/>
        <w:contextualSpacing/>
        <w:jc w:val="both"/>
        <w:rPr>
          <w:rFonts w:ascii="Arial" w:eastAsia="Times New Roman" w:hAnsi="Arial" w:cs="Arial"/>
          <w:lang w:eastAsia="pl-PL"/>
        </w:rPr>
      </w:pPr>
      <w:r w:rsidRPr="006F537D">
        <w:rPr>
          <w:rFonts w:ascii="Arial" w:eastAsia="Times New Roman" w:hAnsi="Arial" w:cs="Arial"/>
          <w:lang w:eastAsia="pl-PL"/>
        </w:rPr>
        <w:t>W przypadkach, o których mowa w ust. 1, Wykonawca może żądać wyłącznie wynagrodzenia należnego z tytułu wykonania części Umowy.</w:t>
      </w:r>
    </w:p>
    <w:p w14:paraId="2ECA56B4" w14:textId="709293F3" w:rsidR="001658E6" w:rsidRPr="006F537D" w:rsidRDefault="001658E6" w:rsidP="00600CF8">
      <w:pPr>
        <w:pStyle w:val="Akapitzlist"/>
        <w:numPr>
          <w:ilvl w:val="0"/>
          <w:numId w:val="6"/>
        </w:numPr>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Strony postanawiają, że oprócz przypadków określonych w kodeksie cywilnym, Zamawiającemu przysługuje prawo odstąpienia od Umowy w całości albo w części </w:t>
      </w:r>
      <w:r w:rsidR="00B97A8F" w:rsidRP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w następujących przypadkach:</w:t>
      </w:r>
    </w:p>
    <w:p w14:paraId="1E8DB35F" w14:textId="77777777" w:rsidR="00DF33B7" w:rsidRPr="006F537D" w:rsidRDefault="00DF33B7" w:rsidP="00566088">
      <w:pPr>
        <w:pStyle w:val="Akapitzlist"/>
        <w:numPr>
          <w:ilvl w:val="0"/>
          <w:numId w:val="19"/>
        </w:numPr>
        <w:spacing w:after="0" w:line="276" w:lineRule="auto"/>
        <w:jc w:val="both"/>
        <w:rPr>
          <w:rFonts w:ascii="Arial" w:hAnsi="Arial" w:cs="Arial"/>
        </w:rPr>
      </w:pPr>
      <w:r w:rsidRPr="006F537D">
        <w:rPr>
          <w:rFonts w:ascii="Arial" w:hAnsi="Arial" w:cs="Arial"/>
        </w:rPr>
        <w:t>trzykrotnego przekroczenia terminów dostaw przez Wykonawcę lub trzykrotnego braku realizacji dostaw;</w:t>
      </w:r>
    </w:p>
    <w:p w14:paraId="3D26FE68" w14:textId="77777777" w:rsidR="00DF33B7" w:rsidRPr="006F537D" w:rsidRDefault="00DF33B7" w:rsidP="00566088">
      <w:pPr>
        <w:pStyle w:val="Akapitzlist"/>
        <w:numPr>
          <w:ilvl w:val="0"/>
          <w:numId w:val="19"/>
        </w:numPr>
        <w:spacing w:after="0" w:line="276" w:lineRule="auto"/>
        <w:jc w:val="both"/>
        <w:rPr>
          <w:rFonts w:ascii="Arial" w:hAnsi="Arial" w:cs="Arial"/>
        </w:rPr>
      </w:pPr>
      <w:r w:rsidRPr="006F537D">
        <w:rPr>
          <w:rFonts w:ascii="Arial" w:hAnsi="Arial" w:cs="Arial"/>
        </w:rPr>
        <w:t>dwukrotnego dostarczenia towaru niespełniającego wymagań jakościowych, potwierdzonego wynikami badań w toku kontroli prewencyjnej lub reklamacji;</w:t>
      </w:r>
    </w:p>
    <w:p w14:paraId="1BFAACC8" w14:textId="0DC3EF1E" w:rsidR="00DF33B7" w:rsidRPr="006F537D" w:rsidRDefault="00DF33B7" w:rsidP="00566088">
      <w:pPr>
        <w:pStyle w:val="Akapitzlist"/>
        <w:numPr>
          <w:ilvl w:val="0"/>
          <w:numId w:val="19"/>
        </w:numPr>
        <w:spacing w:after="0" w:line="276" w:lineRule="auto"/>
        <w:jc w:val="both"/>
        <w:rPr>
          <w:rFonts w:ascii="Arial" w:hAnsi="Arial" w:cs="Arial"/>
        </w:rPr>
      </w:pPr>
      <w:r w:rsidRPr="006F537D">
        <w:rPr>
          <w:rFonts w:ascii="Arial" w:hAnsi="Arial" w:cs="Arial"/>
        </w:rPr>
        <w:t>nakazania Zamawiającemu przez Wo</w:t>
      </w:r>
      <w:r w:rsidR="001C7512" w:rsidRPr="006F537D">
        <w:rPr>
          <w:rFonts w:ascii="Arial" w:hAnsi="Arial" w:cs="Arial"/>
        </w:rPr>
        <w:t xml:space="preserve">jskową Inspekcję Weterynaryjną </w:t>
      </w:r>
      <w:r w:rsidRPr="006F537D">
        <w:rPr>
          <w:rFonts w:ascii="Arial" w:hAnsi="Arial" w:cs="Arial"/>
        </w:rPr>
        <w:t>lub Wojskową Inspekcję Sanitarną zaprzesta</w:t>
      </w:r>
      <w:r w:rsidR="001C7512" w:rsidRPr="006F537D">
        <w:rPr>
          <w:rFonts w:ascii="Arial" w:hAnsi="Arial" w:cs="Arial"/>
        </w:rPr>
        <w:t xml:space="preserve">nia dalszego zaopatrywania się </w:t>
      </w:r>
      <w:r w:rsidRPr="006F537D">
        <w:rPr>
          <w:rFonts w:ascii="Arial" w:hAnsi="Arial" w:cs="Arial"/>
        </w:rPr>
        <w:t>u Wykonawcy określonego w § 8 ust. 3 rozporządzenia Ministra Obrony Narodowej</w:t>
      </w:r>
      <w:r w:rsidR="006F537D">
        <w:rPr>
          <w:rFonts w:ascii="Arial" w:hAnsi="Arial" w:cs="Arial"/>
        </w:rPr>
        <w:t xml:space="preserve"> </w:t>
      </w:r>
      <w:r w:rsidRPr="006F537D">
        <w:rPr>
          <w:rFonts w:ascii="Arial" w:hAnsi="Arial" w:cs="Arial"/>
        </w:rPr>
        <w:t>z dnia 19 kwietnia 2004 r. w sprawie Wojskowej Inspekcji Weterynaryjnej (Dz.U. z 2004 r. Nr 89, poz.</w:t>
      </w:r>
      <w:r w:rsidR="001C7512" w:rsidRPr="006F537D">
        <w:rPr>
          <w:rFonts w:ascii="Arial" w:hAnsi="Arial" w:cs="Arial"/>
        </w:rPr>
        <w:t xml:space="preserve"> 857 i Dz. U. z 2007 r. Nr 42, </w:t>
      </w:r>
      <w:r w:rsidRPr="006F537D">
        <w:rPr>
          <w:rFonts w:ascii="Arial" w:hAnsi="Arial" w:cs="Arial"/>
        </w:rPr>
        <w:t>poz. 313</w:t>
      </w:r>
      <w:r w:rsidR="00600CF8" w:rsidRPr="006F537D">
        <w:rPr>
          <w:rFonts w:ascii="Arial" w:hAnsi="Arial" w:cs="Arial"/>
        </w:rPr>
        <w:t>, Dz. U. z 2015 r. poz. 811</w:t>
      </w:r>
      <w:r w:rsidRPr="006F537D">
        <w:rPr>
          <w:rFonts w:ascii="Arial" w:hAnsi="Arial" w:cs="Arial"/>
        </w:rPr>
        <w:t>);</w:t>
      </w:r>
    </w:p>
    <w:p w14:paraId="51B3868B" w14:textId="77777777" w:rsidR="00C77634" w:rsidRPr="006F537D"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lang w:eastAsia="pl-PL"/>
        </w:rPr>
        <w:t>Zostanie wydany nakaz zajęcia majątku Wykonawcy lub przedsiębiorstwo Wykonawcy zostało zbyte lub wniesione aportem do spółki prawa handlowego;</w:t>
      </w:r>
    </w:p>
    <w:p w14:paraId="6F3D767C" w14:textId="22AD17C7" w:rsidR="00C77634" w:rsidRPr="006F537D"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lang w:eastAsia="pl-PL"/>
        </w:rPr>
        <w:lastRenderedPageBreak/>
        <w:t xml:space="preserve">Wykonawca bez uzasadnionych przyczyn nie rozpoczął realizacji dostaw w ciągu </w:t>
      </w:r>
      <w:r w:rsidR="00F17E4B" w:rsidRPr="006F537D">
        <w:rPr>
          <w:rFonts w:ascii="Arial" w:eastAsia="Times New Roman" w:hAnsi="Arial" w:cs="Arial"/>
          <w:color w:val="000000"/>
          <w:lang w:eastAsia="pl-PL"/>
        </w:rPr>
        <w:br/>
      </w:r>
      <w:r w:rsidRPr="006F537D">
        <w:rPr>
          <w:rFonts w:ascii="Arial" w:eastAsia="Times New Roman" w:hAnsi="Arial" w:cs="Arial"/>
          <w:color w:val="000000"/>
          <w:lang w:eastAsia="pl-PL"/>
        </w:rPr>
        <w:t>7 dni kalendarzowych od dnia zawarcia Umowy i nie rozpoczyna ich pomimo wezwania Zamawiającego;</w:t>
      </w:r>
    </w:p>
    <w:p w14:paraId="23F753C8" w14:textId="7531E600" w:rsidR="00C77634" w:rsidRPr="006F537D"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lang w:eastAsia="pl-PL"/>
        </w:rPr>
        <w:t>Wykonawca przerwał realizację dostaw i nie realizuje ich przez okres 3 dni kalendarzowych pomimo wezwania Zamawiającego;</w:t>
      </w:r>
    </w:p>
    <w:p w14:paraId="14716FEB" w14:textId="272CC2F9" w:rsidR="00C77634" w:rsidRPr="006F537D" w:rsidRDefault="00C77634" w:rsidP="00566088">
      <w:pPr>
        <w:numPr>
          <w:ilvl w:val="0"/>
          <w:numId w:val="19"/>
        </w:numPr>
        <w:suppressAutoHyphens/>
        <w:spacing w:after="0" w:line="276" w:lineRule="auto"/>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Wykonawca opóźnia się z wykonaniem dostaw </w:t>
      </w:r>
      <w:r w:rsidR="00181B64" w:rsidRPr="006F537D">
        <w:rPr>
          <w:rFonts w:ascii="Arial" w:eastAsia="Times New Roman" w:hAnsi="Arial" w:cs="Arial"/>
          <w:color w:val="000000"/>
          <w:lang w:eastAsia="pl-PL"/>
        </w:rPr>
        <w:t>pomimo wcześniejszego wezwania zamawiającego do jej realiz</w:t>
      </w:r>
      <w:r w:rsidR="00F17E4B" w:rsidRPr="006F537D">
        <w:rPr>
          <w:rFonts w:ascii="Arial" w:eastAsia="Times New Roman" w:hAnsi="Arial" w:cs="Arial"/>
          <w:color w:val="000000"/>
          <w:lang w:eastAsia="pl-PL"/>
        </w:rPr>
        <w:t xml:space="preserve">acji o ponad 3 dni </w:t>
      </w:r>
      <w:r w:rsidR="004D65D0" w:rsidRPr="006F537D">
        <w:rPr>
          <w:rFonts w:ascii="Arial" w:eastAsia="Times New Roman" w:hAnsi="Arial" w:cs="Arial"/>
          <w:color w:val="000000"/>
          <w:lang w:eastAsia="pl-PL"/>
        </w:rPr>
        <w:t>kalendarzowe</w:t>
      </w:r>
      <w:r w:rsidR="00F17E4B" w:rsidRPr="006F537D">
        <w:rPr>
          <w:rFonts w:ascii="Arial" w:eastAsia="Times New Roman" w:hAnsi="Arial" w:cs="Arial"/>
          <w:color w:val="000000"/>
          <w:lang w:eastAsia="pl-PL"/>
        </w:rPr>
        <w:t>;</w:t>
      </w:r>
    </w:p>
    <w:p w14:paraId="5EDF5094" w14:textId="0A42A695" w:rsidR="00C77634" w:rsidRPr="006F537D" w:rsidRDefault="00C77634" w:rsidP="00566088">
      <w:pPr>
        <w:numPr>
          <w:ilvl w:val="0"/>
          <w:numId w:val="19"/>
        </w:numPr>
        <w:tabs>
          <w:tab w:val="num" w:pos="900"/>
        </w:tabs>
        <w:suppressAutoHyphens/>
        <w:spacing w:after="0" w:line="276" w:lineRule="auto"/>
        <w:contextualSpacing/>
        <w:jc w:val="both"/>
        <w:rPr>
          <w:rFonts w:ascii="Arial" w:eastAsia="Calibri" w:hAnsi="Arial" w:cs="Arial"/>
          <w:lang w:eastAsia="pl-PL"/>
        </w:rPr>
      </w:pPr>
      <w:r w:rsidRPr="006F537D">
        <w:rPr>
          <w:rFonts w:ascii="Arial" w:eastAsia="Calibri" w:hAnsi="Arial" w:cs="Arial"/>
          <w:lang w:eastAsia="pl-PL"/>
        </w:rPr>
        <w:t>Wykonawca wykonuje dostawy niezgodnie</w:t>
      </w:r>
      <w:r w:rsidR="00AE1D8C" w:rsidRPr="006F537D">
        <w:rPr>
          <w:rFonts w:ascii="Arial" w:eastAsia="Calibri" w:hAnsi="Arial" w:cs="Arial"/>
          <w:lang w:eastAsia="pl-PL"/>
        </w:rPr>
        <w:t xml:space="preserve"> z Umową, złożoną ofertą</w:t>
      </w:r>
      <w:r w:rsidRPr="006F537D">
        <w:rPr>
          <w:rFonts w:ascii="Arial" w:eastAsia="Calibri" w:hAnsi="Arial" w:cs="Arial"/>
          <w:lang w:eastAsia="pl-PL"/>
        </w:rPr>
        <w:t xml:space="preserve"> oraz opisem przedmiotu zamówienia i nie usunie naruszeń w wyznaczonym terminie pomimo wezwania Zamawiającego;</w:t>
      </w:r>
    </w:p>
    <w:p w14:paraId="38231F2C" w14:textId="77777777" w:rsidR="00C77634" w:rsidRPr="006F537D" w:rsidRDefault="00C77634" w:rsidP="00566088">
      <w:pPr>
        <w:numPr>
          <w:ilvl w:val="0"/>
          <w:numId w:val="19"/>
        </w:numPr>
        <w:suppressAutoHyphens/>
        <w:spacing w:after="0" w:line="276" w:lineRule="auto"/>
        <w:jc w:val="both"/>
        <w:rPr>
          <w:rFonts w:ascii="Arial" w:eastAsia="Calibri" w:hAnsi="Arial" w:cs="Arial"/>
          <w:color w:val="000000"/>
        </w:rPr>
      </w:pPr>
      <w:r w:rsidRPr="006F537D">
        <w:rPr>
          <w:rFonts w:ascii="Arial" w:eastAsia="Calibri" w:hAnsi="Arial" w:cs="Arial"/>
          <w:color w:val="000000"/>
        </w:rPr>
        <w:t>W przypadku utraty przez Wykonawcę uprawnień niezbędnych do wykonywania przedmiotu Umowy;</w:t>
      </w:r>
    </w:p>
    <w:p w14:paraId="366FB9EB" w14:textId="77777777" w:rsidR="00C77634" w:rsidRPr="006F537D" w:rsidRDefault="00C77634" w:rsidP="00566088">
      <w:pPr>
        <w:numPr>
          <w:ilvl w:val="0"/>
          <w:numId w:val="19"/>
        </w:numPr>
        <w:tabs>
          <w:tab w:val="num" w:pos="900"/>
        </w:tabs>
        <w:suppressAutoHyphens/>
        <w:spacing w:after="0" w:line="276" w:lineRule="auto"/>
        <w:jc w:val="both"/>
        <w:rPr>
          <w:rFonts w:ascii="Arial" w:eastAsia="Times New Roman" w:hAnsi="Arial" w:cs="Arial"/>
          <w:color w:val="000000"/>
          <w:lang w:eastAsia="pl-PL"/>
        </w:rPr>
      </w:pPr>
      <w:r w:rsidRPr="006F537D">
        <w:rPr>
          <w:rFonts w:ascii="Arial" w:eastAsia="Calibri" w:hAnsi="Arial" w:cs="Arial"/>
        </w:rPr>
        <w:t>Po bezskutecznym upływie dodatkowego terminu wyznaczonego Wykonawcy na usunięcia wad lub zmiany sposobu wykonania przedmiotu Umowy.</w:t>
      </w:r>
    </w:p>
    <w:p w14:paraId="536C3677" w14:textId="30B8F92A" w:rsidR="001658E6" w:rsidRPr="006F537D" w:rsidRDefault="001658E6" w:rsidP="001C7512">
      <w:pPr>
        <w:pStyle w:val="Akapitzlist"/>
        <w:numPr>
          <w:ilvl w:val="0"/>
          <w:numId w:val="6"/>
        </w:numPr>
        <w:suppressAutoHyphens/>
        <w:spacing w:after="0" w:line="276" w:lineRule="auto"/>
        <w:ind w:left="284" w:hanging="284"/>
        <w:jc w:val="both"/>
        <w:rPr>
          <w:rFonts w:ascii="Arial" w:eastAsia="Times New Roman" w:hAnsi="Arial" w:cs="Arial"/>
          <w:color w:val="000000"/>
          <w:lang w:eastAsia="pl-PL"/>
        </w:rPr>
      </w:pPr>
      <w:r w:rsidRPr="006F537D">
        <w:rPr>
          <w:rFonts w:ascii="Arial" w:eastAsia="Times New Roman" w:hAnsi="Arial" w:cs="Arial"/>
          <w:color w:val="000000"/>
          <w:lang w:eastAsia="pl-PL"/>
        </w:rPr>
        <w:t>Odstąpienie od Umowy z przyczyn określonych w ust. 1</w:t>
      </w:r>
      <w:r w:rsidR="00600CF8" w:rsidRPr="006F537D">
        <w:rPr>
          <w:rFonts w:ascii="Arial" w:eastAsia="Times New Roman" w:hAnsi="Arial" w:cs="Arial"/>
          <w:color w:val="000000"/>
          <w:lang w:eastAsia="pl-PL"/>
        </w:rPr>
        <w:t xml:space="preserve"> i 4</w:t>
      </w:r>
      <w:r w:rsidRPr="006F537D">
        <w:rPr>
          <w:rFonts w:ascii="Arial" w:eastAsia="Times New Roman" w:hAnsi="Arial" w:cs="Arial"/>
          <w:color w:val="000000"/>
          <w:lang w:eastAsia="pl-PL"/>
        </w:rPr>
        <w:t xml:space="preserve"> </w:t>
      </w:r>
      <w:r w:rsidR="00A32FFF" w:rsidRPr="006F537D">
        <w:rPr>
          <w:rFonts w:ascii="Arial" w:eastAsia="Times New Roman" w:hAnsi="Arial" w:cs="Arial"/>
          <w:color w:val="000000"/>
          <w:lang w:eastAsia="pl-PL"/>
        </w:rPr>
        <w:t>powinno</w:t>
      </w:r>
      <w:r w:rsidRPr="006F537D">
        <w:rPr>
          <w:rFonts w:ascii="Arial" w:eastAsia="Times New Roman" w:hAnsi="Arial" w:cs="Arial"/>
          <w:color w:val="000000"/>
          <w:lang w:eastAsia="pl-PL"/>
        </w:rPr>
        <w:t xml:space="preserve"> nastąpić w terminie </w:t>
      </w:r>
      <w:r w:rsidR="00863787" w:rsidRPr="006F537D">
        <w:rPr>
          <w:rFonts w:ascii="Arial" w:eastAsia="Times New Roman" w:hAnsi="Arial" w:cs="Arial"/>
          <w:color w:val="000000"/>
          <w:lang w:eastAsia="pl-PL"/>
        </w:rPr>
        <w:t>7</w:t>
      </w:r>
      <w:r w:rsidRPr="006F537D">
        <w:rPr>
          <w:rFonts w:ascii="Arial" w:eastAsia="Times New Roman" w:hAnsi="Arial" w:cs="Arial"/>
          <w:color w:val="000000"/>
          <w:lang w:eastAsia="pl-PL"/>
        </w:rPr>
        <w:t xml:space="preserve"> dni kalendarzowych od powzięcia wiadomości o okolicznościach uzasadniających odstąpienie od Umowy.</w:t>
      </w:r>
    </w:p>
    <w:p w14:paraId="79725ADA" w14:textId="77777777" w:rsidR="001658E6" w:rsidRPr="006F537D" w:rsidRDefault="001658E6" w:rsidP="001C7512">
      <w:pPr>
        <w:numPr>
          <w:ilvl w:val="0"/>
          <w:numId w:val="6"/>
        </w:numPr>
        <w:tabs>
          <w:tab w:val="clear" w:pos="340"/>
        </w:tabs>
        <w:suppressAutoHyphens/>
        <w:spacing w:after="0" w:line="276" w:lineRule="auto"/>
        <w:ind w:left="284" w:hanging="284"/>
        <w:contextualSpacing/>
        <w:jc w:val="both"/>
        <w:rPr>
          <w:rFonts w:ascii="Arial" w:eastAsia="Times New Roman" w:hAnsi="Arial" w:cs="Arial"/>
          <w:color w:val="000000"/>
          <w:lang w:eastAsia="pl-PL"/>
        </w:rPr>
      </w:pPr>
      <w:r w:rsidRPr="006F537D">
        <w:rPr>
          <w:rFonts w:ascii="Arial" w:eastAsia="Times New Roman" w:hAnsi="Arial" w:cs="Arial"/>
          <w:color w:val="000000"/>
          <w:lang w:eastAsia="pl-PL"/>
        </w:rPr>
        <w:t>Odstąpienie od Umowy powinno nastąpić w formie pisemnej z podaniem uzasadnienia pod rygorem nieważności.</w:t>
      </w:r>
    </w:p>
    <w:p w14:paraId="3314656B" w14:textId="149CE3C8" w:rsidR="001658E6" w:rsidRPr="006F537D" w:rsidRDefault="001658E6" w:rsidP="001C7512">
      <w:pPr>
        <w:numPr>
          <w:ilvl w:val="0"/>
          <w:numId w:val="6"/>
        </w:numPr>
        <w:tabs>
          <w:tab w:val="clear" w:pos="340"/>
        </w:tabs>
        <w:suppressAutoHyphens/>
        <w:spacing w:after="0" w:line="276" w:lineRule="auto"/>
        <w:ind w:left="284" w:hanging="284"/>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Odstąpienie od Umowy będzie wywierało skutek pomiędzy stronami Umowy z chwilą                           doręczenia drugiej stronie oświadczenia o odstąpieniu i będzie wywierało skutek </w:t>
      </w:r>
      <w:r w:rsidRPr="006F537D">
        <w:rPr>
          <w:rFonts w:ascii="Arial" w:eastAsia="Times New Roman" w:hAnsi="Arial" w:cs="Arial"/>
          <w:color w:val="000000"/>
          <w:lang w:eastAsia="pl-PL"/>
        </w:rPr>
        <w:br/>
        <w:t>na przyszłość, przy zachowaniu w pełni przez Zamawiającego wszystkich uprawnień, które Zamawiający nabył przed datą złożenia ośw</w:t>
      </w:r>
      <w:r w:rsidR="00883B0A" w:rsidRPr="006F537D">
        <w:rPr>
          <w:rFonts w:ascii="Arial" w:eastAsia="Times New Roman" w:hAnsi="Arial" w:cs="Arial"/>
          <w:color w:val="000000"/>
          <w:lang w:eastAsia="pl-PL"/>
        </w:rPr>
        <w:t xml:space="preserve">iadczenia o odstąpieniu, w tym </w:t>
      </w:r>
      <w:r w:rsidRPr="006F537D">
        <w:rPr>
          <w:rFonts w:ascii="Arial" w:eastAsia="Times New Roman" w:hAnsi="Arial" w:cs="Arial"/>
          <w:color w:val="000000"/>
          <w:lang w:eastAsia="pl-PL"/>
        </w:rPr>
        <w:t>w szczególności uprawnień z rękojmi, gwarancji, kar umownych i odszkodowania.</w:t>
      </w:r>
    </w:p>
    <w:p w14:paraId="3083760A" w14:textId="77777777" w:rsidR="001658E6" w:rsidRPr="006F537D"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6F537D">
        <w:rPr>
          <w:rFonts w:ascii="Arial" w:eastAsia="Calibri" w:hAnsi="Arial" w:cs="Arial"/>
        </w:rPr>
        <w:t>W przypadkach, o których mowa powyżej, Wykonawca może żądać jedynie wynagrodzenia należnego  z tytułu wykonanej części umowy.</w:t>
      </w:r>
    </w:p>
    <w:p w14:paraId="3E543201" w14:textId="5AD985A5" w:rsidR="001658E6" w:rsidRPr="006F537D" w:rsidRDefault="001658E6" w:rsidP="001C7512">
      <w:pPr>
        <w:numPr>
          <w:ilvl w:val="0"/>
          <w:numId w:val="6"/>
        </w:numPr>
        <w:tabs>
          <w:tab w:val="clear" w:pos="340"/>
        </w:tabs>
        <w:suppressAutoHyphens/>
        <w:spacing w:after="0" w:line="276" w:lineRule="auto"/>
        <w:ind w:left="284" w:hanging="284"/>
        <w:contextualSpacing/>
        <w:jc w:val="both"/>
        <w:rPr>
          <w:rFonts w:ascii="Arial" w:eastAsia="Calibri" w:hAnsi="Arial" w:cs="Arial"/>
        </w:rPr>
      </w:pPr>
      <w:r w:rsidRPr="006F537D">
        <w:rPr>
          <w:rFonts w:ascii="Arial" w:eastAsia="Times New Roman" w:hAnsi="Arial" w:cs="Arial"/>
          <w:lang w:eastAsia="pl-PL" w:bidi="he-IL"/>
        </w:rPr>
        <w:t>Każda ze Stron ma możliwość odstąpienia od Umowy w całości lub w części.</w:t>
      </w:r>
    </w:p>
    <w:p w14:paraId="65E8F410" w14:textId="0B202E53" w:rsidR="006B0ED6" w:rsidRPr="006F537D" w:rsidRDefault="006B0ED6" w:rsidP="00F17E4B">
      <w:pPr>
        <w:suppressAutoHyphens/>
        <w:spacing w:after="0" w:line="276" w:lineRule="auto"/>
        <w:contextualSpacing/>
        <w:jc w:val="both"/>
        <w:rPr>
          <w:rFonts w:ascii="Arial" w:eastAsia="Calibri" w:hAnsi="Arial" w:cs="Arial"/>
        </w:rPr>
      </w:pPr>
    </w:p>
    <w:p w14:paraId="322517DB" w14:textId="77777777" w:rsidR="001658E6" w:rsidRPr="006F537D" w:rsidRDefault="001658E6" w:rsidP="001658E6">
      <w:pPr>
        <w:suppressAutoHyphens/>
        <w:spacing w:after="0" w:line="240" w:lineRule="auto"/>
        <w:rPr>
          <w:rFonts w:ascii="Arial" w:eastAsia="Calibri" w:hAnsi="Arial" w:cs="Arial"/>
          <w:b/>
          <w:bCs/>
        </w:rPr>
      </w:pPr>
      <w:r w:rsidRPr="006F537D">
        <w:rPr>
          <w:rFonts w:ascii="Arial" w:eastAsia="Calibri" w:hAnsi="Arial" w:cs="Arial"/>
          <w:b/>
          <w:bCs/>
        </w:rPr>
        <w:t xml:space="preserve">                                                                       § 10.</w:t>
      </w:r>
    </w:p>
    <w:p w14:paraId="5410F7C9" w14:textId="77777777" w:rsidR="001658E6" w:rsidRPr="006F537D" w:rsidRDefault="001658E6" w:rsidP="001658E6">
      <w:pPr>
        <w:suppressAutoHyphens/>
        <w:spacing w:after="0" w:line="240" w:lineRule="auto"/>
        <w:jc w:val="center"/>
        <w:rPr>
          <w:rFonts w:ascii="Arial" w:eastAsia="Calibri" w:hAnsi="Arial" w:cs="Arial"/>
          <w:b/>
          <w:bCs/>
        </w:rPr>
      </w:pPr>
      <w:r w:rsidRPr="006F537D">
        <w:rPr>
          <w:rFonts w:ascii="Arial" w:eastAsia="Calibri" w:hAnsi="Arial" w:cs="Arial"/>
          <w:b/>
          <w:bCs/>
        </w:rPr>
        <w:t xml:space="preserve">  Zmiana Umowy</w:t>
      </w:r>
    </w:p>
    <w:p w14:paraId="2C77C544" w14:textId="37361E60" w:rsidR="00600CF8" w:rsidRPr="006F537D" w:rsidRDefault="00B97A8F" w:rsidP="00600CF8">
      <w:pPr>
        <w:suppressAutoHyphens/>
        <w:spacing w:after="0" w:line="276" w:lineRule="auto"/>
        <w:ind w:left="426" w:hanging="426"/>
        <w:contextualSpacing/>
        <w:jc w:val="both"/>
        <w:rPr>
          <w:rFonts w:ascii="Arial" w:eastAsia="Times New Roman" w:hAnsi="Arial" w:cs="Arial"/>
          <w:lang w:eastAsia="pl-PL"/>
        </w:rPr>
      </w:pPr>
      <w:r w:rsidRPr="006F537D">
        <w:rPr>
          <w:rFonts w:ascii="Arial" w:eastAsia="Times New Roman" w:hAnsi="Arial" w:cs="Arial"/>
          <w:lang w:eastAsia="pl-PL"/>
        </w:rPr>
        <w:t>1.</w:t>
      </w:r>
      <w:r w:rsidRPr="006F537D">
        <w:rPr>
          <w:rFonts w:ascii="Arial" w:eastAsia="Times New Roman" w:hAnsi="Arial" w:cs="Arial"/>
          <w:color w:val="FFFFFF" w:themeColor="background1"/>
          <w:lang w:eastAsia="pl-PL"/>
        </w:rPr>
        <w:t>7</w:t>
      </w:r>
      <w:r w:rsidR="00600CF8" w:rsidRPr="006F537D">
        <w:rPr>
          <w:rFonts w:ascii="Arial" w:eastAsia="Times New Roman" w:hAnsi="Arial" w:cs="Arial"/>
          <w:lang w:eastAsia="pl-PL"/>
        </w:rPr>
        <w:t xml:space="preserve"> Wszelkie zmiany treści zawartej Umowy w mogą być dokonane jedynie zgodnie                                   z treścią art. 455 ustawy Prawo zamówień publicznych (</w:t>
      </w:r>
      <w:r w:rsidR="00633B3C" w:rsidRPr="006F537D">
        <w:rPr>
          <w:rFonts w:ascii="Arial" w:eastAsia="Times New Roman" w:hAnsi="Arial" w:cs="Arial"/>
          <w:lang w:eastAsia="pl-PL"/>
        </w:rPr>
        <w:t xml:space="preserve">t. j. </w:t>
      </w:r>
      <w:r w:rsidR="00600CF8" w:rsidRPr="006F537D">
        <w:rPr>
          <w:rFonts w:ascii="Arial" w:eastAsia="Times New Roman" w:hAnsi="Arial" w:cs="Arial"/>
          <w:lang w:eastAsia="pl-PL"/>
        </w:rPr>
        <w:t>Dz. U. z 202</w:t>
      </w:r>
      <w:r w:rsidR="00D21EB5" w:rsidRPr="006F537D">
        <w:rPr>
          <w:rFonts w:ascii="Arial" w:eastAsia="Times New Roman" w:hAnsi="Arial" w:cs="Arial"/>
          <w:lang w:eastAsia="pl-PL"/>
        </w:rPr>
        <w:t>4</w:t>
      </w:r>
      <w:r w:rsidR="00600CF8" w:rsidRPr="006F537D">
        <w:rPr>
          <w:rFonts w:ascii="Arial" w:eastAsia="Times New Roman" w:hAnsi="Arial" w:cs="Arial"/>
          <w:lang w:eastAsia="pl-PL"/>
        </w:rPr>
        <w:t xml:space="preserve"> r. poz. </w:t>
      </w:r>
      <w:r w:rsidR="00D21EB5" w:rsidRPr="006F537D">
        <w:rPr>
          <w:rFonts w:ascii="Arial" w:eastAsia="Times New Roman" w:hAnsi="Arial" w:cs="Arial"/>
          <w:lang w:eastAsia="pl-PL"/>
        </w:rPr>
        <w:t>1320</w:t>
      </w:r>
      <w:r w:rsidR="00600CF8" w:rsidRPr="006F537D">
        <w:rPr>
          <w:rFonts w:ascii="Arial" w:eastAsia="Times New Roman" w:hAnsi="Arial" w:cs="Arial"/>
          <w:lang w:eastAsia="pl-PL"/>
        </w:rPr>
        <w:t xml:space="preserve">  z późn. zm.) i niniejszej Umowy za zgodą obu stron wyrażoną w aneksie do Umowy, sporządzonym w formie pisemnej pod rygorem nieważności.</w:t>
      </w:r>
    </w:p>
    <w:p w14:paraId="09D78927" w14:textId="77777777" w:rsidR="00600CF8" w:rsidRPr="006F537D" w:rsidRDefault="00600CF8" w:rsidP="00600CF8">
      <w:pPr>
        <w:numPr>
          <w:ilvl w:val="0"/>
          <w:numId w:val="35"/>
        </w:numPr>
        <w:suppressAutoHyphens/>
        <w:spacing w:after="0" w:line="276" w:lineRule="auto"/>
        <w:contextualSpacing/>
        <w:jc w:val="both"/>
        <w:rPr>
          <w:rFonts w:ascii="Arial" w:eastAsia="Calibri" w:hAnsi="Arial" w:cs="Arial"/>
          <w:color w:val="FF0000"/>
        </w:rPr>
      </w:pPr>
      <w:r w:rsidRPr="006F537D">
        <w:rPr>
          <w:rFonts w:ascii="Arial" w:eastAsia="Calibri" w:hAnsi="Arial" w:cs="Arial"/>
          <w:b/>
        </w:rPr>
        <w:t>Stosownie do treści art. 455 ustawy Prawo zamówień publicznych Zamawiający przewiduje możliwość zmiany postanowień zawartej Umowy w następujących przypadkach i warunkach:</w:t>
      </w:r>
    </w:p>
    <w:p w14:paraId="2CB544EB" w14:textId="77777777" w:rsidR="00600CF8" w:rsidRPr="006F537D" w:rsidRDefault="00600CF8" w:rsidP="00600CF8">
      <w:pPr>
        <w:numPr>
          <w:ilvl w:val="0"/>
          <w:numId w:val="33"/>
        </w:numPr>
        <w:suppressAutoHyphens/>
        <w:spacing w:after="0" w:line="276" w:lineRule="auto"/>
        <w:contextualSpacing/>
        <w:jc w:val="both"/>
        <w:rPr>
          <w:rFonts w:ascii="Arial" w:eastAsia="Calibri" w:hAnsi="Arial" w:cs="Arial"/>
          <w:b/>
        </w:rPr>
      </w:pPr>
      <w:r w:rsidRPr="006F537D">
        <w:rPr>
          <w:rFonts w:ascii="Arial" w:eastAsia="Calibri" w:hAnsi="Arial" w:cs="Arial"/>
          <w:b/>
        </w:rPr>
        <w:t xml:space="preserve">zmniejszenie zakresu </w:t>
      </w:r>
      <w:r w:rsidRPr="006F537D">
        <w:rPr>
          <w:rFonts w:ascii="Arial" w:eastAsia="Calibri" w:hAnsi="Arial" w:cs="Arial"/>
        </w:rPr>
        <w:t>przedmiotu Umowy:</w:t>
      </w:r>
    </w:p>
    <w:p w14:paraId="4121BFDA" w14:textId="77777777" w:rsidR="00600CF8" w:rsidRPr="006F537D" w:rsidRDefault="00600CF8" w:rsidP="00600CF8">
      <w:pPr>
        <w:spacing w:after="0"/>
        <w:ind w:left="720"/>
        <w:contextualSpacing/>
        <w:rPr>
          <w:rFonts w:ascii="Arial" w:eastAsia="Calibri" w:hAnsi="Arial" w:cs="Arial"/>
        </w:rPr>
      </w:pPr>
      <w:r w:rsidRPr="006F537D">
        <w:rPr>
          <w:rFonts w:ascii="Arial" w:eastAsia="Calibri" w:hAnsi="Arial" w:cs="Arial"/>
        </w:rPr>
        <w:t xml:space="preserve">- gdy jego wykonanie w pierwotnym zakresie nie leży w interesie publicznym, </w:t>
      </w:r>
    </w:p>
    <w:p w14:paraId="5C384D57" w14:textId="3189D909" w:rsidR="00600CF8" w:rsidRPr="006F537D" w:rsidRDefault="00600CF8" w:rsidP="00600CF8">
      <w:pPr>
        <w:spacing w:after="0"/>
        <w:ind w:left="851" w:hanging="131"/>
        <w:contextualSpacing/>
        <w:rPr>
          <w:rFonts w:ascii="Arial" w:eastAsia="Calibri" w:hAnsi="Arial" w:cs="Arial"/>
          <w:lang w:eastAsia="pl-PL"/>
        </w:rPr>
      </w:pPr>
      <w:r w:rsidRPr="006F537D">
        <w:rPr>
          <w:rFonts w:ascii="Arial" w:eastAsia="Calibri" w:hAnsi="Arial" w:cs="Arial"/>
        </w:rPr>
        <w:t>- w</w:t>
      </w:r>
      <w:r w:rsidRPr="006F537D">
        <w:rPr>
          <w:rFonts w:ascii="Arial" w:eastAsia="Calibri" w:hAnsi="Arial" w:cs="Arial"/>
          <w:lang w:eastAsia="pl-PL"/>
        </w:rPr>
        <w:t xml:space="preserve"> przypadku ograniczenia lub braku środków finansowych na realizację przedmiotu Umowy w roku 202</w:t>
      </w:r>
      <w:r w:rsidR="00494ADD" w:rsidRPr="006F537D">
        <w:rPr>
          <w:rFonts w:ascii="Arial" w:eastAsia="Calibri" w:hAnsi="Arial" w:cs="Arial"/>
          <w:lang w:eastAsia="pl-PL"/>
        </w:rPr>
        <w:t>5</w:t>
      </w:r>
      <w:r w:rsidRPr="006F537D">
        <w:rPr>
          <w:rFonts w:ascii="Arial" w:eastAsia="Calibri" w:hAnsi="Arial" w:cs="Arial"/>
          <w:lang w:eastAsia="pl-PL"/>
        </w:rPr>
        <w:t>, skutkujących wstrzymaniem lub zaniechaniem dostaw.</w:t>
      </w:r>
    </w:p>
    <w:p w14:paraId="5C5E75C4" w14:textId="77777777" w:rsidR="001658E6" w:rsidRPr="006F537D" w:rsidRDefault="001658E6" w:rsidP="00600CF8">
      <w:pPr>
        <w:numPr>
          <w:ilvl w:val="0"/>
          <w:numId w:val="33"/>
        </w:numPr>
        <w:suppressAutoHyphens/>
        <w:spacing w:after="0" w:line="276" w:lineRule="auto"/>
        <w:contextualSpacing/>
        <w:jc w:val="both"/>
        <w:rPr>
          <w:rFonts w:ascii="Arial" w:eastAsia="Calibri" w:hAnsi="Arial" w:cs="Arial"/>
          <w:b/>
        </w:rPr>
      </w:pPr>
      <w:r w:rsidRPr="006F537D">
        <w:rPr>
          <w:rFonts w:ascii="Arial" w:eastAsia="Calibri" w:hAnsi="Arial" w:cs="Arial"/>
          <w:lang w:eastAsia="pl-PL"/>
        </w:rPr>
        <w:t>zmiana terminu realizacji przedmiotu Umowy, w przypadku:</w:t>
      </w:r>
    </w:p>
    <w:p w14:paraId="2ED8CFFF" w14:textId="77777777" w:rsidR="001658E6" w:rsidRPr="006F537D" w:rsidRDefault="001658E6" w:rsidP="00566088">
      <w:pPr>
        <w:numPr>
          <w:ilvl w:val="0"/>
          <w:numId w:val="9"/>
        </w:numPr>
        <w:suppressAutoHyphens/>
        <w:spacing w:after="0" w:line="276" w:lineRule="auto"/>
        <w:contextualSpacing/>
        <w:jc w:val="both"/>
        <w:rPr>
          <w:rFonts w:ascii="Arial" w:eastAsia="Calibri" w:hAnsi="Arial" w:cs="Arial"/>
          <w:b/>
        </w:rPr>
      </w:pPr>
      <w:r w:rsidRPr="006F537D">
        <w:rPr>
          <w:rFonts w:ascii="Arial" w:eastAsia="Calibri" w:hAnsi="Arial" w:cs="Arial"/>
        </w:rPr>
        <w:t>gdy zachowanie pierwotnie określonego terminu nie leży w interesie publicznym</w:t>
      </w:r>
      <w:r w:rsidRPr="006F537D">
        <w:rPr>
          <w:rFonts w:ascii="Arial" w:eastAsia="Calibri" w:hAnsi="Arial" w:cs="Arial"/>
          <w:b/>
        </w:rPr>
        <w:t>,</w:t>
      </w:r>
    </w:p>
    <w:p w14:paraId="4EB043C6" w14:textId="77777777" w:rsidR="001658E6" w:rsidRPr="006F537D" w:rsidRDefault="001658E6" w:rsidP="00566088">
      <w:pPr>
        <w:numPr>
          <w:ilvl w:val="0"/>
          <w:numId w:val="9"/>
        </w:numPr>
        <w:suppressAutoHyphens/>
        <w:spacing w:after="0" w:line="276" w:lineRule="auto"/>
        <w:contextualSpacing/>
        <w:jc w:val="both"/>
        <w:rPr>
          <w:rFonts w:ascii="Arial" w:eastAsia="Calibri" w:hAnsi="Arial" w:cs="Arial"/>
          <w:b/>
        </w:rPr>
      </w:pPr>
      <w:r w:rsidRPr="006F537D">
        <w:rPr>
          <w:rFonts w:ascii="Arial" w:eastAsia="Calibri" w:hAnsi="Arial" w:cs="Arial"/>
        </w:rPr>
        <w:t>działania siły wyższej, uniemożliwiającej wykonanie dostaw w określonym pierwotnie terminie,</w:t>
      </w:r>
    </w:p>
    <w:p w14:paraId="5B24F079" w14:textId="72390D69" w:rsidR="001658E6" w:rsidRPr="006F537D" w:rsidRDefault="001658E6" w:rsidP="00566088">
      <w:pPr>
        <w:numPr>
          <w:ilvl w:val="0"/>
          <w:numId w:val="9"/>
        </w:numPr>
        <w:suppressAutoHyphens/>
        <w:spacing w:after="0" w:line="276" w:lineRule="auto"/>
        <w:contextualSpacing/>
        <w:jc w:val="both"/>
        <w:rPr>
          <w:rFonts w:ascii="Arial" w:eastAsia="Calibri" w:hAnsi="Arial" w:cs="Arial"/>
          <w:b/>
        </w:rPr>
      </w:pPr>
      <w:r w:rsidRPr="006F537D">
        <w:rPr>
          <w:rFonts w:ascii="Arial" w:eastAsia="Calibri" w:hAnsi="Arial" w:cs="Arial"/>
        </w:rPr>
        <w:lastRenderedPageBreak/>
        <w:t>konieczności zmniejszenia zakresu przedmiotu Umowy, gdy jego wykonanie w pierwotnym zakresie nie leży w interesie publicznym, w</w:t>
      </w:r>
      <w:r w:rsidRPr="006F537D">
        <w:rPr>
          <w:rFonts w:ascii="Arial" w:eastAsia="Calibri" w:hAnsi="Arial" w:cs="Arial"/>
          <w:lang w:eastAsia="pl-PL"/>
        </w:rPr>
        <w:t xml:space="preserve"> przypadku ograniczenia lub braku środków finansowych na realizację przedmiotu Umowy, skutkujących wstrzymaniem lub zaniechaniem dostaw,</w:t>
      </w:r>
    </w:p>
    <w:p w14:paraId="332A413A" w14:textId="77777777" w:rsidR="001658E6" w:rsidRPr="006F537D" w:rsidRDefault="001658E6" w:rsidP="00566088">
      <w:pPr>
        <w:numPr>
          <w:ilvl w:val="0"/>
          <w:numId w:val="9"/>
        </w:numPr>
        <w:suppressAutoHyphens/>
        <w:spacing w:after="0" w:line="276" w:lineRule="auto"/>
        <w:contextualSpacing/>
        <w:jc w:val="both"/>
        <w:rPr>
          <w:rFonts w:ascii="Arial" w:eastAsia="Calibri" w:hAnsi="Arial" w:cs="Arial"/>
        </w:rPr>
      </w:pPr>
      <w:r w:rsidRPr="006F537D">
        <w:rPr>
          <w:rFonts w:ascii="Arial" w:eastAsia="Calibri" w:hAnsi="Arial" w:cs="Arial"/>
        </w:rPr>
        <w:t>zmiany powszechnie obowiązujących przepisów prawa w zakresie mającym wpływ na realizację przedmiotu Umowy lub świadczenia jednej lub obu stron;</w:t>
      </w:r>
    </w:p>
    <w:p w14:paraId="77151DCA" w14:textId="11C4591A" w:rsidR="001658E6" w:rsidRPr="006F537D" w:rsidRDefault="001658E6" w:rsidP="00600CF8">
      <w:pPr>
        <w:numPr>
          <w:ilvl w:val="0"/>
          <w:numId w:val="33"/>
        </w:numPr>
        <w:suppressAutoHyphens/>
        <w:spacing w:after="0" w:line="276" w:lineRule="auto"/>
        <w:contextualSpacing/>
        <w:jc w:val="both"/>
        <w:rPr>
          <w:rFonts w:ascii="Arial" w:eastAsia="Calibri" w:hAnsi="Arial" w:cs="Arial"/>
        </w:rPr>
      </w:pPr>
      <w:r w:rsidRPr="006F537D">
        <w:rPr>
          <w:rFonts w:ascii="Arial" w:eastAsia="Calibri" w:hAnsi="Arial" w:cs="Arial"/>
          <w:b/>
          <w:lang w:eastAsia="pl-PL"/>
        </w:rPr>
        <w:t xml:space="preserve">zmniejszenie wynagrodzenia </w:t>
      </w:r>
      <w:r w:rsidRPr="006F537D">
        <w:rPr>
          <w:rFonts w:ascii="Arial" w:eastAsia="Calibri" w:hAnsi="Arial" w:cs="Arial"/>
          <w:lang w:eastAsia="pl-PL"/>
        </w:rPr>
        <w:t xml:space="preserve">należnego </w:t>
      </w:r>
      <w:r w:rsidRPr="006F537D">
        <w:rPr>
          <w:rFonts w:ascii="Arial" w:eastAsia="Calibri" w:hAnsi="Arial" w:cs="Arial"/>
          <w:b/>
          <w:lang w:eastAsia="pl-PL"/>
        </w:rPr>
        <w:t xml:space="preserve">Wykonawcy </w:t>
      </w:r>
      <w:r w:rsidRPr="006F537D">
        <w:rPr>
          <w:rFonts w:ascii="Arial" w:eastAsia="Calibri" w:hAnsi="Arial" w:cs="Arial"/>
          <w:lang w:eastAsia="pl-PL"/>
        </w:rPr>
        <w:t xml:space="preserve">w przypadku zmniejszenia zakresu przedmiotu Umowy, w sytuacjach, o których mowa w </w:t>
      </w:r>
      <w:r w:rsidR="00AB0681" w:rsidRPr="006F537D">
        <w:rPr>
          <w:rFonts w:ascii="Arial" w:eastAsia="Calibri" w:hAnsi="Arial" w:cs="Arial"/>
          <w:lang w:eastAsia="pl-PL"/>
        </w:rPr>
        <w:t>ust. 2</w:t>
      </w:r>
      <w:r w:rsidRPr="006F537D">
        <w:rPr>
          <w:rFonts w:ascii="Arial" w:eastAsia="Calibri" w:hAnsi="Arial" w:cs="Arial"/>
          <w:lang w:eastAsia="pl-PL"/>
        </w:rPr>
        <w:t xml:space="preserve"> powyżej  – wynagrodzenie Wykonawcy określone w § 4 ust. </w:t>
      </w:r>
      <w:r w:rsidR="00600CF8" w:rsidRPr="006F537D">
        <w:rPr>
          <w:rFonts w:ascii="Arial" w:eastAsia="Calibri" w:hAnsi="Arial" w:cs="Arial"/>
          <w:lang w:eastAsia="pl-PL"/>
        </w:rPr>
        <w:t>4</w:t>
      </w:r>
      <w:r w:rsidRPr="006F537D">
        <w:rPr>
          <w:rFonts w:ascii="Arial" w:eastAsia="Calibri" w:hAnsi="Arial" w:cs="Arial"/>
          <w:lang w:eastAsia="pl-PL"/>
        </w:rPr>
        <w:t xml:space="preserve"> Umowy może zostać zmniejszone maksymalnie o </w:t>
      </w:r>
      <w:r w:rsidR="00125EC1" w:rsidRPr="006F537D">
        <w:rPr>
          <w:rFonts w:ascii="Arial" w:eastAsia="Calibri" w:hAnsi="Arial" w:cs="Arial"/>
          <w:lang w:eastAsia="pl-PL"/>
        </w:rPr>
        <w:t>6</w:t>
      </w:r>
      <w:r w:rsidRPr="006F537D">
        <w:rPr>
          <w:rFonts w:ascii="Arial" w:eastAsia="Calibri" w:hAnsi="Arial" w:cs="Arial"/>
          <w:lang w:eastAsia="pl-PL"/>
        </w:rPr>
        <w:t xml:space="preserve">0%, tj. </w:t>
      </w:r>
      <w:r w:rsidRPr="006F537D">
        <w:rPr>
          <w:rFonts w:ascii="Arial" w:eastAsia="Calibri" w:hAnsi="Arial" w:cs="Arial"/>
          <w:b/>
          <w:lang w:eastAsia="pl-PL"/>
        </w:rPr>
        <w:t xml:space="preserve">do kwoty </w:t>
      </w:r>
      <w:r w:rsidR="004E7664" w:rsidRPr="006F537D">
        <w:rPr>
          <w:rFonts w:ascii="Arial" w:eastAsia="Calibri" w:hAnsi="Arial" w:cs="Arial"/>
          <w:b/>
          <w:lang w:eastAsia="pl-PL"/>
        </w:rPr>
        <w:t>………..</w:t>
      </w:r>
      <w:r w:rsidRPr="006F537D">
        <w:rPr>
          <w:rFonts w:ascii="Arial" w:eastAsia="Calibri" w:hAnsi="Arial" w:cs="Arial"/>
          <w:b/>
          <w:lang w:eastAsia="pl-PL"/>
        </w:rPr>
        <w:t xml:space="preserve"> zł netto, </w:t>
      </w:r>
      <w:r w:rsidR="004E7664" w:rsidRPr="006F537D">
        <w:rPr>
          <w:rFonts w:ascii="Arial" w:eastAsia="Calibri" w:hAnsi="Arial" w:cs="Arial"/>
          <w:b/>
          <w:lang w:eastAsia="pl-PL"/>
        </w:rPr>
        <w:t>…………..</w:t>
      </w:r>
      <w:r w:rsidR="00647F02" w:rsidRPr="006F537D">
        <w:rPr>
          <w:rFonts w:ascii="Arial" w:eastAsia="Calibri" w:hAnsi="Arial" w:cs="Arial"/>
          <w:b/>
          <w:lang w:eastAsia="pl-PL"/>
        </w:rPr>
        <w:t xml:space="preserve"> </w:t>
      </w:r>
      <w:r w:rsidRPr="006F537D">
        <w:rPr>
          <w:rFonts w:ascii="Arial" w:eastAsia="Calibri" w:hAnsi="Arial" w:cs="Arial"/>
          <w:b/>
          <w:lang w:eastAsia="pl-PL"/>
        </w:rPr>
        <w:t>zł brutto.</w:t>
      </w:r>
    </w:p>
    <w:p w14:paraId="0024D8C8" w14:textId="6FA13E71" w:rsidR="001658E6" w:rsidRPr="006F537D" w:rsidRDefault="0029330B" w:rsidP="00F17E4B">
      <w:pPr>
        <w:suppressAutoHyphens/>
        <w:spacing w:after="0" w:line="276" w:lineRule="auto"/>
        <w:ind w:left="284" w:hanging="284"/>
        <w:contextualSpacing/>
        <w:jc w:val="both"/>
        <w:rPr>
          <w:rFonts w:ascii="Arial" w:eastAsia="Calibri" w:hAnsi="Arial" w:cs="Arial"/>
          <w:b/>
        </w:rPr>
      </w:pPr>
      <w:r w:rsidRPr="006F537D">
        <w:rPr>
          <w:rFonts w:ascii="Arial" w:eastAsia="Calibri" w:hAnsi="Arial" w:cs="Arial"/>
          <w:lang w:eastAsia="pl-PL"/>
        </w:rPr>
        <w:t>3.</w:t>
      </w:r>
      <w:r w:rsidRPr="006F537D">
        <w:rPr>
          <w:rFonts w:ascii="Arial" w:eastAsia="Calibri" w:hAnsi="Arial" w:cs="Arial"/>
          <w:b/>
          <w:lang w:eastAsia="pl-PL"/>
        </w:rPr>
        <w:t xml:space="preserve"> </w:t>
      </w:r>
      <w:r w:rsidR="001658E6" w:rsidRPr="006F537D">
        <w:rPr>
          <w:rFonts w:ascii="Arial" w:eastAsia="Calibri" w:hAnsi="Arial" w:cs="Arial"/>
          <w:b/>
          <w:lang w:eastAsia="pl-PL"/>
        </w:rPr>
        <w:t>Zmiany Umowy przewidziane w ust. 2 dopuszczalne są na następujących warunkach:</w:t>
      </w:r>
    </w:p>
    <w:p w14:paraId="209D10A7" w14:textId="2D079E71" w:rsidR="001658E6" w:rsidRPr="006F537D" w:rsidRDefault="001658E6" w:rsidP="001658E6">
      <w:pPr>
        <w:spacing w:after="0" w:line="276" w:lineRule="auto"/>
        <w:ind w:left="720"/>
        <w:jc w:val="both"/>
        <w:rPr>
          <w:rFonts w:ascii="Arial" w:eastAsia="Calibri" w:hAnsi="Arial" w:cs="Arial"/>
        </w:rPr>
      </w:pPr>
      <w:r w:rsidRPr="006F537D">
        <w:rPr>
          <w:rFonts w:ascii="Arial" w:eastAsia="Calibri" w:hAnsi="Arial" w:cs="Arial"/>
          <w:b/>
        </w:rPr>
        <w:t>pkt 1)</w:t>
      </w:r>
      <w:r w:rsidRPr="006F537D">
        <w:rPr>
          <w:rFonts w:ascii="Arial" w:eastAsia="Calibri" w:hAnsi="Arial" w:cs="Arial"/>
        </w:rPr>
        <w:t xml:space="preserve"> – </w:t>
      </w:r>
      <w:r w:rsidRPr="006F537D">
        <w:rPr>
          <w:rFonts w:ascii="Arial" w:eastAsia="Calibri" w:hAnsi="Arial" w:cs="Arial"/>
          <w:b/>
        </w:rPr>
        <w:t xml:space="preserve">zmniejszenie zakresu </w:t>
      </w:r>
      <w:r w:rsidRPr="006F537D">
        <w:rPr>
          <w:rFonts w:ascii="Arial" w:eastAsia="Calibri" w:hAnsi="Arial" w:cs="Arial"/>
        </w:rPr>
        <w:t>przedmiotu Umowy w granicach uzasadnionego interesu publicznego, lub w</w:t>
      </w:r>
      <w:r w:rsidRPr="006F537D">
        <w:rPr>
          <w:rFonts w:ascii="Arial" w:eastAsia="Calibri" w:hAnsi="Arial" w:cs="Arial"/>
          <w:lang w:eastAsia="pl-PL"/>
        </w:rPr>
        <w:t xml:space="preserve"> przypadku ograniczenia lub braku środków finansowych na realizację przedmiotu Umowy w roku 202</w:t>
      </w:r>
      <w:r w:rsidR="00EC15B2" w:rsidRPr="006F537D">
        <w:rPr>
          <w:rFonts w:ascii="Arial" w:eastAsia="Calibri" w:hAnsi="Arial" w:cs="Arial"/>
          <w:lang w:eastAsia="pl-PL"/>
        </w:rPr>
        <w:t>5</w:t>
      </w:r>
      <w:r w:rsidRPr="006F537D">
        <w:rPr>
          <w:rFonts w:ascii="Arial" w:eastAsia="Calibri" w:hAnsi="Arial" w:cs="Arial"/>
          <w:lang w:eastAsia="pl-PL"/>
        </w:rPr>
        <w:t>, skutkujących wstrzymaniem lub zaniechaniem dostaw,</w:t>
      </w:r>
    </w:p>
    <w:p w14:paraId="44949FA6" w14:textId="66AF9FE5" w:rsidR="001658E6" w:rsidRPr="006F537D" w:rsidRDefault="001658E6" w:rsidP="001658E6">
      <w:pPr>
        <w:spacing w:after="0" w:line="276" w:lineRule="auto"/>
        <w:ind w:left="720"/>
        <w:jc w:val="both"/>
        <w:rPr>
          <w:rFonts w:ascii="Arial" w:eastAsia="Calibri" w:hAnsi="Arial" w:cs="Arial"/>
        </w:rPr>
      </w:pPr>
      <w:r w:rsidRPr="006F537D">
        <w:rPr>
          <w:rFonts w:ascii="Arial" w:eastAsia="Calibri" w:hAnsi="Arial" w:cs="Arial"/>
          <w:b/>
        </w:rPr>
        <w:t>pkt 2)</w:t>
      </w:r>
      <w:r w:rsidRPr="006F537D">
        <w:rPr>
          <w:rFonts w:ascii="Arial" w:eastAsia="Calibri" w:hAnsi="Arial" w:cs="Arial"/>
        </w:rPr>
        <w:t xml:space="preserve"> –  </w:t>
      </w:r>
      <w:r w:rsidRPr="006F537D">
        <w:rPr>
          <w:rFonts w:ascii="Arial" w:eastAsia="Calibri" w:hAnsi="Arial" w:cs="Arial"/>
          <w:b/>
        </w:rPr>
        <w:t xml:space="preserve">zmiana terminu realizacji </w:t>
      </w:r>
      <w:r w:rsidRPr="006F537D">
        <w:rPr>
          <w:rFonts w:ascii="Arial" w:eastAsia="Calibri" w:hAnsi="Arial" w:cs="Arial"/>
        </w:rPr>
        <w:t>przedmiotu Umowy:</w:t>
      </w:r>
    </w:p>
    <w:p w14:paraId="14BD8863" w14:textId="055F8B16" w:rsidR="001658E6" w:rsidRPr="006F537D" w:rsidRDefault="001658E6" w:rsidP="001658E6">
      <w:pPr>
        <w:spacing w:after="0" w:line="276" w:lineRule="auto"/>
        <w:ind w:left="720"/>
        <w:jc w:val="both"/>
        <w:rPr>
          <w:rFonts w:ascii="Arial" w:eastAsia="Calibri" w:hAnsi="Arial" w:cs="Arial"/>
        </w:rPr>
      </w:pPr>
      <w:r w:rsidRPr="006F537D">
        <w:rPr>
          <w:rFonts w:ascii="Arial" w:eastAsia="Calibri" w:hAnsi="Arial" w:cs="Arial"/>
        </w:rPr>
        <w:t xml:space="preserve"> a) – o okres umożliwiający osiągnięcie uzasadnionego interesu publicznego,       </w:t>
      </w:r>
    </w:p>
    <w:p w14:paraId="4625F2B7" w14:textId="75823E86" w:rsidR="001658E6" w:rsidRPr="006F537D" w:rsidRDefault="001658E6" w:rsidP="001658E6">
      <w:pPr>
        <w:spacing w:after="0" w:line="276" w:lineRule="auto"/>
        <w:ind w:left="720"/>
        <w:jc w:val="both"/>
        <w:rPr>
          <w:rFonts w:ascii="Arial" w:eastAsia="Calibri" w:hAnsi="Arial" w:cs="Arial"/>
        </w:rPr>
      </w:pPr>
      <w:r w:rsidRPr="006F537D">
        <w:rPr>
          <w:rFonts w:ascii="Arial" w:eastAsia="Calibri" w:hAnsi="Arial" w:cs="Arial"/>
        </w:rPr>
        <w:t xml:space="preserve"> b) – o okres działania siły wyższej oraz potrzebny do usunięcia skutków tego działania,</w:t>
      </w:r>
    </w:p>
    <w:p w14:paraId="38DD2B86" w14:textId="7E22A69E" w:rsidR="001658E6" w:rsidRPr="006F537D" w:rsidRDefault="008B6D11" w:rsidP="001658E6">
      <w:pPr>
        <w:spacing w:after="0" w:line="276" w:lineRule="auto"/>
        <w:ind w:left="720"/>
        <w:jc w:val="both"/>
        <w:rPr>
          <w:rFonts w:ascii="Arial" w:eastAsia="Calibri" w:hAnsi="Arial" w:cs="Arial"/>
        </w:rPr>
      </w:pPr>
      <w:r w:rsidRPr="006F537D">
        <w:rPr>
          <w:rFonts w:ascii="Arial" w:eastAsia="Calibri" w:hAnsi="Arial" w:cs="Arial"/>
        </w:rPr>
        <w:t xml:space="preserve"> c) – </w:t>
      </w:r>
      <w:r w:rsidR="001658E6" w:rsidRPr="006F537D">
        <w:rPr>
          <w:rFonts w:ascii="Arial" w:eastAsia="Calibri" w:hAnsi="Arial" w:cs="Arial"/>
        </w:rPr>
        <w:t xml:space="preserve">o okres proporcjonalny do zmniejszonego zakresu, spowodowanego </w:t>
      </w:r>
      <w:r w:rsidR="001658E6" w:rsidRPr="006F537D">
        <w:rPr>
          <w:rFonts w:ascii="Arial" w:eastAsia="Calibri" w:hAnsi="Arial" w:cs="Arial"/>
          <w:lang w:eastAsia="pl-PL"/>
        </w:rPr>
        <w:t xml:space="preserve">ograniczeniem lub brakiem środków finansowych na realizację przedmiotu Umowy, </w:t>
      </w:r>
    </w:p>
    <w:p w14:paraId="17DB93BE" w14:textId="7E317779" w:rsidR="001658E6" w:rsidRPr="006F537D" w:rsidRDefault="001658E6" w:rsidP="001658E6">
      <w:pPr>
        <w:spacing w:after="0" w:line="276" w:lineRule="auto"/>
        <w:ind w:left="720"/>
        <w:jc w:val="both"/>
        <w:rPr>
          <w:rFonts w:ascii="Arial" w:eastAsia="Calibri" w:hAnsi="Arial" w:cs="Arial"/>
        </w:rPr>
      </w:pPr>
      <w:r w:rsidRPr="006F537D">
        <w:rPr>
          <w:rFonts w:ascii="Arial" w:eastAsia="Calibri" w:hAnsi="Arial" w:cs="Arial"/>
        </w:rPr>
        <w:t xml:space="preserve"> d) – o czas trwania niesprzyjających warunków atmosferycznych,</w:t>
      </w:r>
    </w:p>
    <w:p w14:paraId="5DBF8E41" w14:textId="62B04829" w:rsidR="001658E6" w:rsidRPr="006F537D" w:rsidRDefault="001658E6" w:rsidP="001658E6">
      <w:pPr>
        <w:spacing w:after="0" w:line="276" w:lineRule="auto"/>
        <w:ind w:left="720"/>
        <w:jc w:val="both"/>
        <w:rPr>
          <w:rFonts w:ascii="Arial" w:eastAsia="Calibri" w:hAnsi="Arial" w:cs="Arial"/>
        </w:rPr>
      </w:pPr>
      <w:r w:rsidRPr="006F537D">
        <w:rPr>
          <w:rFonts w:ascii="Arial" w:eastAsia="Calibri" w:hAnsi="Arial" w:cs="Arial"/>
        </w:rPr>
        <w:t xml:space="preserve"> e) – o uzasadniony okres wynik</w:t>
      </w:r>
      <w:r w:rsidR="00F17E4B" w:rsidRPr="006F537D">
        <w:rPr>
          <w:rFonts w:ascii="Arial" w:eastAsia="Calibri" w:hAnsi="Arial" w:cs="Arial"/>
        </w:rPr>
        <w:t>ający ze zmiany przepisów prawa.</w:t>
      </w:r>
    </w:p>
    <w:p w14:paraId="18C1303A" w14:textId="1112BCC0" w:rsidR="001658E6" w:rsidRPr="006F537D" w:rsidRDefault="001658E6" w:rsidP="001658E6">
      <w:pPr>
        <w:spacing w:after="0" w:line="276" w:lineRule="auto"/>
        <w:ind w:left="720"/>
        <w:jc w:val="both"/>
        <w:rPr>
          <w:rFonts w:ascii="Arial" w:eastAsia="Calibri" w:hAnsi="Arial" w:cs="Arial"/>
        </w:rPr>
      </w:pPr>
      <w:r w:rsidRPr="006F537D">
        <w:rPr>
          <w:rFonts w:ascii="Arial" w:eastAsia="Calibri" w:hAnsi="Arial" w:cs="Arial"/>
          <w:b/>
        </w:rPr>
        <w:t>pkt 3)</w:t>
      </w:r>
      <w:r w:rsidRPr="006F537D">
        <w:rPr>
          <w:rFonts w:ascii="Arial" w:eastAsia="Calibri" w:hAnsi="Arial" w:cs="Arial"/>
        </w:rPr>
        <w:t xml:space="preserve"> – </w:t>
      </w:r>
      <w:r w:rsidRPr="006F537D">
        <w:rPr>
          <w:rFonts w:ascii="Arial" w:eastAsia="Calibri" w:hAnsi="Arial" w:cs="Arial"/>
          <w:b/>
        </w:rPr>
        <w:t xml:space="preserve">wynagrodzenie </w:t>
      </w:r>
      <w:r w:rsidRPr="006F537D">
        <w:rPr>
          <w:rFonts w:ascii="Arial" w:eastAsia="Calibri" w:hAnsi="Arial" w:cs="Arial"/>
        </w:rPr>
        <w:t xml:space="preserve">należne </w:t>
      </w:r>
      <w:r w:rsidRPr="006F537D">
        <w:rPr>
          <w:rFonts w:ascii="Arial" w:eastAsia="Calibri" w:hAnsi="Arial" w:cs="Arial"/>
          <w:b/>
        </w:rPr>
        <w:t xml:space="preserve">Wykonawcy </w:t>
      </w:r>
      <w:r w:rsidRPr="006F537D">
        <w:rPr>
          <w:rFonts w:ascii="Arial" w:eastAsia="Calibri" w:hAnsi="Arial" w:cs="Arial"/>
        </w:rPr>
        <w:t>za wykonanie przedmiotu Umowy zostanie zmniejszone na podstawie protokołu zaawansowania dostaw przygotowanych przez Wykonawcę, a zatwierdzonych przez Zamawiającego.</w:t>
      </w:r>
    </w:p>
    <w:p w14:paraId="4663E807" w14:textId="46E0CCA8" w:rsidR="001658E6" w:rsidRPr="006F537D" w:rsidRDefault="0029330B" w:rsidP="00EB284E">
      <w:pPr>
        <w:suppressAutoHyphens/>
        <w:spacing w:after="0" w:line="276" w:lineRule="auto"/>
        <w:ind w:left="284" w:hanging="284"/>
        <w:contextualSpacing/>
        <w:jc w:val="both"/>
        <w:rPr>
          <w:rFonts w:ascii="Arial" w:eastAsia="Calibri" w:hAnsi="Arial" w:cs="Arial"/>
          <w:b/>
        </w:rPr>
      </w:pPr>
      <w:r w:rsidRPr="006F537D">
        <w:rPr>
          <w:rFonts w:ascii="Arial" w:eastAsia="Calibri" w:hAnsi="Arial" w:cs="Arial"/>
        </w:rPr>
        <w:t>4.</w:t>
      </w:r>
      <w:r w:rsidRPr="006F537D">
        <w:rPr>
          <w:rFonts w:ascii="Arial" w:eastAsia="Calibri" w:hAnsi="Arial" w:cs="Arial"/>
          <w:b/>
        </w:rPr>
        <w:t xml:space="preserve"> </w:t>
      </w:r>
      <w:r w:rsidR="001658E6" w:rsidRPr="006F537D">
        <w:rPr>
          <w:rFonts w:ascii="Arial" w:eastAsia="Calibri" w:hAnsi="Arial" w:cs="Arial"/>
          <w:b/>
        </w:rPr>
        <w:t>Poza przypadkami, o których mowa w ust. 2 i 3, dopuszczalna jest zmiana postanowień zawartej Umowy w okolicznościach:</w:t>
      </w:r>
    </w:p>
    <w:p w14:paraId="01C92EE9" w14:textId="5D63638A" w:rsidR="001658E6" w:rsidRPr="006F537D" w:rsidRDefault="001658E6" w:rsidP="00566088">
      <w:pPr>
        <w:numPr>
          <w:ilvl w:val="0"/>
          <w:numId w:val="10"/>
        </w:numPr>
        <w:suppressAutoHyphens/>
        <w:spacing w:after="0" w:line="276" w:lineRule="auto"/>
        <w:ind w:left="993" w:hanging="284"/>
        <w:contextualSpacing/>
        <w:jc w:val="both"/>
        <w:rPr>
          <w:rFonts w:ascii="Arial" w:eastAsia="Calibri" w:hAnsi="Arial" w:cs="Arial"/>
          <w:lang w:eastAsia="pl-PL"/>
        </w:rPr>
      </w:pPr>
      <w:r w:rsidRPr="006F537D">
        <w:rPr>
          <w:rFonts w:ascii="Arial" w:eastAsia="Calibri" w:hAnsi="Arial" w:cs="Arial"/>
          <w:lang w:eastAsia="pl-PL"/>
        </w:rPr>
        <w:t xml:space="preserve">W przypadku zmiany osób upoważnionych jako przedstawicieli stron Umowy, </w:t>
      </w:r>
      <w:r w:rsidRPr="006F537D">
        <w:rPr>
          <w:rFonts w:ascii="Arial" w:eastAsia="Calibri" w:hAnsi="Arial" w:cs="Arial"/>
          <w:lang w:eastAsia="pl-PL"/>
        </w:rPr>
        <w:br/>
        <w:t>w przypadku nieprzewidzianych zdarzeń losowych takich, jak: choroba, śmierć, ustanie stosunku pracy, pod warunkiem, że osoby zaproponowane będą posiadały takie same kwalifikac</w:t>
      </w:r>
      <w:r w:rsidR="00A32FFF" w:rsidRPr="006F537D">
        <w:rPr>
          <w:rFonts w:ascii="Arial" w:eastAsia="Calibri" w:hAnsi="Arial" w:cs="Arial"/>
          <w:lang w:eastAsia="pl-PL"/>
        </w:rPr>
        <w:t>je, jak osoby wskazane w Umowie.</w:t>
      </w:r>
    </w:p>
    <w:p w14:paraId="1B81C92D" w14:textId="77777777" w:rsidR="00600CF8" w:rsidRPr="006F537D" w:rsidRDefault="00600CF8" w:rsidP="00600CF8">
      <w:pPr>
        <w:numPr>
          <w:ilvl w:val="0"/>
          <w:numId w:val="10"/>
        </w:numPr>
        <w:suppressAutoHyphens/>
        <w:spacing w:after="0" w:line="276" w:lineRule="auto"/>
        <w:ind w:left="993"/>
        <w:contextualSpacing/>
        <w:jc w:val="both"/>
        <w:rPr>
          <w:rFonts w:ascii="Arial" w:eastAsia="Calibri" w:hAnsi="Arial" w:cs="Arial"/>
        </w:rPr>
      </w:pPr>
      <w:r w:rsidRPr="006F537D">
        <w:rPr>
          <w:rFonts w:ascii="Arial" w:eastAsia="Calibri" w:hAnsi="Arial" w:cs="Arial"/>
        </w:rPr>
        <w:t>Poza przypadkami, o których mowa w ust. 2 i 3, dopuszczalna jest zmiana postanowień zawartej Umowy w okolicznościach i na warunkach określonych                 w art. 455 ustawy Pzp.</w:t>
      </w:r>
    </w:p>
    <w:p w14:paraId="06EFCC33" w14:textId="77777777" w:rsidR="00955E62" w:rsidRPr="006F537D" w:rsidRDefault="00955E62" w:rsidP="00955E62">
      <w:pPr>
        <w:numPr>
          <w:ilvl w:val="0"/>
          <w:numId w:val="47"/>
        </w:numPr>
        <w:suppressAutoHyphens/>
        <w:spacing w:after="0" w:line="276" w:lineRule="auto"/>
        <w:contextualSpacing/>
        <w:jc w:val="both"/>
        <w:rPr>
          <w:rFonts w:ascii="Arial" w:eastAsia="Calibri" w:hAnsi="Arial" w:cs="Arial"/>
        </w:rPr>
      </w:pPr>
      <w:r w:rsidRPr="006F537D">
        <w:rPr>
          <w:rFonts w:ascii="Arial" w:eastAsia="Calibri" w:hAnsi="Arial" w:cs="Arial"/>
        </w:rPr>
        <w:t xml:space="preserve">Strony przewidują możliwość zmiany postanowień zawartej umowy w przypadku zmiany: </w:t>
      </w:r>
    </w:p>
    <w:p w14:paraId="38797DAB" w14:textId="77777777" w:rsidR="00955E62" w:rsidRPr="006F537D" w:rsidRDefault="00955E62" w:rsidP="00955E62">
      <w:pPr>
        <w:pStyle w:val="Akapitzlist"/>
        <w:numPr>
          <w:ilvl w:val="0"/>
          <w:numId w:val="48"/>
        </w:numPr>
        <w:spacing w:after="200" w:line="276" w:lineRule="auto"/>
        <w:jc w:val="both"/>
        <w:rPr>
          <w:rFonts w:ascii="Arial" w:hAnsi="Arial" w:cs="Arial"/>
          <w:snapToGrid w:val="0"/>
        </w:rPr>
      </w:pPr>
      <w:r w:rsidRPr="006F537D">
        <w:rPr>
          <w:rFonts w:ascii="Arial" w:eastAsia="Calibri" w:hAnsi="Arial" w:cs="Arial"/>
        </w:rPr>
        <w:t>stawki podatku od towarów i usług.</w:t>
      </w:r>
      <w:r w:rsidRPr="006F537D">
        <w:rPr>
          <w:rFonts w:ascii="Arial" w:hAnsi="Arial" w:cs="Arial"/>
          <w:snapToGrid w:val="0"/>
        </w:rPr>
        <w:t xml:space="preserve"> W takim przypadku wartość netto wynagrodzenia Wykonawcy nie zmieni się, a określona w wyniku tej zmiany wartość brutto wynagrodzenia zostaną wyliczone w oparciu o wysokość stawki VAT obowiązującej po zmianie przepisów.</w:t>
      </w:r>
    </w:p>
    <w:p w14:paraId="27D6EB5B" w14:textId="77777777" w:rsidR="00955E62" w:rsidRPr="006F537D" w:rsidRDefault="00955E62" w:rsidP="00955E62">
      <w:pPr>
        <w:pStyle w:val="Akapitzlist"/>
        <w:numPr>
          <w:ilvl w:val="0"/>
          <w:numId w:val="48"/>
        </w:numPr>
        <w:spacing w:after="200" w:line="240" w:lineRule="auto"/>
        <w:ind w:left="641" w:hanging="284"/>
        <w:jc w:val="both"/>
        <w:rPr>
          <w:rFonts w:ascii="Arial" w:hAnsi="Arial" w:cs="Arial"/>
          <w:snapToGrid w:val="0"/>
        </w:rPr>
      </w:pPr>
      <w:r w:rsidRPr="006F537D">
        <w:rPr>
          <w:rFonts w:ascii="Arial" w:eastAsia="Calibri" w:hAnsi="Arial" w:cs="Arial"/>
        </w:rPr>
        <w:lastRenderedPageBreak/>
        <w:t>wysokości minimalnego wynagrodzenia za pracę albo wysokości minimalnej stawki godzinowej, ustalonych na podstawie przepisów ustawy z dnia 10 października 2002 r. o minimalnym wynagrodzeniu za pracę,</w:t>
      </w:r>
    </w:p>
    <w:p w14:paraId="7B0FBA8D" w14:textId="77777777" w:rsidR="00955E62" w:rsidRPr="006F537D" w:rsidRDefault="00955E62" w:rsidP="00955E62">
      <w:pPr>
        <w:numPr>
          <w:ilvl w:val="0"/>
          <w:numId w:val="48"/>
        </w:numPr>
        <w:suppressAutoHyphens/>
        <w:spacing w:after="0" w:line="240" w:lineRule="auto"/>
        <w:ind w:left="641" w:hanging="284"/>
        <w:contextualSpacing/>
        <w:jc w:val="both"/>
        <w:rPr>
          <w:rFonts w:ascii="Arial" w:eastAsia="Calibri" w:hAnsi="Arial" w:cs="Arial"/>
        </w:rPr>
      </w:pPr>
      <w:r w:rsidRPr="006F537D">
        <w:rPr>
          <w:rFonts w:ascii="Arial" w:eastAsia="Calibri" w:hAnsi="Arial" w:cs="Arial"/>
        </w:rPr>
        <w:t>zasad podlegania ubezpieczeniom społecznym lub ubezpieczeniu zdrowotnemu lub wysokości stawki składki na ubezpieczenia społeczne lub zdrowotne,</w:t>
      </w:r>
    </w:p>
    <w:p w14:paraId="2574B1C7" w14:textId="7DEFCA66" w:rsidR="00955E62" w:rsidRPr="006F537D" w:rsidRDefault="00955E62" w:rsidP="00955E62">
      <w:pPr>
        <w:numPr>
          <w:ilvl w:val="0"/>
          <w:numId w:val="48"/>
        </w:numPr>
        <w:suppressAutoHyphens/>
        <w:spacing w:after="0" w:line="276" w:lineRule="auto"/>
        <w:contextualSpacing/>
        <w:jc w:val="both"/>
        <w:rPr>
          <w:rFonts w:ascii="Arial" w:eastAsia="Calibri" w:hAnsi="Arial" w:cs="Arial"/>
        </w:rPr>
      </w:pPr>
      <w:r w:rsidRPr="006F537D">
        <w:rPr>
          <w:rFonts w:ascii="Arial" w:eastAsia="Calibri" w:hAnsi="Arial" w:cs="Arial"/>
        </w:rPr>
        <w:t xml:space="preserve">zasad gromadzenia i wysokości wpłat do pracowniczych planów kapitałowych, </w:t>
      </w:r>
      <w:r w:rsidR="0063109B" w:rsidRPr="006F537D">
        <w:rPr>
          <w:rFonts w:ascii="Arial" w:eastAsia="Calibri" w:hAnsi="Arial" w:cs="Arial"/>
        </w:rPr>
        <w:br/>
      </w:r>
      <w:r w:rsidRPr="006F537D">
        <w:rPr>
          <w:rFonts w:ascii="Arial" w:eastAsia="Calibri" w:hAnsi="Arial" w:cs="Arial"/>
        </w:rPr>
        <w:t>o których mowa w ustawie z dnia 4 października 2018 r. o pracowniczych planach kapitałowych</w:t>
      </w:r>
    </w:p>
    <w:p w14:paraId="08D4F131" w14:textId="77777777" w:rsidR="00955E62" w:rsidRPr="006F537D" w:rsidRDefault="00955E62" w:rsidP="00955E62">
      <w:pPr>
        <w:suppressAutoHyphens/>
        <w:spacing w:after="0" w:line="276" w:lineRule="auto"/>
        <w:ind w:left="709"/>
        <w:contextualSpacing/>
        <w:jc w:val="both"/>
        <w:rPr>
          <w:rFonts w:ascii="Arial" w:eastAsia="Calibri" w:hAnsi="Arial" w:cs="Arial"/>
        </w:rPr>
      </w:pPr>
      <w:r w:rsidRPr="006F537D">
        <w:rPr>
          <w:rFonts w:ascii="Arial" w:eastAsia="Calibri" w:hAnsi="Arial" w:cs="Arial"/>
        </w:rPr>
        <w:t>- w zakresie w jakim zmiany te będą miały bezpośredni związek i wpływ na koszty wykonania przedmiotu umowy (zamówienia) przez Wykonawcę,</w:t>
      </w:r>
    </w:p>
    <w:p w14:paraId="6C35ACBB" w14:textId="6C0A86BB" w:rsidR="00955E62" w:rsidRPr="006F537D" w:rsidRDefault="00955E62" w:rsidP="00955E62">
      <w:pPr>
        <w:suppressAutoHyphens/>
        <w:spacing w:after="0" w:line="276" w:lineRule="auto"/>
        <w:ind w:left="567" w:hanging="567"/>
        <w:contextualSpacing/>
        <w:jc w:val="both"/>
        <w:rPr>
          <w:rFonts w:ascii="Arial" w:hAnsi="Arial" w:cs="Arial"/>
          <w:snapToGrid w:val="0"/>
        </w:rPr>
      </w:pPr>
      <w:r w:rsidRPr="006F537D">
        <w:rPr>
          <w:rFonts w:ascii="Arial" w:hAnsi="Arial" w:cs="Arial"/>
          <w:snapToGrid w:val="0"/>
        </w:rPr>
        <w:t xml:space="preserve">      e) w razie zaistnienia okoliczności określonych w art. 15r ustawy z dnia 2 marca 2020r. o szczególnych rozwiązaniach związanych z zapobieganiem, przeciwdziałaniem i zwalczaniem COVID-19, innych chorób zakaźnych oraz wywołanych nimi sytuacji kryzysowych (Dz. U. z 2021 r. poz. 2095 z późn. zm.), przy zachowaniu określonych w tym przepisie obowiązków.</w:t>
      </w:r>
    </w:p>
    <w:p w14:paraId="62306A28" w14:textId="77777777" w:rsidR="00955E62" w:rsidRPr="006F537D" w:rsidRDefault="00955E62" w:rsidP="00955E62">
      <w:pPr>
        <w:suppressAutoHyphens/>
        <w:spacing w:after="0" w:line="276" w:lineRule="auto"/>
        <w:ind w:left="284" w:hanging="284"/>
        <w:contextualSpacing/>
        <w:jc w:val="both"/>
        <w:rPr>
          <w:rFonts w:ascii="Arial" w:eastAsia="Calibri" w:hAnsi="Arial" w:cs="Arial"/>
        </w:rPr>
      </w:pPr>
      <w:r w:rsidRPr="006F537D">
        <w:rPr>
          <w:rFonts w:ascii="Arial" w:hAnsi="Arial" w:cs="Arial"/>
          <w:snapToGrid w:val="0"/>
        </w:rPr>
        <w:t>6. Zgodnie z art. 439, 440 i 455 ust. 1 pkt 1 ustawy z dnia 11 września 2019 r. – Prawo zamówień publicznych Strony przewidują możliwość zmiany postanowień zawartej umowy w zakresie dotyczącym wysokości wynagrodzenia należnego Wykonawcy w przypadku zmiany ceny materiałów lub kosztów związanych z realizacją zamówienia, na następujących zasadach:</w:t>
      </w:r>
    </w:p>
    <w:p w14:paraId="766573D8" w14:textId="6ADF93EA" w:rsidR="00955E62" w:rsidRPr="006F537D" w:rsidRDefault="00955E62" w:rsidP="00955E62">
      <w:pPr>
        <w:pStyle w:val="Akapitzlist"/>
        <w:numPr>
          <w:ilvl w:val="0"/>
          <w:numId w:val="49"/>
        </w:numPr>
        <w:spacing w:after="0" w:line="276" w:lineRule="auto"/>
        <w:jc w:val="both"/>
        <w:rPr>
          <w:rFonts w:ascii="Arial" w:hAnsi="Arial" w:cs="Arial"/>
          <w:snapToGrid w:val="0"/>
        </w:rPr>
      </w:pPr>
      <w:r w:rsidRPr="006F537D">
        <w:rPr>
          <w:rFonts w:ascii="Arial" w:hAnsi="Arial" w:cs="Arial"/>
          <w:snapToGrid w:val="0"/>
        </w:rPr>
        <w:t>poziom zmiany ceny materiałów lub kosztów związanych z realizacją zamówienia uprawniający Strony umowy do żądania zmiany wynagrodzenia wynosi minimum 5% względem ceny materiałów lub kosztów związanych z realizacją zamówienia przyjętych przez Wykonawcę w celu ustalenia wysokości wynagrodzenia Wykonawcy zawartego w ofercie,</w:t>
      </w:r>
    </w:p>
    <w:p w14:paraId="2D1A1437" w14:textId="77777777" w:rsidR="00955E62" w:rsidRPr="006F537D" w:rsidRDefault="00955E62" w:rsidP="00955E62">
      <w:pPr>
        <w:pStyle w:val="Akapitzlist"/>
        <w:numPr>
          <w:ilvl w:val="0"/>
          <w:numId w:val="49"/>
        </w:numPr>
        <w:spacing w:after="0" w:line="276" w:lineRule="auto"/>
        <w:jc w:val="both"/>
        <w:rPr>
          <w:rFonts w:ascii="Arial" w:hAnsi="Arial" w:cs="Arial"/>
          <w:snapToGrid w:val="0"/>
        </w:rPr>
      </w:pPr>
      <w:r w:rsidRPr="006F537D">
        <w:rPr>
          <w:rFonts w:ascii="Arial" w:hAnsi="Arial" w:cs="Arial"/>
          <w:snapToGrid w:val="0"/>
        </w:rPr>
        <w:t xml:space="preserve">początkowy termin, od którego będzie uwzględniany poziom zmiany określony w pkt 1 ustala się na dzień złożenia oferty przez Wykonawcę, </w:t>
      </w:r>
    </w:p>
    <w:p w14:paraId="5C864770" w14:textId="77777777" w:rsidR="00955E62" w:rsidRPr="006F537D" w:rsidRDefault="00955E62" w:rsidP="00955E62">
      <w:pPr>
        <w:pStyle w:val="Akapitzlist"/>
        <w:numPr>
          <w:ilvl w:val="0"/>
          <w:numId w:val="49"/>
        </w:numPr>
        <w:spacing w:after="0" w:line="276" w:lineRule="auto"/>
        <w:jc w:val="both"/>
        <w:rPr>
          <w:rFonts w:ascii="Arial" w:hAnsi="Arial" w:cs="Arial"/>
          <w:snapToGrid w:val="0"/>
        </w:rPr>
      </w:pPr>
      <w:r w:rsidRPr="006F537D">
        <w:rPr>
          <w:rFonts w:ascii="Arial" w:hAnsi="Arial" w:cs="Arial"/>
          <w:snapToGrid w:val="0"/>
        </w:rPr>
        <w:t xml:space="preserve">wysokość wynagrodzenia ulegnie zmianie z uwzględnieniem zmienionych cen materiałów lub kosztów związanych z realizacją zamówienia, w stosunku do cen lub kosztów przyjętych przez Wykonawcę w celu ustalenia wysokości wynagrodzenia zawartego w ofercie, </w:t>
      </w:r>
    </w:p>
    <w:p w14:paraId="266F7C24" w14:textId="1E3A6C13" w:rsidR="00955E62" w:rsidRPr="006F537D" w:rsidRDefault="00955E62" w:rsidP="00955E62">
      <w:pPr>
        <w:pStyle w:val="Akapitzlist"/>
        <w:numPr>
          <w:ilvl w:val="0"/>
          <w:numId w:val="49"/>
        </w:numPr>
        <w:spacing w:after="0" w:line="276" w:lineRule="auto"/>
        <w:jc w:val="both"/>
        <w:rPr>
          <w:rFonts w:ascii="Arial" w:hAnsi="Arial" w:cs="Arial"/>
          <w:snapToGrid w:val="0"/>
        </w:rPr>
      </w:pPr>
      <w:r w:rsidRPr="006F537D">
        <w:rPr>
          <w:rFonts w:ascii="Arial" w:hAnsi="Arial" w:cs="Arial"/>
          <w:snapToGrid w:val="0"/>
        </w:rPr>
        <w:t>zmiana wynagrodzenia zostanie dokonana z użyciem odesłania do wskaźników zmiany cen materiałów lub kosztów związanych z realizacją zamówienia ogłaszanych w komunikacie Prezesa Głównego Urzędu Statystycznego,</w:t>
      </w:r>
    </w:p>
    <w:p w14:paraId="1DFA2C80" w14:textId="77777777" w:rsidR="00955E62" w:rsidRPr="006F537D" w:rsidRDefault="00955E62" w:rsidP="00955E62">
      <w:pPr>
        <w:pStyle w:val="Akapitzlist"/>
        <w:numPr>
          <w:ilvl w:val="0"/>
          <w:numId w:val="49"/>
        </w:numPr>
        <w:spacing w:after="0" w:line="276" w:lineRule="auto"/>
        <w:jc w:val="both"/>
        <w:rPr>
          <w:rFonts w:ascii="Arial" w:hAnsi="Arial" w:cs="Arial"/>
          <w:snapToGrid w:val="0"/>
        </w:rPr>
      </w:pPr>
      <w:r w:rsidRPr="006F537D">
        <w:rPr>
          <w:rFonts w:ascii="Arial" w:hAnsi="Arial" w:cs="Arial"/>
          <w:snapToGrid w:val="0"/>
        </w:rPr>
        <w:t>wniosek o zmianę wysokości wynagrodzenia należnego z tytułu realizacji przedmiotu zamówienia nie może być złożony wcześniej niż po upływie 60 dni od dnia zawarcia umowy, a każdy kolejny wniosek nie może być złożony wcześniej niż po upływie 60 dni od daty ostatniej zmiany wysokości wynagrodzenia,</w:t>
      </w:r>
    </w:p>
    <w:p w14:paraId="2189DF8D" w14:textId="466778D7" w:rsidR="00955E62" w:rsidRPr="006F537D" w:rsidRDefault="00955E62" w:rsidP="00955E62">
      <w:pPr>
        <w:pStyle w:val="Akapitzlist"/>
        <w:numPr>
          <w:ilvl w:val="0"/>
          <w:numId w:val="49"/>
        </w:numPr>
        <w:spacing w:after="0" w:line="276" w:lineRule="auto"/>
        <w:jc w:val="both"/>
        <w:rPr>
          <w:rFonts w:ascii="Arial" w:hAnsi="Arial" w:cs="Arial"/>
          <w:snapToGrid w:val="0"/>
        </w:rPr>
      </w:pPr>
      <w:r w:rsidRPr="006F537D">
        <w:rPr>
          <w:rFonts w:ascii="Arial" w:hAnsi="Arial" w:cs="Arial"/>
          <w:snapToGrid w:val="0"/>
        </w:rPr>
        <w:t>maksymalna wartość zmiany wynagrodzenia, jaką dopuszcza Zamawiający - w efekcie zastosowania postanowień o zasadach wprowadzania zmian wysokości wynagrodzenia, wynosi 30% tego wynagrodzenia.</w:t>
      </w:r>
    </w:p>
    <w:p w14:paraId="4151EEC7" w14:textId="77777777" w:rsidR="00955E62" w:rsidRPr="006F537D" w:rsidRDefault="00955E62" w:rsidP="00955E62">
      <w:pPr>
        <w:spacing w:after="0" w:line="276" w:lineRule="auto"/>
        <w:ind w:left="284" w:hanging="284"/>
        <w:jc w:val="both"/>
        <w:rPr>
          <w:rFonts w:ascii="Arial" w:hAnsi="Arial" w:cs="Arial"/>
          <w:snapToGrid w:val="0"/>
        </w:rPr>
      </w:pPr>
      <w:r w:rsidRPr="006F537D">
        <w:rPr>
          <w:rFonts w:ascii="Arial" w:hAnsi="Arial" w:cs="Arial"/>
          <w:snapToGrid w:val="0"/>
        </w:rPr>
        <w:t xml:space="preserve">7. Zmiana umowy na podstawie ust. 6 może nastąpić po łącznym spełnieniu warunków określonych w tym ustępie. </w:t>
      </w:r>
    </w:p>
    <w:p w14:paraId="7F4217DD" w14:textId="77777777" w:rsidR="00955E62" w:rsidRPr="006F537D" w:rsidRDefault="00955E62" w:rsidP="00955E62">
      <w:pPr>
        <w:spacing w:after="0" w:line="276" w:lineRule="auto"/>
        <w:ind w:left="284" w:hanging="284"/>
        <w:jc w:val="both"/>
        <w:rPr>
          <w:rFonts w:ascii="Arial" w:hAnsi="Arial" w:cs="Arial"/>
          <w:snapToGrid w:val="0"/>
        </w:rPr>
      </w:pPr>
      <w:r w:rsidRPr="006F537D">
        <w:rPr>
          <w:rFonts w:ascii="Arial" w:hAnsi="Arial" w:cs="Arial"/>
          <w:snapToGrid w:val="0"/>
        </w:rPr>
        <w:t xml:space="preserve">8. Zmiana umowy wymaga złożenia drugiej stronie pisemnego wniosku, o którym mowa w ust. 6 pkt 5, w którym wykazany zostanie związek pomiędzy zmianą ceny materiałów lub kosztów związanych z realizacją przedmiotu zamówienia a wysokością wynagrodzenia Wykonawcy.  Do wniosku należy dołączyć niezbędne wyliczenia, propozycje zmiany umowy i dowody potwierdzające przedstawione fakty. </w:t>
      </w:r>
    </w:p>
    <w:p w14:paraId="259A75BE" w14:textId="64CE75C6" w:rsidR="00955E62" w:rsidRPr="006F537D" w:rsidRDefault="00955E62" w:rsidP="00955E62">
      <w:pPr>
        <w:spacing w:after="0" w:line="276" w:lineRule="auto"/>
        <w:ind w:left="284" w:hanging="284"/>
        <w:jc w:val="both"/>
        <w:rPr>
          <w:rFonts w:ascii="Arial" w:hAnsi="Arial" w:cs="Arial"/>
          <w:snapToGrid w:val="0"/>
        </w:rPr>
      </w:pPr>
      <w:r w:rsidRPr="006F537D">
        <w:rPr>
          <w:rFonts w:ascii="Arial" w:hAnsi="Arial" w:cs="Arial"/>
          <w:snapToGrid w:val="0"/>
        </w:rPr>
        <w:lastRenderedPageBreak/>
        <w:t xml:space="preserve">9. W przypadku, gdy zmiana wysokości wynagrodzenia dotyczy jego podwyższenia na wniosek Wykonawcy wykazanie, że zmiana ceny materiałów lub kosztów związanych </w:t>
      </w:r>
      <w:r w:rsidR="0063109B" w:rsidRPr="006F537D">
        <w:rPr>
          <w:rFonts w:ascii="Arial" w:hAnsi="Arial" w:cs="Arial"/>
          <w:snapToGrid w:val="0"/>
        </w:rPr>
        <w:br/>
      </w:r>
      <w:r w:rsidRPr="006F537D">
        <w:rPr>
          <w:rFonts w:ascii="Arial" w:hAnsi="Arial" w:cs="Arial"/>
          <w:snapToGrid w:val="0"/>
        </w:rPr>
        <w:t>z realizacją przedmiotu zamówienia oddziałuje na wysokość wynagrodzenia Wykonawcy powinno być dokonane z uwzględnieniem przedstawienia mechanizmu skalkulowania wysokości wynagrodzenia zawartego w ofercie (ceny ofertowej), z wyszczególnieniem poszczególnych czynników (składników) i ich znaczenia (wagi) w przeprowadzonej kalkulacji.</w:t>
      </w:r>
    </w:p>
    <w:p w14:paraId="31A3C8A0" w14:textId="77777777" w:rsidR="00955E62" w:rsidRPr="006F537D" w:rsidRDefault="00955E62" w:rsidP="00955E62">
      <w:pPr>
        <w:spacing w:after="0" w:line="276" w:lineRule="auto"/>
        <w:ind w:left="284" w:hanging="284"/>
        <w:jc w:val="both"/>
        <w:rPr>
          <w:rFonts w:ascii="Arial" w:hAnsi="Arial" w:cs="Arial"/>
          <w:snapToGrid w:val="0"/>
        </w:rPr>
      </w:pPr>
      <w:r w:rsidRPr="006F537D">
        <w:rPr>
          <w:rFonts w:ascii="Arial" w:hAnsi="Arial" w:cs="Arial"/>
          <w:snapToGrid w:val="0"/>
        </w:rPr>
        <w:t>10. Strona umowy może żądać przedstawienia dodatkowych oświadczeń lub dokumentów potwierdzających wpływ przedstawionych okoliczności na zasadność zmiany umowy.</w:t>
      </w:r>
    </w:p>
    <w:p w14:paraId="73546A5A" w14:textId="77777777" w:rsidR="00955E62" w:rsidRPr="006F537D" w:rsidRDefault="00955E62" w:rsidP="00955E62">
      <w:pPr>
        <w:spacing w:after="0" w:line="276" w:lineRule="auto"/>
        <w:ind w:left="284" w:hanging="284"/>
        <w:jc w:val="both"/>
        <w:rPr>
          <w:rFonts w:ascii="Arial" w:hAnsi="Arial" w:cs="Arial"/>
          <w:snapToGrid w:val="0"/>
        </w:rPr>
      </w:pPr>
      <w:r w:rsidRPr="006F537D">
        <w:rPr>
          <w:rFonts w:ascii="Arial" w:hAnsi="Arial" w:cs="Arial"/>
          <w:snapToGrid w:val="0"/>
        </w:rPr>
        <w:t xml:space="preserve">11. Strona umowy, która otrzymała propozycję zmiany umowy w terminie do 14 dni przekazuje drugiej stronie swoje stanowisko, wraz z uzasadnieniem. </w:t>
      </w:r>
    </w:p>
    <w:p w14:paraId="088102CC" w14:textId="77777777" w:rsidR="00955E62" w:rsidRPr="006F537D" w:rsidRDefault="00955E62" w:rsidP="00955E62">
      <w:pPr>
        <w:spacing w:after="0" w:line="276" w:lineRule="auto"/>
        <w:ind w:left="284" w:hanging="284"/>
        <w:jc w:val="both"/>
        <w:rPr>
          <w:rFonts w:ascii="Arial" w:hAnsi="Arial" w:cs="Arial"/>
          <w:snapToGrid w:val="0"/>
        </w:rPr>
      </w:pPr>
      <w:r w:rsidRPr="006F537D">
        <w:rPr>
          <w:rFonts w:ascii="Arial" w:hAnsi="Arial" w:cs="Arial"/>
          <w:snapToGrid w:val="0"/>
        </w:rPr>
        <w:t>12. Jeżeli strona umowy otrzymała kolejne oświadczenia lub dokumenty, termin liczony jest od dnia ich otrzymania.</w:t>
      </w:r>
    </w:p>
    <w:p w14:paraId="58550893" w14:textId="7869B66B" w:rsidR="00955E62" w:rsidRPr="006F537D" w:rsidRDefault="00955E62" w:rsidP="00955E62">
      <w:pPr>
        <w:spacing w:after="0" w:line="276" w:lineRule="auto"/>
        <w:ind w:left="284" w:hanging="284"/>
        <w:jc w:val="both"/>
        <w:rPr>
          <w:rFonts w:ascii="Arial" w:hAnsi="Arial" w:cs="Arial"/>
          <w:snapToGrid w:val="0"/>
        </w:rPr>
      </w:pPr>
      <w:r w:rsidRPr="006F537D">
        <w:rPr>
          <w:rFonts w:ascii="Arial" w:hAnsi="Arial" w:cs="Arial"/>
          <w:snapToGrid w:val="0"/>
        </w:rPr>
        <w:t xml:space="preserve">13. Zmiana umowy może nastąpić nie wcześniej niż w dniu w którym zostaną spełnione przewidziane umową przesłanki uzasadniające dokonanie zmiany. </w:t>
      </w:r>
    </w:p>
    <w:p w14:paraId="0A882701" w14:textId="77777777" w:rsidR="00955E62" w:rsidRPr="006F537D" w:rsidRDefault="00955E62" w:rsidP="00955E62">
      <w:pPr>
        <w:spacing w:after="0" w:line="276" w:lineRule="auto"/>
        <w:ind w:left="284" w:hanging="284"/>
        <w:jc w:val="both"/>
        <w:rPr>
          <w:rFonts w:ascii="Arial" w:hAnsi="Arial" w:cs="Arial"/>
          <w:snapToGrid w:val="0"/>
        </w:rPr>
      </w:pPr>
    </w:p>
    <w:p w14:paraId="6654F695" w14:textId="136311C1" w:rsidR="001658E6" w:rsidRPr="006F537D" w:rsidRDefault="001658E6" w:rsidP="001658E6">
      <w:pPr>
        <w:suppressAutoHyphen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 1</w:t>
      </w:r>
      <w:r w:rsidR="008D2461" w:rsidRPr="006F537D">
        <w:rPr>
          <w:rFonts w:ascii="Arial" w:eastAsia="Times New Roman" w:hAnsi="Arial" w:cs="Arial"/>
          <w:b/>
          <w:color w:val="000000"/>
          <w:lang w:eastAsia="pl-PL"/>
        </w:rPr>
        <w:t>1</w:t>
      </w:r>
      <w:r w:rsidRPr="006F537D">
        <w:rPr>
          <w:rFonts w:ascii="Arial" w:eastAsia="Times New Roman" w:hAnsi="Arial" w:cs="Arial"/>
          <w:b/>
          <w:color w:val="000000"/>
          <w:lang w:eastAsia="pl-PL"/>
        </w:rPr>
        <w:t>.</w:t>
      </w:r>
    </w:p>
    <w:p w14:paraId="6484AE95" w14:textId="77777777" w:rsidR="001658E6" w:rsidRPr="006F537D" w:rsidRDefault="001658E6" w:rsidP="001658E6">
      <w:pPr>
        <w:spacing w:after="0" w:line="276" w:lineRule="auto"/>
        <w:contextualSpacing/>
        <w:jc w:val="center"/>
        <w:rPr>
          <w:rFonts w:ascii="Arial" w:eastAsia="Calibri" w:hAnsi="Arial" w:cs="Arial"/>
          <w:b/>
          <w:bCs/>
        </w:rPr>
      </w:pPr>
      <w:r w:rsidRPr="006F537D">
        <w:rPr>
          <w:rFonts w:ascii="Arial" w:eastAsia="Calibri" w:hAnsi="Arial" w:cs="Arial"/>
          <w:b/>
          <w:bCs/>
        </w:rPr>
        <w:t>Kontrola jakości</w:t>
      </w:r>
    </w:p>
    <w:p w14:paraId="6657A414" w14:textId="0BD73F99" w:rsidR="001658E6" w:rsidRPr="006F537D" w:rsidRDefault="001658E6" w:rsidP="00566088">
      <w:pPr>
        <w:numPr>
          <w:ilvl w:val="0"/>
          <w:numId w:val="11"/>
        </w:numPr>
        <w:tabs>
          <w:tab w:val="num" w:pos="426"/>
        </w:tabs>
        <w:suppressAutoHyphens/>
        <w:spacing w:after="0" w:line="276" w:lineRule="auto"/>
        <w:ind w:left="284" w:hanging="284"/>
        <w:jc w:val="both"/>
        <w:rPr>
          <w:rFonts w:ascii="Arial" w:eastAsia="Times New Roman" w:hAnsi="Arial" w:cs="Arial"/>
          <w:lang w:val="x-none" w:eastAsia="pl-PL"/>
        </w:rPr>
      </w:pPr>
      <w:r w:rsidRPr="006F537D">
        <w:rPr>
          <w:rFonts w:ascii="Arial" w:eastAsia="Times New Roman" w:hAnsi="Arial" w:cs="Arial"/>
          <w:lang w:val="x-none" w:eastAsia="pl-PL"/>
        </w:rPr>
        <w:t xml:space="preserve">Zamawiającemu przysługuje prawo kontroli procesu wykonania </w:t>
      </w:r>
      <w:r w:rsidRPr="006F537D">
        <w:rPr>
          <w:rFonts w:ascii="Arial" w:eastAsia="Times New Roman" w:hAnsi="Arial" w:cs="Arial"/>
          <w:lang w:eastAsia="pl-PL"/>
        </w:rPr>
        <w:t>dostaw</w:t>
      </w:r>
      <w:r w:rsidRPr="006F537D">
        <w:rPr>
          <w:rFonts w:ascii="Arial" w:eastAsia="Times New Roman" w:hAnsi="Arial" w:cs="Arial"/>
          <w:lang w:val="x-none" w:eastAsia="pl-PL"/>
        </w:rPr>
        <w:t xml:space="preserve"> w trakcie ich realizacji. Jeżeli Wykonawca będzie realizował </w:t>
      </w:r>
      <w:r w:rsidRPr="006F537D">
        <w:rPr>
          <w:rFonts w:ascii="Arial" w:eastAsia="Times New Roman" w:hAnsi="Arial" w:cs="Arial"/>
          <w:lang w:eastAsia="pl-PL"/>
        </w:rPr>
        <w:t>dostawy</w:t>
      </w:r>
      <w:r w:rsidRPr="006F537D">
        <w:rPr>
          <w:rFonts w:ascii="Arial" w:eastAsia="Times New Roman" w:hAnsi="Arial" w:cs="Arial"/>
          <w:lang w:val="x-none" w:eastAsia="pl-PL"/>
        </w:rPr>
        <w:t xml:space="preserve"> w sposób wadliwy albo sprzeczny z </w:t>
      </w:r>
      <w:r w:rsidRPr="006F537D">
        <w:rPr>
          <w:rFonts w:ascii="Arial" w:eastAsia="Times New Roman" w:hAnsi="Arial" w:cs="Arial"/>
          <w:lang w:eastAsia="pl-PL"/>
        </w:rPr>
        <w:t>U</w:t>
      </w:r>
      <w:r w:rsidRPr="006F537D">
        <w:rPr>
          <w:rFonts w:ascii="Arial" w:eastAsia="Times New Roman" w:hAnsi="Arial" w:cs="Arial"/>
          <w:lang w:val="x-none" w:eastAsia="pl-PL"/>
        </w:rPr>
        <w:t>mową, Zamawiający ma prawo wezwać go do usunięcia wad lub zmiany sposobu wykonania</w:t>
      </w:r>
      <w:r w:rsidRPr="006F537D">
        <w:rPr>
          <w:rFonts w:ascii="Arial" w:eastAsia="Times New Roman" w:hAnsi="Arial" w:cs="Arial"/>
          <w:lang w:eastAsia="pl-PL"/>
        </w:rPr>
        <w:t xml:space="preserve"> przedmiotu Umowy</w:t>
      </w:r>
      <w:r w:rsidRPr="006F537D">
        <w:rPr>
          <w:rFonts w:ascii="Arial" w:eastAsia="Times New Roman" w:hAnsi="Arial" w:cs="Arial"/>
          <w:lang w:val="x-none" w:eastAsia="pl-PL"/>
        </w:rPr>
        <w:t xml:space="preserve"> i wyznaczyć mu w tym celu odpowiedni termin, potwierdzając ten fakt na piśmie.</w:t>
      </w:r>
    </w:p>
    <w:p w14:paraId="4B3E751F" w14:textId="365CBD6E" w:rsidR="001658E6" w:rsidRPr="006F537D"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6F537D">
        <w:rPr>
          <w:rFonts w:ascii="Arial" w:eastAsia="Times New Roman" w:hAnsi="Arial" w:cs="Arial"/>
          <w:lang w:val="x-none" w:eastAsia="pl-PL"/>
        </w:rPr>
        <w:t>Wykonawca zobowiązuje się na własny koszt usunąć wady spowodowane przez siebie</w:t>
      </w:r>
      <w:r w:rsidRPr="006F537D">
        <w:rPr>
          <w:rFonts w:ascii="Arial" w:eastAsia="Times New Roman" w:hAnsi="Arial" w:cs="Arial"/>
          <w:lang w:eastAsia="pl-PL"/>
        </w:rPr>
        <w:t xml:space="preserve"> </w:t>
      </w:r>
      <w:r w:rsidRPr="006F537D">
        <w:rPr>
          <w:rFonts w:ascii="Arial" w:eastAsia="Times New Roman" w:hAnsi="Arial" w:cs="Arial"/>
          <w:lang w:val="x-none" w:eastAsia="pl-PL"/>
        </w:rPr>
        <w:t xml:space="preserve">w trakcie </w:t>
      </w:r>
      <w:r w:rsidRPr="006F537D">
        <w:rPr>
          <w:rFonts w:ascii="Arial" w:eastAsia="Times New Roman" w:hAnsi="Arial" w:cs="Arial"/>
          <w:lang w:eastAsia="pl-PL"/>
        </w:rPr>
        <w:t>realizacji dostaw</w:t>
      </w:r>
      <w:r w:rsidRPr="006F537D">
        <w:rPr>
          <w:rFonts w:ascii="Arial" w:eastAsia="Times New Roman" w:hAnsi="Arial" w:cs="Arial"/>
          <w:lang w:val="x-none" w:eastAsia="pl-PL"/>
        </w:rPr>
        <w:t xml:space="preserve">, dokonując poprawek bądź ponownego wykonania wadliwie wykonanych </w:t>
      </w:r>
      <w:r w:rsidRPr="006F537D">
        <w:rPr>
          <w:rFonts w:ascii="Arial" w:eastAsia="Times New Roman" w:hAnsi="Arial" w:cs="Arial"/>
          <w:lang w:eastAsia="pl-PL"/>
        </w:rPr>
        <w:t>dostaw</w:t>
      </w:r>
      <w:r w:rsidRPr="006F537D">
        <w:rPr>
          <w:rFonts w:ascii="Arial" w:eastAsia="Times New Roman" w:hAnsi="Arial" w:cs="Arial"/>
          <w:lang w:val="x-none" w:eastAsia="pl-PL"/>
        </w:rPr>
        <w:t xml:space="preserve">, w terminie wyznaczonym przez przedstawiciela </w:t>
      </w:r>
      <w:r w:rsidRPr="006F537D">
        <w:rPr>
          <w:rFonts w:ascii="Arial" w:eastAsia="Times New Roman" w:hAnsi="Arial" w:cs="Arial"/>
          <w:lang w:eastAsia="pl-PL"/>
        </w:rPr>
        <w:t>Z</w:t>
      </w:r>
      <w:r w:rsidRPr="006F537D">
        <w:rPr>
          <w:rFonts w:ascii="Arial" w:eastAsia="Times New Roman" w:hAnsi="Arial" w:cs="Arial"/>
          <w:lang w:val="x-none" w:eastAsia="pl-PL"/>
        </w:rPr>
        <w:t>amawiaj</w:t>
      </w:r>
      <w:r w:rsidRPr="006F537D">
        <w:rPr>
          <w:rFonts w:ascii="Arial" w:eastAsia="Times New Roman" w:hAnsi="Arial" w:cs="Arial"/>
          <w:lang w:eastAsia="pl-PL"/>
        </w:rPr>
        <w:t>ą</w:t>
      </w:r>
      <w:r w:rsidRPr="006F537D">
        <w:rPr>
          <w:rFonts w:ascii="Arial" w:eastAsia="Times New Roman" w:hAnsi="Arial" w:cs="Arial"/>
          <w:lang w:val="x-none" w:eastAsia="pl-PL"/>
        </w:rPr>
        <w:t>cego</w:t>
      </w:r>
      <w:r w:rsidRPr="006F537D">
        <w:rPr>
          <w:rFonts w:ascii="Arial" w:eastAsia="Times New Roman" w:hAnsi="Arial" w:cs="Arial"/>
          <w:lang w:eastAsia="pl-PL"/>
        </w:rPr>
        <w:t xml:space="preserve">. </w:t>
      </w:r>
    </w:p>
    <w:p w14:paraId="362008A5" w14:textId="0F8557A5" w:rsidR="001658E6" w:rsidRPr="006F537D" w:rsidRDefault="001658E6" w:rsidP="00566088">
      <w:pPr>
        <w:numPr>
          <w:ilvl w:val="0"/>
          <w:numId w:val="11"/>
        </w:numPr>
        <w:tabs>
          <w:tab w:val="left" w:pos="567"/>
        </w:tabs>
        <w:suppressAutoHyphens/>
        <w:spacing w:after="0" w:line="276" w:lineRule="auto"/>
        <w:ind w:left="284" w:hanging="284"/>
        <w:jc w:val="both"/>
        <w:rPr>
          <w:rFonts w:ascii="Arial" w:eastAsia="Times New Roman" w:hAnsi="Arial" w:cs="Arial"/>
          <w:lang w:val="x-none" w:eastAsia="pl-PL"/>
        </w:rPr>
      </w:pPr>
      <w:r w:rsidRPr="006F537D">
        <w:rPr>
          <w:rFonts w:ascii="Arial" w:eastAsia="Times New Roman" w:hAnsi="Arial" w:cs="Arial"/>
          <w:lang w:val="x-none" w:eastAsia="pl-PL"/>
        </w:rPr>
        <w:t xml:space="preserve">Po bezskutecznym upływie dodatkowego terminu usunięcia wad lub zmiany sposobu wykonania </w:t>
      </w:r>
      <w:r w:rsidRPr="006F537D">
        <w:rPr>
          <w:rFonts w:ascii="Arial" w:eastAsia="Times New Roman" w:hAnsi="Arial" w:cs="Arial"/>
          <w:lang w:eastAsia="pl-PL"/>
        </w:rPr>
        <w:t xml:space="preserve">przedmiotu Umowy </w:t>
      </w:r>
      <w:r w:rsidRPr="006F537D">
        <w:rPr>
          <w:rFonts w:ascii="Arial" w:eastAsia="Times New Roman" w:hAnsi="Arial" w:cs="Arial"/>
          <w:lang w:val="x-none" w:eastAsia="pl-PL"/>
        </w:rPr>
        <w:t xml:space="preserve">Zamawiający ma prawo odstąpić od </w:t>
      </w:r>
      <w:r w:rsidRPr="006F537D">
        <w:rPr>
          <w:rFonts w:ascii="Arial" w:eastAsia="Times New Roman" w:hAnsi="Arial" w:cs="Arial"/>
          <w:lang w:eastAsia="pl-PL"/>
        </w:rPr>
        <w:t>U</w:t>
      </w:r>
      <w:r w:rsidRPr="006F537D">
        <w:rPr>
          <w:rFonts w:ascii="Arial" w:eastAsia="Times New Roman" w:hAnsi="Arial" w:cs="Arial"/>
          <w:lang w:val="x-none" w:eastAsia="pl-PL"/>
        </w:rPr>
        <w:t>mowy</w:t>
      </w:r>
      <w:r w:rsidRPr="006F537D">
        <w:rPr>
          <w:rFonts w:ascii="Arial" w:eastAsia="Times New Roman" w:hAnsi="Arial" w:cs="Arial"/>
          <w:lang w:eastAsia="pl-PL"/>
        </w:rPr>
        <w:t xml:space="preserve"> </w:t>
      </w:r>
      <w:r w:rsidRPr="006F537D">
        <w:rPr>
          <w:rFonts w:ascii="Arial" w:eastAsia="Times New Roman" w:hAnsi="Arial" w:cs="Arial"/>
          <w:lang w:val="x-none" w:eastAsia="pl-PL"/>
        </w:rPr>
        <w:t xml:space="preserve">oraz zastosować karę umowną zgodnie z § </w:t>
      </w:r>
      <w:r w:rsidRPr="006F537D">
        <w:rPr>
          <w:rFonts w:ascii="Arial" w:eastAsia="Times New Roman" w:hAnsi="Arial" w:cs="Arial"/>
          <w:lang w:eastAsia="pl-PL"/>
        </w:rPr>
        <w:t>8</w:t>
      </w:r>
      <w:r w:rsidRPr="006F537D">
        <w:rPr>
          <w:rFonts w:ascii="Arial" w:eastAsia="Times New Roman" w:hAnsi="Arial" w:cs="Arial"/>
          <w:lang w:val="x-none" w:eastAsia="pl-PL"/>
        </w:rPr>
        <w:t xml:space="preserve"> </w:t>
      </w:r>
      <w:r w:rsidRPr="006F537D">
        <w:rPr>
          <w:rFonts w:ascii="Arial" w:eastAsia="Times New Roman" w:hAnsi="Arial" w:cs="Arial"/>
          <w:lang w:eastAsia="pl-PL"/>
        </w:rPr>
        <w:t>U</w:t>
      </w:r>
      <w:r w:rsidRPr="006F537D">
        <w:rPr>
          <w:rFonts w:ascii="Arial" w:eastAsia="Times New Roman" w:hAnsi="Arial" w:cs="Arial"/>
          <w:lang w:val="x-none" w:eastAsia="pl-PL"/>
        </w:rPr>
        <w:t>mowy</w:t>
      </w:r>
      <w:r w:rsidRPr="006F537D">
        <w:rPr>
          <w:rFonts w:ascii="Arial" w:eastAsia="Times New Roman" w:hAnsi="Arial" w:cs="Arial"/>
          <w:lang w:eastAsia="pl-PL"/>
        </w:rPr>
        <w:t>.</w:t>
      </w:r>
    </w:p>
    <w:p w14:paraId="4735A2D9" w14:textId="2D097CF4" w:rsidR="00DF33B7" w:rsidRPr="006F537D" w:rsidRDefault="00DF33B7" w:rsidP="00566088">
      <w:pPr>
        <w:pStyle w:val="Akapitzlist"/>
        <w:numPr>
          <w:ilvl w:val="0"/>
          <w:numId w:val="11"/>
        </w:numPr>
        <w:tabs>
          <w:tab w:val="clear" w:pos="720"/>
          <w:tab w:val="num" w:pos="426"/>
        </w:tabs>
        <w:spacing w:after="0" w:line="276" w:lineRule="auto"/>
        <w:ind w:left="284" w:hanging="284"/>
        <w:jc w:val="both"/>
        <w:rPr>
          <w:rFonts w:ascii="Arial" w:hAnsi="Arial" w:cs="Arial"/>
        </w:rPr>
      </w:pPr>
      <w:r w:rsidRPr="006F537D">
        <w:rPr>
          <w:rFonts w:ascii="Arial" w:hAnsi="Arial" w:cs="Arial"/>
          <w:b/>
        </w:rPr>
        <w:t>Przedmiot zamówienia w tym także sposób jego pakowania i transportu musi spełniać</w:t>
      </w:r>
      <w:r w:rsidRPr="006F537D">
        <w:rPr>
          <w:rFonts w:ascii="Arial" w:hAnsi="Arial" w:cs="Arial"/>
        </w:rPr>
        <w:t xml:space="preserve"> wymagania zgodnie z obowiązującymi przepisami prawa żywnościowego, </w:t>
      </w:r>
      <w:r w:rsidR="004B6CF2" w:rsidRPr="006F537D">
        <w:rPr>
          <w:rFonts w:ascii="Arial" w:hAnsi="Arial" w:cs="Arial"/>
        </w:rPr>
        <w:br/>
        <w:t>a w szczególności</w:t>
      </w:r>
      <w:r w:rsidRPr="006F537D">
        <w:rPr>
          <w:rFonts w:ascii="Arial" w:hAnsi="Arial" w:cs="Arial"/>
        </w:rPr>
        <w:t>:</w:t>
      </w:r>
    </w:p>
    <w:p w14:paraId="6FB52A22" w14:textId="5635AEE0" w:rsidR="00DF33B7" w:rsidRPr="006F537D" w:rsidRDefault="00DF33B7" w:rsidP="00566088">
      <w:pPr>
        <w:pStyle w:val="Akapitzlist"/>
        <w:numPr>
          <w:ilvl w:val="0"/>
          <w:numId w:val="18"/>
        </w:numPr>
        <w:spacing w:after="0" w:line="276" w:lineRule="auto"/>
        <w:ind w:left="851" w:hanging="425"/>
        <w:jc w:val="both"/>
        <w:rPr>
          <w:rFonts w:ascii="Arial" w:hAnsi="Arial" w:cs="Arial"/>
        </w:rPr>
      </w:pPr>
      <w:r w:rsidRPr="006F537D">
        <w:rPr>
          <w:rFonts w:ascii="Arial" w:hAnsi="Arial" w:cs="Arial"/>
        </w:rPr>
        <w:t xml:space="preserve">ustawą z dnia 25 sierpnia 2006 r. </w:t>
      </w:r>
      <w:r w:rsidRPr="006F537D">
        <w:rPr>
          <w:rFonts w:ascii="Arial" w:hAnsi="Arial" w:cs="Arial"/>
          <w:b/>
        </w:rPr>
        <w:t>o bezpieczeństwie żywności i żywienia</w:t>
      </w:r>
      <w:r w:rsidRPr="006F537D">
        <w:rPr>
          <w:rFonts w:ascii="Arial" w:hAnsi="Arial" w:cs="Arial"/>
        </w:rPr>
        <w:t xml:space="preserve"> </w:t>
      </w:r>
      <w:r w:rsidRPr="006F537D">
        <w:rPr>
          <w:rFonts w:ascii="Arial" w:hAnsi="Arial" w:cs="Arial"/>
        </w:rPr>
        <w:br/>
        <w:t>(</w:t>
      </w:r>
      <w:r w:rsidR="00633B3C" w:rsidRPr="006F537D">
        <w:rPr>
          <w:rFonts w:ascii="Arial" w:hAnsi="Arial" w:cs="Arial"/>
        </w:rPr>
        <w:t xml:space="preserve">t. j. </w:t>
      </w:r>
      <w:r w:rsidRPr="006F537D">
        <w:rPr>
          <w:rFonts w:ascii="Arial" w:hAnsi="Arial" w:cs="Arial"/>
        </w:rPr>
        <w:t>Dz. U. z 20</w:t>
      </w:r>
      <w:r w:rsidR="00586F1F" w:rsidRPr="006F537D">
        <w:rPr>
          <w:rFonts w:ascii="Arial" w:hAnsi="Arial" w:cs="Arial"/>
        </w:rPr>
        <w:t>2</w:t>
      </w:r>
      <w:r w:rsidR="00633B3C" w:rsidRPr="006F537D">
        <w:rPr>
          <w:rFonts w:ascii="Arial" w:hAnsi="Arial" w:cs="Arial"/>
        </w:rPr>
        <w:t>3</w:t>
      </w:r>
      <w:r w:rsidR="00586F1F" w:rsidRPr="006F537D">
        <w:rPr>
          <w:rFonts w:ascii="Arial" w:hAnsi="Arial" w:cs="Arial"/>
        </w:rPr>
        <w:t xml:space="preserve"> r., poz. </w:t>
      </w:r>
      <w:r w:rsidR="00633B3C" w:rsidRPr="006F537D">
        <w:rPr>
          <w:rFonts w:ascii="Arial" w:hAnsi="Arial" w:cs="Arial"/>
        </w:rPr>
        <w:t>1448</w:t>
      </w:r>
      <w:r w:rsidRPr="006F537D">
        <w:rPr>
          <w:rFonts w:ascii="Arial" w:hAnsi="Arial" w:cs="Arial"/>
        </w:rPr>
        <w:t>)</w:t>
      </w:r>
      <w:r w:rsidR="00586F1F" w:rsidRPr="006F537D">
        <w:rPr>
          <w:rFonts w:ascii="Arial" w:hAnsi="Arial" w:cs="Arial"/>
        </w:rPr>
        <w:t xml:space="preserve"> </w:t>
      </w:r>
    </w:p>
    <w:p w14:paraId="141E4940" w14:textId="0B4CF7DD" w:rsidR="00DF33B7" w:rsidRPr="006F537D" w:rsidRDefault="00DF33B7" w:rsidP="00566088">
      <w:pPr>
        <w:pStyle w:val="Akapitzlist"/>
        <w:numPr>
          <w:ilvl w:val="0"/>
          <w:numId w:val="18"/>
        </w:numPr>
        <w:spacing w:after="0" w:line="276" w:lineRule="auto"/>
        <w:ind w:left="851" w:hanging="425"/>
        <w:jc w:val="both"/>
        <w:rPr>
          <w:rFonts w:ascii="Arial" w:hAnsi="Arial" w:cs="Arial"/>
        </w:rPr>
      </w:pPr>
      <w:r w:rsidRPr="006F537D">
        <w:rPr>
          <w:rFonts w:ascii="Arial" w:hAnsi="Arial" w:cs="Arial"/>
        </w:rPr>
        <w:t>ustawą z dnia 21 grudnia 2000 r. o jakości handlowej arty</w:t>
      </w:r>
      <w:r w:rsidR="001C7512" w:rsidRPr="006F537D">
        <w:rPr>
          <w:rFonts w:ascii="Arial" w:hAnsi="Arial" w:cs="Arial"/>
        </w:rPr>
        <w:t xml:space="preserve">kułów </w:t>
      </w:r>
      <w:r w:rsidRPr="006F537D">
        <w:rPr>
          <w:rFonts w:ascii="Arial" w:hAnsi="Arial" w:cs="Arial"/>
        </w:rPr>
        <w:t>rolno-spożywczych (</w:t>
      </w:r>
      <w:r w:rsidR="00633B3C" w:rsidRPr="006F537D">
        <w:rPr>
          <w:rFonts w:ascii="Arial" w:hAnsi="Arial" w:cs="Arial"/>
        </w:rPr>
        <w:t xml:space="preserve">t. j. </w:t>
      </w:r>
      <w:r w:rsidRPr="006F537D">
        <w:rPr>
          <w:rFonts w:ascii="Arial" w:hAnsi="Arial" w:cs="Arial"/>
        </w:rPr>
        <w:t>Dz. U. z 20</w:t>
      </w:r>
      <w:r w:rsidR="00633B3C" w:rsidRPr="006F537D">
        <w:rPr>
          <w:rFonts w:ascii="Arial" w:hAnsi="Arial" w:cs="Arial"/>
        </w:rPr>
        <w:t>23</w:t>
      </w:r>
      <w:r w:rsidRPr="006F537D">
        <w:rPr>
          <w:rFonts w:ascii="Arial" w:hAnsi="Arial" w:cs="Arial"/>
        </w:rPr>
        <w:t xml:space="preserve"> r., poz. </w:t>
      </w:r>
      <w:r w:rsidR="00633B3C" w:rsidRPr="006F537D">
        <w:rPr>
          <w:rFonts w:ascii="Arial" w:hAnsi="Arial" w:cs="Arial"/>
        </w:rPr>
        <w:t>1980</w:t>
      </w:r>
      <w:r w:rsidRPr="006F537D">
        <w:rPr>
          <w:rFonts w:ascii="Arial" w:hAnsi="Arial" w:cs="Arial"/>
        </w:rPr>
        <w:t>);</w:t>
      </w:r>
    </w:p>
    <w:p w14:paraId="68ECC921" w14:textId="1EDBF73C" w:rsidR="00DF33B7" w:rsidRPr="006F537D" w:rsidRDefault="00DF33B7" w:rsidP="00566088">
      <w:pPr>
        <w:pStyle w:val="Akapitzlist"/>
        <w:numPr>
          <w:ilvl w:val="0"/>
          <w:numId w:val="18"/>
        </w:numPr>
        <w:spacing w:after="0" w:line="276" w:lineRule="auto"/>
        <w:ind w:left="851" w:hanging="425"/>
        <w:jc w:val="both"/>
        <w:rPr>
          <w:rFonts w:ascii="Arial" w:hAnsi="Arial" w:cs="Arial"/>
        </w:rPr>
      </w:pPr>
      <w:r w:rsidRPr="006F537D">
        <w:rPr>
          <w:rFonts w:ascii="Arial" w:hAnsi="Arial" w:cs="Arial"/>
        </w:rPr>
        <w:t xml:space="preserve">rozporządzeniem (WE) nr 853/2004 Parlamentu Europejskiego i Rady z dnia </w:t>
      </w:r>
      <w:r w:rsidR="004B6CF2" w:rsidRPr="006F537D">
        <w:rPr>
          <w:rFonts w:ascii="Arial" w:hAnsi="Arial" w:cs="Arial"/>
        </w:rPr>
        <w:br/>
      </w:r>
      <w:r w:rsidRPr="006F537D">
        <w:rPr>
          <w:rFonts w:ascii="Arial" w:hAnsi="Arial" w:cs="Arial"/>
        </w:rPr>
        <w:t xml:space="preserve">29 kwietnia 2004 r. ustanawiające szczególne przepisy dotyczące higieny </w:t>
      </w:r>
      <w:r w:rsidR="004B6CF2" w:rsidRPr="006F537D">
        <w:rPr>
          <w:rFonts w:ascii="Arial" w:hAnsi="Arial" w:cs="Arial"/>
        </w:rPr>
        <w:br/>
      </w:r>
      <w:r w:rsidRPr="006F537D">
        <w:rPr>
          <w:rFonts w:ascii="Arial" w:hAnsi="Arial" w:cs="Arial"/>
        </w:rPr>
        <w:t>w odniesieniu do żywności pochodzenia zwierzęcego (Dz. Urz. UE L z 2014 roku nr 139, poz. 55 z późn. zm.);</w:t>
      </w:r>
    </w:p>
    <w:p w14:paraId="5EECEF9F" w14:textId="410151C5" w:rsidR="00DF33B7" w:rsidRPr="006F537D" w:rsidRDefault="00DF33B7" w:rsidP="00566088">
      <w:pPr>
        <w:pStyle w:val="Akapitzlist"/>
        <w:numPr>
          <w:ilvl w:val="0"/>
          <w:numId w:val="18"/>
        </w:numPr>
        <w:spacing w:after="0" w:line="276" w:lineRule="auto"/>
        <w:ind w:left="851" w:hanging="425"/>
        <w:jc w:val="both"/>
        <w:rPr>
          <w:rFonts w:ascii="Arial" w:hAnsi="Arial" w:cs="Arial"/>
        </w:rPr>
      </w:pPr>
      <w:r w:rsidRPr="006F537D">
        <w:rPr>
          <w:rFonts w:ascii="Arial" w:hAnsi="Arial" w:cs="Arial"/>
        </w:rPr>
        <w:t xml:space="preserve">rozporządzeniem (WE) Nr 852/2004 Parlamentu Europejskiego i Rady </w:t>
      </w:r>
      <w:r w:rsidRPr="006F537D">
        <w:rPr>
          <w:rFonts w:ascii="Arial" w:hAnsi="Arial" w:cs="Arial"/>
        </w:rPr>
        <w:br/>
        <w:t xml:space="preserve">z dnia 29 kwietnia 2004 r. w sprawie higieny środków spożywczych (Dz. Urz. UE L </w:t>
      </w:r>
      <w:r w:rsidR="00C07FD3" w:rsidRPr="006F537D">
        <w:rPr>
          <w:rFonts w:ascii="Arial" w:hAnsi="Arial" w:cs="Arial"/>
        </w:rPr>
        <w:t xml:space="preserve">  </w:t>
      </w:r>
      <w:r w:rsidRPr="006F537D">
        <w:rPr>
          <w:rFonts w:ascii="Arial" w:hAnsi="Arial" w:cs="Arial"/>
        </w:rPr>
        <w:t>z 2004 roku nr 139, poz. 1 z późn. zm.);</w:t>
      </w:r>
    </w:p>
    <w:p w14:paraId="42B19189" w14:textId="2D2316B3" w:rsidR="00DF33B7" w:rsidRPr="006F537D" w:rsidRDefault="00DF33B7" w:rsidP="00566088">
      <w:pPr>
        <w:pStyle w:val="Akapitzlist"/>
        <w:numPr>
          <w:ilvl w:val="0"/>
          <w:numId w:val="18"/>
        </w:numPr>
        <w:spacing w:after="0" w:line="276" w:lineRule="auto"/>
        <w:ind w:left="851" w:hanging="425"/>
        <w:jc w:val="both"/>
        <w:rPr>
          <w:rFonts w:ascii="Arial" w:hAnsi="Arial" w:cs="Arial"/>
        </w:rPr>
      </w:pPr>
      <w:r w:rsidRPr="006F537D">
        <w:rPr>
          <w:rFonts w:ascii="Arial" w:hAnsi="Arial" w:cs="Arial"/>
        </w:rPr>
        <w:t xml:space="preserve">rozporządzeniem (WE) nr 178/2002 Parlamentu Europejskiego i Rady z dnia </w:t>
      </w:r>
      <w:r w:rsidR="004B6CF2" w:rsidRPr="006F537D">
        <w:rPr>
          <w:rFonts w:ascii="Arial" w:hAnsi="Arial" w:cs="Arial"/>
        </w:rPr>
        <w:br/>
      </w:r>
      <w:r w:rsidRPr="006F537D">
        <w:rPr>
          <w:rFonts w:ascii="Arial" w:hAnsi="Arial" w:cs="Arial"/>
        </w:rPr>
        <w:t xml:space="preserve">28 stycznia 2002 r. ustanawiające ogólne zasady i wymagania prawa żywnościowego, powołujące Europejski Urząd ds. Bezpieczeństwa Żywności </w:t>
      </w:r>
      <w:r w:rsidRPr="006F537D">
        <w:rPr>
          <w:rFonts w:ascii="Arial" w:hAnsi="Arial" w:cs="Arial"/>
        </w:rPr>
        <w:lastRenderedPageBreak/>
        <w:t xml:space="preserve">oraz ustanawiające procedury w zakresie bezpieczeństwa żywności (Dz. Urz. </w:t>
      </w:r>
      <w:r w:rsidR="00AB56C1" w:rsidRPr="006F537D">
        <w:rPr>
          <w:rFonts w:ascii="Arial" w:hAnsi="Arial" w:cs="Arial"/>
        </w:rPr>
        <w:t xml:space="preserve">UE. L. </w:t>
      </w:r>
      <w:r w:rsidR="00C07FD3" w:rsidRPr="006F537D">
        <w:rPr>
          <w:rFonts w:ascii="Arial" w:hAnsi="Arial" w:cs="Arial"/>
        </w:rPr>
        <w:t xml:space="preserve"> </w:t>
      </w:r>
      <w:r w:rsidRPr="006F537D">
        <w:rPr>
          <w:rFonts w:ascii="Arial" w:hAnsi="Arial" w:cs="Arial"/>
        </w:rPr>
        <w:t>z 2002 r. nr 31 poz. 1 z późn. zm.);</w:t>
      </w:r>
    </w:p>
    <w:p w14:paraId="31290864" w14:textId="3615F251" w:rsidR="00DF33B7" w:rsidRPr="006F537D" w:rsidRDefault="00DF33B7" w:rsidP="00566088">
      <w:pPr>
        <w:pStyle w:val="Akapitzlist"/>
        <w:numPr>
          <w:ilvl w:val="0"/>
          <w:numId w:val="18"/>
        </w:numPr>
        <w:spacing w:after="200" w:line="276" w:lineRule="auto"/>
        <w:ind w:left="851" w:hanging="425"/>
        <w:jc w:val="both"/>
        <w:rPr>
          <w:rFonts w:ascii="Arial" w:hAnsi="Arial" w:cs="Arial"/>
        </w:rPr>
      </w:pPr>
      <w:r w:rsidRPr="006F537D">
        <w:rPr>
          <w:rFonts w:ascii="Arial" w:hAnsi="Arial" w:cs="Arial"/>
        </w:rPr>
        <w:t xml:space="preserve">rozporządzenie Parlamentu Europejskiego i Rady (UE) nr 1169/2011 z dnia </w:t>
      </w:r>
      <w:r w:rsidR="004B6CF2" w:rsidRPr="006F537D">
        <w:rPr>
          <w:rFonts w:ascii="Arial" w:hAnsi="Arial" w:cs="Arial"/>
        </w:rPr>
        <w:br/>
      </w:r>
      <w:r w:rsidRPr="006F537D">
        <w:rPr>
          <w:rFonts w:ascii="Arial" w:hAnsi="Arial" w:cs="Arial"/>
        </w:rPr>
        <w:t xml:space="preserve">25 października 2011r. w sprawie przekazywania konsumentom informacji na temat żywności, zmiany rozporządzenia Parlamentu Europejskiego </w:t>
      </w:r>
      <w:r w:rsidRPr="006F537D">
        <w:rPr>
          <w:rFonts w:ascii="Arial" w:hAnsi="Arial" w:cs="Arial"/>
        </w:rPr>
        <w:br/>
        <w:t xml:space="preserve">i Rady (WE) nr 1924/2006 i (WE) nr 1925/2006 oraz uchylenia dyrektywy Komisji 87/250/EWG, dyrektywy Rady 90/496/EWG, dyrektywy Komisji 1999/10/WE, dyrektywy 2000/13/WE Parlamentu Europejskiego i Rady, dyrektywy Komisji 2002/67/WE i 2008/5/WE oraz rozporządzenia Komisji (WE) nr 608/2004”. </w:t>
      </w:r>
    </w:p>
    <w:p w14:paraId="0E33B315" w14:textId="19916A5F" w:rsidR="00DF33B7" w:rsidRPr="006F537D" w:rsidRDefault="00DF33B7" w:rsidP="00566088">
      <w:pPr>
        <w:pStyle w:val="Akapitzlist"/>
        <w:numPr>
          <w:ilvl w:val="0"/>
          <w:numId w:val="11"/>
        </w:numPr>
        <w:tabs>
          <w:tab w:val="clear" w:pos="720"/>
          <w:tab w:val="num" w:pos="567"/>
        </w:tabs>
        <w:spacing w:after="0" w:line="276" w:lineRule="auto"/>
        <w:ind w:left="284" w:hanging="295"/>
        <w:jc w:val="both"/>
        <w:rPr>
          <w:rFonts w:ascii="Arial" w:hAnsi="Arial" w:cs="Arial"/>
        </w:rPr>
      </w:pPr>
      <w:r w:rsidRPr="006F537D">
        <w:rPr>
          <w:rFonts w:ascii="Arial" w:hAnsi="Arial" w:cs="Arial"/>
        </w:rPr>
        <w:t xml:space="preserve">Przedmiot zamówienia dostarczony będzie w opakowaniach oznakowanych zgodnie </w:t>
      </w:r>
      <w:r w:rsidR="004B6CF2" w:rsidRPr="006F537D">
        <w:rPr>
          <w:rFonts w:ascii="Arial" w:hAnsi="Arial" w:cs="Arial"/>
        </w:rPr>
        <w:br/>
      </w:r>
      <w:r w:rsidRPr="006F537D">
        <w:rPr>
          <w:rFonts w:ascii="Arial" w:hAnsi="Arial" w:cs="Arial"/>
        </w:rPr>
        <w:t xml:space="preserve">z Rozporządzeniem Ministra Rolnictwa i Rozwoju Wsi z dnia 23 grudnia 2014 roku </w:t>
      </w:r>
      <w:r w:rsidR="004B6CF2" w:rsidRPr="006F537D">
        <w:rPr>
          <w:rFonts w:ascii="Arial" w:hAnsi="Arial" w:cs="Arial"/>
        </w:rPr>
        <w:br/>
      </w:r>
      <w:r w:rsidRPr="006F537D">
        <w:rPr>
          <w:rFonts w:ascii="Arial" w:hAnsi="Arial" w:cs="Arial"/>
        </w:rPr>
        <w:t>w sprawie znakowania poszczególnych rodzajów środków spożywczych (Dz. U. z 2015 r., poz.</w:t>
      </w:r>
      <w:r w:rsidR="00AB56C1" w:rsidRPr="006F537D">
        <w:rPr>
          <w:rFonts w:ascii="Arial" w:hAnsi="Arial" w:cs="Arial"/>
        </w:rPr>
        <w:t xml:space="preserve"> 29) oraz Rozporządzeniem (WE) </w:t>
      </w:r>
      <w:r w:rsidRPr="006F537D">
        <w:rPr>
          <w:rFonts w:ascii="Arial" w:hAnsi="Arial" w:cs="Arial"/>
        </w:rPr>
        <w:t>Nr 1935/2004 Parlamentu Europejskiego i Rady z dnia 27 października 2004 r. w sprawie materiałów i wyrobów przeznaczonych do kontaktu z żywnością oraz uchylającym Dyrektywy 80/590/EWG i 89/109/EWG (Dz. U. UE L z 2004 nr 338 poz. 4 z późn. zm.), a także ust</w:t>
      </w:r>
      <w:r w:rsidR="00AB56C1" w:rsidRPr="006F537D">
        <w:rPr>
          <w:rFonts w:ascii="Arial" w:hAnsi="Arial" w:cs="Arial"/>
        </w:rPr>
        <w:t xml:space="preserve">awą z dnia 25 sierpnia 2006 r. </w:t>
      </w:r>
      <w:r w:rsidRPr="006F537D">
        <w:rPr>
          <w:rFonts w:ascii="Arial" w:hAnsi="Arial" w:cs="Arial"/>
        </w:rPr>
        <w:t>o bezpieczeństwie żywności i żywienia (</w:t>
      </w:r>
      <w:r w:rsidR="00B810A5" w:rsidRPr="006F537D">
        <w:rPr>
          <w:rFonts w:ascii="Arial" w:hAnsi="Arial" w:cs="Arial"/>
        </w:rPr>
        <w:t>t. j. Dz. U. z 2023 r., poz. 1448</w:t>
      </w:r>
      <w:r w:rsidRPr="006F537D">
        <w:rPr>
          <w:rFonts w:ascii="Arial" w:hAnsi="Arial" w:cs="Arial"/>
        </w:rPr>
        <w:t xml:space="preserve">). </w:t>
      </w:r>
    </w:p>
    <w:p w14:paraId="7069DC6E" w14:textId="17EC5B08" w:rsidR="00DF33B7" w:rsidRPr="006F537D" w:rsidRDefault="00DF33B7" w:rsidP="00566088">
      <w:pPr>
        <w:pStyle w:val="Akapitzlist"/>
        <w:numPr>
          <w:ilvl w:val="0"/>
          <w:numId w:val="11"/>
        </w:numPr>
        <w:tabs>
          <w:tab w:val="clear" w:pos="720"/>
          <w:tab w:val="num" w:pos="284"/>
        </w:tabs>
        <w:spacing w:after="0" w:line="276" w:lineRule="auto"/>
        <w:ind w:left="284" w:hanging="284"/>
        <w:jc w:val="both"/>
        <w:rPr>
          <w:rFonts w:ascii="Arial" w:hAnsi="Arial" w:cs="Arial"/>
        </w:rPr>
      </w:pPr>
      <w:r w:rsidRPr="006F537D">
        <w:rPr>
          <w:rFonts w:ascii="Arial" w:hAnsi="Arial" w:cs="Arial"/>
        </w:rPr>
        <w:t>Obowiązujące Wykonawcę szczegółowe wymagania jakościowe dla poszczególnych środków spożywczych, w tym wymagania w zakresie terminów przydatności do spożycia, znakowania i opakowań, zawiera Załącznik nr 1</w:t>
      </w:r>
      <w:r w:rsidR="001C7512" w:rsidRPr="006F537D">
        <w:rPr>
          <w:rFonts w:ascii="Arial" w:hAnsi="Arial" w:cs="Arial"/>
        </w:rPr>
        <w:t xml:space="preserve"> </w:t>
      </w:r>
      <w:r w:rsidRPr="006F537D">
        <w:rPr>
          <w:rFonts w:ascii="Arial" w:hAnsi="Arial" w:cs="Arial"/>
        </w:rPr>
        <w:t xml:space="preserve">do umowy </w:t>
      </w:r>
      <w:r w:rsidRPr="006F537D">
        <w:rPr>
          <w:rFonts w:ascii="Arial" w:hAnsi="Arial" w:cs="Arial"/>
          <w:i/>
        </w:rPr>
        <w:t>Opis przedmiotu zamówienia.</w:t>
      </w:r>
    </w:p>
    <w:p w14:paraId="283A63D2" w14:textId="005E8157" w:rsidR="00DF33B7" w:rsidRPr="006F537D"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6F537D">
        <w:rPr>
          <w:rFonts w:ascii="Arial" w:hAnsi="Arial" w:cs="Arial"/>
        </w:rPr>
        <w:t>Przedmiot zamówienia dostarczony będzie środkiem transportu spełniającym wymagania określone w rozdziale IV Załącz</w:t>
      </w:r>
      <w:r w:rsidR="008B6D11" w:rsidRPr="006F537D">
        <w:rPr>
          <w:rFonts w:ascii="Arial" w:hAnsi="Arial" w:cs="Arial"/>
        </w:rPr>
        <w:t xml:space="preserve">nika nr II Rozporządzenia (WE) </w:t>
      </w:r>
      <w:r w:rsidRPr="006F537D">
        <w:rPr>
          <w:rFonts w:ascii="Arial" w:hAnsi="Arial" w:cs="Arial"/>
        </w:rPr>
        <w:t xml:space="preserve">nr 852/2004 Parlamentu Europejskiego i Rady Europy z dnia 29 kwietnia 2004r. w sprawie higieny środków spożywczych , w związku z ustawą z dnia 25 sierpnia 2006 r. o bezpieczeństwie żywności i żywienia. </w:t>
      </w:r>
      <w:r w:rsidR="00AB56C1" w:rsidRPr="006F537D">
        <w:rPr>
          <w:rFonts w:ascii="Arial" w:hAnsi="Arial" w:cs="Arial"/>
        </w:rPr>
        <w:t>(</w:t>
      </w:r>
      <w:r w:rsidR="00B810A5" w:rsidRPr="006F537D">
        <w:rPr>
          <w:rFonts w:ascii="Arial" w:hAnsi="Arial" w:cs="Arial"/>
        </w:rPr>
        <w:t>t. j. Dz. U. z 2023 r., poz. 1448</w:t>
      </w:r>
      <w:r w:rsidRPr="006F537D">
        <w:rPr>
          <w:rFonts w:ascii="Arial" w:hAnsi="Arial" w:cs="Arial"/>
        </w:rPr>
        <w:t>).</w:t>
      </w:r>
    </w:p>
    <w:p w14:paraId="63142C81" w14:textId="3070DFF3" w:rsidR="00DF33B7" w:rsidRPr="006F537D" w:rsidRDefault="00DF33B7" w:rsidP="00566088">
      <w:pPr>
        <w:pStyle w:val="Akapitzlist"/>
        <w:numPr>
          <w:ilvl w:val="0"/>
          <w:numId w:val="11"/>
        </w:numPr>
        <w:tabs>
          <w:tab w:val="clear" w:pos="720"/>
        </w:tabs>
        <w:spacing w:after="0" w:line="276" w:lineRule="auto"/>
        <w:ind w:left="284" w:hanging="284"/>
        <w:jc w:val="both"/>
        <w:rPr>
          <w:rFonts w:ascii="Arial" w:hAnsi="Arial" w:cs="Arial"/>
        </w:rPr>
      </w:pPr>
      <w:r w:rsidRPr="006F537D">
        <w:rPr>
          <w:rFonts w:ascii="Arial" w:hAnsi="Arial" w:cs="Arial"/>
        </w:rPr>
        <w:t>Dostarczone towary muszą być oznakowa</w:t>
      </w:r>
      <w:r w:rsidR="00F17E4B" w:rsidRPr="006F537D">
        <w:rPr>
          <w:rFonts w:ascii="Arial" w:hAnsi="Arial" w:cs="Arial"/>
        </w:rPr>
        <w:t xml:space="preserve">ne w sposób zrozumiały, napisy </w:t>
      </w:r>
      <w:r w:rsidRPr="006F537D">
        <w:rPr>
          <w:rFonts w:ascii="Arial" w:hAnsi="Arial" w:cs="Arial"/>
        </w:rPr>
        <w:t>w języku polskim musza być wyraźne, czytelne i nieusuwalne, umieszczone w widocznym miejscu, a także nie mogą być w żaden sposób ukryte, zasłonięte lub przesłonięte innymi nadrukami lub obrazkami. Nie dopuszcza się opakowań zastępczych.</w:t>
      </w:r>
    </w:p>
    <w:p w14:paraId="17FC3A11" w14:textId="77576B17" w:rsidR="00DF33B7" w:rsidRPr="006F537D" w:rsidRDefault="00DF33B7" w:rsidP="00566088">
      <w:pPr>
        <w:pStyle w:val="Akapitzlist"/>
        <w:numPr>
          <w:ilvl w:val="0"/>
          <w:numId w:val="11"/>
        </w:numPr>
        <w:tabs>
          <w:tab w:val="clear" w:pos="720"/>
          <w:tab w:val="num" w:pos="993"/>
        </w:tabs>
        <w:spacing w:after="0" w:line="276" w:lineRule="auto"/>
        <w:ind w:left="284" w:hanging="284"/>
        <w:jc w:val="both"/>
        <w:rPr>
          <w:rFonts w:ascii="Arial" w:hAnsi="Arial" w:cs="Arial"/>
        </w:rPr>
      </w:pPr>
      <w:r w:rsidRPr="006F537D">
        <w:rPr>
          <w:rFonts w:ascii="Arial" w:hAnsi="Arial" w:cs="Arial"/>
        </w:rPr>
        <w:t>Zamawiający jest uprawniony do kontroli Wykonawcy za pośrednictwem inspektora właściwego miejscowo WOMP lub przedstawiciela wojskowego w zakresie procesów technologicznych, jakości surowców użytych do produkcji, stanu sanitarno-higienicznego pomieszczeń, urządzeń i maszyn produkcyjnych, higieny osobistej zatrudnionego personelu, warunków socjalnych, warunków magazynowania surowców i gotowego towaru, sposobu transportu towaru. Przeprowadzający kontrolę jest uprawniony do bezpłatnego korzystania z urządzeń laboratoryjnych, sprawdzianów laboratoryjnych oraz zużycia na próbę surowców i gotowego towaru, będących w posiadaniu Wykonawcy.</w:t>
      </w:r>
    </w:p>
    <w:p w14:paraId="424C528D" w14:textId="3C6DEB6F" w:rsidR="00DF33B7" w:rsidRPr="006F537D" w:rsidRDefault="00DF33B7" w:rsidP="00566088">
      <w:pPr>
        <w:pStyle w:val="Akapitzlist"/>
        <w:numPr>
          <w:ilvl w:val="0"/>
          <w:numId w:val="11"/>
        </w:numPr>
        <w:tabs>
          <w:tab w:val="clear" w:pos="720"/>
          <w:tab w:val="num" w:pos="851"/>
        </w:tabs>
        <w:spacing w:after="0" w:line="276" w:lineRule="auto"/>
        <w:ind w:left="284"/>
        <w:jc w:val="both"/>
        <w:rPr>
          <w:rFonts w:ascii="Arial" w:hAnsi="Arial" w:cs="Arial"/>
        </w:rPr>
      </w:pPr>
      <w:r w:rsidRPr="006F537D">
        <w:rPr>
          <w:rFonts w:ascii="Arial" w:hAnsi="Arial" w:cs="Arial"/>
          <w:u w:val="single"/>
        </w:rPr>
        <w:t>Co najmniej raz w czasie trwania umowy</w:t>
      </w:r>
      <w:r w:rsidRPr="006F537D">
        <w:rPr>
          <w:rFonts w:ascii="Arial" w:hAnsi="Arial" w:cs="Arial"/>
        </w:rPr>
        <w:t xml:space="preserve"> Zamawiający zastrzega sobie prawo wykonania </w:t>
      </w:r>
      <w:r w:rsidRPr="006F537D">
        <w:rPr>
          <w:rFonts w:ascii="Arial" w:hAnsi="Arial" w:cs="Arial"/>
          <w:b/>
        </w:rPr>
        <w:t>na koszt Wykonawcy</w:t>
      </w:r>
      <w:r w:rsidRPr="006F537D">
        <w:rPr>
          <w:rFonts w:ascii="Arial" w:hAnsi="Arial" w:cs="Arial"/>
        </w:rPr>
        <w:t xml:space="preserve"> badań kontrolnych, potwierdzających zgodność produktów z opisem przedmiotu zamówienia oraz pokrycia przez Wykonawcę kosztów pobranego asortymentu. Laboratorium, kierunek i zakres badań kontrolnych określa Zamawiający. Zamawiający zleci osobom uprawnionym (próbobiorca - rzeczoznawca) pobranie prób</w:t>
      </w:r>
      <w:r w:rsidR="00C07FD3" w:rsidRPr="006F537D">
        <w:rPr>
          <w:rFonts w:ascii="Arial" w:hAnsi="Arial" w:cs="Arial"/>
        </w:rPr>
        <w:t xml:space="preserve"> </w:t>
      </w:r>
      <w:r w:rsidRPr="006F537D">
        <w:rPr>
          <w:rFonts w:ascii="Arial" w:hAnsi="Arial" w:cs="Arial"/>
        </w:rPr>
        <w:t xml:space="preserve">i wykonanie badań w laboratorium akredytowanym w zleconym kierunku i zakresie badań, a w przypadku braku takiej możliwości w </w:t>
      </w:r>
      <w:r w:rsidRPr="006F537D">
        <w:rPr>
          <w:rFonts w:ascii="Arial" w:hAnsi="Arial" w:cs="Arial"/>
        </w:rPr>
        <w:lastRenderedPageBreak/>
        <w:t>laboratorium spełniającym wymagania normy PN-EN ISO/IEC 17025. W przypadku braku możliwości wykonywania badań według metod przywołanych w opisie przedmiotu zamówienia, określenia metod równoważnych dokona Zamawiający. Stwierdzenie niezgodności wyrobu z opisem przedmiotu zamówienia będzie podstawą do wszczęcia postępowania reklamacyjnego.</w:t>
      </w:r>
    </w:p>
    <w:p w14:paraId="0507C3CB" w14:textId="77777777" w:rsidR="00DF33B7" w:rsidRPr="006F537D" w:rsidRDefault="00DF33B7" w:rsidP="00566088">
      <w:pPr>
        <w:pStyle w:val="Akapitzlist"/>
        <w:numPr>
          <w:ilvl w:val="0"/>
          <w:numId w:val="11"/>
        </w:numPr>
        <w:tabs>
          <w:tab w:val="clear" w:pos="720"/>
          <w:tab w:val="num" w:pos="993"/>
        </w:tabs>
        <w:spacing w:after="0" w:line="276" w:lineRule="auto"/>
        <w:ind w:left="284"/>
        <w:jc w:val="both"/>
        <w:rPr>
          <w:rFonts w:ascii="Arial" w:hAnsi="Arial" w:cs="Arial"/>
        </w:rPr>
      </w:pPr>
      <w:r w:rsidRPr="006F537D">
        <w:rPr>
          <w:rFonts w:ascii="Arial" w:hAnsi="Arial" w:cs="Arial"/>
        </w:rPr>
        <w:t>Wykonawca oświadcza, iż wyraża zgodę na pobieranie prób do badań celem potwierdzenia zgodności dostarczanych produktów z opisem przedmiotu zamówienia podczas dostawy do jednego z magazynów Zamawiającego.</w:t>
      </w:r>
    </w:p>
    <w:p w14:paraId="15EEEAB0" w14:textId="7BA3374A" w:rsidR="00DF33B7" w:rsidRPr="006F537D" w:rsidRDefault="00DF33B7" w:rsidP="00566088">
      <w:pPr>
        <w:widowControl w:val="0"/>
        <w:numPr>
          <w:ilvl w:val="0"/>
          <w:numId w:val="11"/>
        </w:numPr>
        <w:tabs>
          <w:tab w:val="clear" w:pos="720"/>
        </w:tabs>
        <w:suppressAutoHyphens/>
        <w:spacing w:after="120" w:line="276" w:lineRule="auto"/>
        <w:ind w:left="284" w:hanging="349"/>
        <w:jc w:val="both"/>
        <w:rPr>
          <w:rFonts w:ascii="Arial" w:hAnsi="Arial" w:cs="Arial"/>
        </w:rPr>
      </w:pPr>
      <w:r w:rsidRPr="006F537D">
        <w:rPr>
          <w:rFonts w:ascii="Arial" w:hAnsi="Arial" w:cs="Arial"/>
        </w:rPr>
        <w:t xml:space="preserve">Zamawiający po otrzymaniu wykonanych badań laboratoryjnych przekaże Wykonawcy </w:t>
      </w:r>
      <w:r w:rsidR="00181B64" w:rsidRPr="006F537D">
        <w:rPr>
          <w:rFonts w:ascii="Arial" w:hAnsi="Arial" w:cs="Arial"/>
        </w:rPr>
        <w:t xml:space="preserve">wyniki tych badań wraz z oryginałem faktury za ich wykonanie. Wykonawca będzie zobowiązany zapłacić za wykonane badania na </w:t>
      </w:r>
      <w:r w:rsidR="00713500" w:rsidRPr="006F537D">
        <w:rPr>
          <w:rFonts w:ascii="Arial" w:hAnsi="Arial" w:cs="Arial"/>
        </w:rPr>
        <w:t>podstawie</w:t>
      </w:r>
      <w:r w:rsidR="00181B64" w:rsidRPr="006F537D">
        <w:rPr>
          <w:rFonts w:ascii="Arial" w:hAnsi="Arial" w:cs="Arial"/>
        </w:rPr>
        <w:t xml:space="preserve"> przekazanej faktury wystawionej przez </w:t>
      </w:r>
      <w:r w:rsidR="00713500" w:rsidRPr="006F537D">
        <w:rPr>
          <w:rFonts w:ascii="Arial" w:hAnsi="Arial" w:cs="Arial"/>
        </w:rPr>
        <w:t>akredytowane laboratorium</w:t>
      </w:r>
      <w:r w:rsidR="00181B64" w:rsidRPr="006F537D">
        <w:rPr>
          <w:rFonts w:ascii="Arial" w:hAnsi="Arial" w:cs="Arial"/>
        </w:rPr>
        <w:t>.</w:t>
      </w:r>
    </w:p>
    <w:p w14:paraId="7233D972" w14:textId="0C2761AF" w:rsidR="006B0ED6" w:rsidRPr="00DD66A6" w:rsidRDefault="00DF33B7" w:rsidP="00DD66A6">
      <w:pPr>
        <w:widowControl w:val="0"/>
        <w:numPr>
          <w:ilvl w:val="0"/>
          <w:numId w:val="11"/>
        </w:numPr>
        <w:tabs>
          <w:tab w:val="clear" w:pos="720"/>
          <w:tab w:val="num" w:pos="1134"/>
        </w:tabs>
        <w:suppressAutoHyphens/>
        <w:spacing w:after="120" w:line="276" w:lineRule="auto"/>
        <w:ind w:left="284"/>
        <w:jc w:val="both"/>
        <w:rPr>
          <w:rFonts w:ascii="Arial" w:hAnsi="Arial" w:cs="Arial"/>
        </w:rPr>
      </w:pPr>
      <w:r w:rsidRPr="006F537D">
        <w:rPr>
          <w:rFonts w:ascii="Arial" w:hAnsi="Arial" w:cs="Arial"/>
        </w:rPr>
        <w:t>Wykonawca zobligowany jest do pisemnego informowania zamawiającego w przypadku zmiany występowania alergenów w dostarczonych produktach.</w:t>
      </w:r>
    </w:p>
    <w:p w14:paraId="25C8FAD3" w14:textId="29E30E5F" w:rsidR="001658E6" w:rsidRPr="006F537D" w:rsidRDefault="001658E6" w:rsidP="001658E6">
      <w:pPr>
        <w:suppressAutoHyphens/>
        <w:spacing w:after="0" w:line="240" w:lineRule="auto"/>
        <w:jc w:val="center"/>
        <w:textAlignment w:val="baseline"/>
        <w:rPr>
          <w:rFonts w:ascii="Arial" w:eastAsia="Times New Roman" w:hAnsi="Arial" w:cs="Arial"/>
          <w:b/>
          <w:bCs/>
          <w:kern w:val="2"/>
          <w:lang w:eastAsia="pl-PL" w:bidi="hi-IN"/>
        </w:rPr>
      </w:pPr>
      <w:r w:rsidRPr="006F537D">
        <w:rPr>
          <w:rFonts w:ascii="Arial" w:eastAsia="Times New Roman" w:hAnsi="Arial" w:cs="Arial"/>
          <w:b/>
          <w:bCs/>
          <w:kern w:val="2"/>
          <w:lang w:eastAsia="pl-PL" w:bidi="hi-IN"/>
        </w:rPr>
        <w:t>§ 1</w:t>
      </w:r>
      <w:r w:rsidR="008D2461" w:rsidRPr="006F537D">
        <w:rPr>
          <w:rFonts w:ascii="Arial" w:eastAsia="Times New Roman" w:hAnsi="Arial" w:cs="Arial"/>
          <w:b/>
          <w:bCs/>
          <w:kern w:val="2"/>
          <w:lang w:eastAsia="pl-PL" w:bidi="hi-IN"/>
        </w:rPr>
        <w:t>2</w:t>
      </w:r>
      <w:r w:rsidRPr="006F537D">
        <w:rPr>
          <w:rFonts w:ascii="Arial" w:eastAsia="Times New Roman" w:hAnsi="Arial" w:cs="Arial"/>
          <w:b/>
          <w:bCs/>
          <w:kern w:val="2"/>
          <w:lang w:eastAsia="pl-PL" w:bidi="hi-IN"/>
        </w:rPr>
        <w:t>.</w:t>
      </w:r>
    </w:p>
    <w:p w14:paraId="68AC141A" w14:textId="36FF9D4E" w:rsidR="001658E6" w:rsidRDefault="001658E6" w:rsidP="001658E6">
      <w:pPr>
        <w:suppressAutoHyphen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Ochrona danych osobowych</w:t>
      </w:r>
    </w:p>
    <w:p w14:paraId="0742889D" w14:textId="77777777" w:rsidR="006F537D" w:rsidRPr="006F537D" w:rsidRDefault="006F537D" w:rsidP="001658E6">
      <w:pPr>
        <w:suppressAutoHyphens/>
        <w:spacing w:after="0" w:line="276" w:lineRule="auto"/>
        <w:jc w:val="center"/>
        <w:rPr>
          <w:rFonts w:ascii="Arial" w:eastAsia="Times New Roman" w:hAnsi="Arial" w:cs="Arial"/>
          <w:b/>
          <w:color w:val="000000"/>
          <w:lang w:eastAsia="pl-PL"/>
        </w:rPr>
      </w:pPr>
    </w:p>
    <w:p w14:paraId="149A3FD9" w14:textId="02DFE6E1" w:rsidR="001658E6" w:rsidRPr="006F537D"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Wykonawca oświadcza, że rezygnuje z prawa do prywatności w zakresie imienia </w:t>
      </w:r>
      <w:r w:rsidRPr="006F537D">
        <w:rPr>
          <w:rFonts w:ascii="Arial" w:eastAsia="Times New Roman" w:hAnsi="Arial" w:cs="Arial"/>
          <w:color w:val="000000"/>
          <w:lang w:eastAsia="pl-PL"/>
        </w:rPr>
        <w:br/>
        <w:t>i nazwiska, o którym mowa w art. 5 ust. 2 ustawy z dnia</w:t>
      </w:r>
      <w:r w:rsidR="008B6D11" w:rsidRPr="006F537D">
        <w:rPr>
          <w:rFonts w:ascii="Arial" w:eastAsia="Times New Roman" w:hAnsi="Arial" w:cs="Arial"/>
          <w:color w:val="000000"/>
          <w:lang w:eastAsia="pl-PL"/>
        </w:rPr>
        <w:t xml:space="preserve"> 6 września 2001 r. o dostępie </w:t>
      </w:r>
      <w:r w:rsidRPr="006F537D">
        <w:rPr>
          <w:rFonts w:ascii="Arial" w:eastAsia="Times New Roman" w:hAnsi="Arial" w:cs="Arial"/>
          <w:color w:val="000000"/>
          <w:lang w:eastAsia="pl-PL"/>
        </w:rPr>
        <w:t>do informacji publicznej (Dz. U. z 202</w:t>
      </w:r>
      <w:r w:rsidR="00AE1D8C" w:rsidRPr="006F537D">
        <w:rPr>
          <w:rFonts w:ascii="Arial" w:eastAsia="Times New Roman" w:hAnsi="Arial" w:cs="Arial"/>
          <w:color w:val="000000"/>
          <w:lang w:eastAsia="pl-PL"/>
        </w:rPr>
        <w:t>2</w:t>
      </w:r>
      <w:r w:rsidRPr="006F537D">
        <w:rPr>
          <w:rFonts w:ascii="Arial" w:eastAsia="Times New Roman" w:hAnsi="Arial" w:cs="Arial"/>
          <w:color w:val="000000"/>
          <w:lang w:eastAsia="pl-PL"/>
        </w:rPr>
        <w:t xml:space="preserve"> r. poz. </w:t>
      </w:r>
      <w:r w:rsidR="00AE1D8C" w:rsidRPr="006F537D">
        <w:rPr>
          <w:rFonts w:ascii="Arial" w:eastAsia="Times New Roman" w:hAnsi="Arial" w:cs="Arial"/>
          <w:color w:val="000000"/>
          <w:lang w:eastAsia="pl-PL"/>
        </w:rPr>
        <w:t>902</w:t>
      </w:r>
      <w:r w:rsidRPr="006F537D">
        <w:rPr>
          <w:rFonts w:ascii="Arial" w:eastAsia="Times New Roman" w:hAnsi="Arial" w:cs="Arial"/>
          <w:color w:val="000000"/>
          <w:lang w:eastAsia="pl-PL"/>
        </w:rPr>
        <w:t xml:space="preserve"> t.j.).</w:t>
      </w:r>
    </w:p>
    <w:p w14:paraId="7C9018C2" w14:textId="3575A486" w:rsidR="001658E6" w:rsidRPr="006F537D"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Każda ze Stron będzie przetwarzać przekazane jej w wyniku zawarcia i wykonywania Umowy dane osobowe dotyczące pracowników drugiej Strony w celu zawarcia </w:t>
      </w:r>
      <w:r w:rsidR="00C07FD3" w:rsidRPr="006F537D">
        <w:rPr>
          <w:rFonts w:ascii="Arial" w:eastAsia="Times New Roman" w:hAnsi="Arial" w:cs="Arial"/>
          <w:color w:val="000000"/>
          <w:lang w:eastAsia="pl-PL"/>
        </w:rPr>
        <w:t xml:space="preserve">                             </w:t>
      </w:r>
      <w:r w:rsidRPr="006F537D">
        <w:rPr>
          <w:rFonts w:ascii="Arial" w:eastAsia="Times New Roman" w:hAnsi="Arial" w:cs="Arial"/>
          <w:color w:val="000000"/>
          <w:lang w:eastAsia="pl-PL"/>
        </w:rPr>
        <w:t>i wykonania Umowy.</w:t>
      </w:r>
    </w:p>
    <w:p w14:paraId="3F12BBC5" w14:textId="7D24984F" w:rsidR="001658E6" w:rsidRPr="006F537D" w:rsidRDefault="001658E6" w:rsidP="00566088">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6F537D">
        <w:rPr>
          <w:rFonts w:ascii="Arial" w:eastAsia="Times New Roman" w:hAnsi="Arial" w:cs="Arial"/>
          <w:color w:val="000000"/>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4CBA409E" w14:textId="32CBBD81" w:rsidR="001658E6" w:rsidRPr="006F537D" w:rsidRDefault="001658E6" w:rsidP="00566088">
      <w:pPr>
        <w:numPr>
          <w:ilvl w:val="0"/>
          <w:numId w:val="7"/>
        </w:numPr>
        <w:tabs>
          <w:tab w:val="clear" w:pos="0"/>
          <w:tab w:val="num" w:pos="142"/>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6F537D">
        <w:rPr>
          <w:rFonts w:ascii="Arial" w:eastAsia="Times New Roman" w:hAnsi="Arial" w:cs="Arial"/>
          <w:color w:val="000000"/>
          <w:lang w:eastAsia="pl-PL"/>
        </w:rPr>
        <w:t xml:space="preserve">Wykonawca oświadcza, że zapoznał się z treścią klauzuli informacyjnej RODO stanowiącej załącznik nr </w:t>
      </w:r>
      <w:r w:rsidR="00186FBD" w:rsidRPr="006F537D">
        <w:rPr>
          <w:rFonts w:ascii="Arial" w:eastAsia="Times New Roman" w:hAnsi="Arial" w:cs="Arial"/>
          <w:color w:val="000000"/>
          <w:lang w:eastAsia="pl-PL"/>
        </w:rPr>
        <w:t>6</w:t>
      </w:r>
      <w:r w:rsidRPr="006F537D">
        <w:rPr>
          <w:rFonts w:ascii="Arial" w:eastAsia="Times New Roman" w:hAnsi="Arial" w:cs="Arial"/>
          <w:color w:val="000000"/>
          <w:lang w:eastAsia="pl-PL"/>
        </w:rPr>
        <w:t xml:space="preserve"> do Umowy.</w:t>
      </w:r>
    </w:p>
    <w:p w14:paraId="7AB5422A" w14:textId="4E7B6CA8" w:rsidR="0063109B" w:rsidRPr="00DD66A6" w:rsidRDefault="001658E6" w:rsidP="00DD66A6">
      <w:pPr>
        <w:numPr>
          <w:ilvl w:val="0"/>
          <w:numId w:val="7"/>
        </w:numPr>
        <w:tabs>
          <w:tab w:val="clear" w:pos="0"/>
          <w:tab w:val="num" w:pos="284"/>
          <w:tab w:val="left" w:pos="555"/>
        </w:tabs>
        <w:suppressAutoHyphens/>
        <w:spacing w:after="0" w:line="276" w:lineRule="auto"/>
        <w:ind w:left="284" w:hanging="284"/>
        <w:contextualSpacing/>
        <w:jc w:val="both"/>
        <w:rPr>
          <w:rFonts w:ascii="Arial" w:eastAsia="Times New Roman" w:hAnsi="Arial" w:cs="Arial"/>
          <w:color w:val="000000"/>
          <w:lang w:eastAsia="pl-PL"/>
        </w:rPr>
      </w:pPr>
      <w:r w:rsidRPr="006F537D">
        <w:rPr>
          <w:rFonts w:ascii="Arial" w:eastAsia="Times New Roman" w:hAnsi="Arial" w:cs="Arial"/>
          <w:color w:val="000000"/>
          <w:lang w:eastAsia="pl-PL"/>
        </w:rPr>
        <w:t>Wykonawca oświadcza, że wypełnił obowiązki informacyjne przewidziane w art. 13 lub art. 14 RODO (Dz. Urz. UE L 119 z 04.05.2016 str. 1) wobec osób fizycznych, od których dane osobowe bezpośrednio lub pośr</w:t>
      </w:r>
      <w:r w:rsidR="00F17E4B" w:rsidRPr="006F537D">
        <w:rPr>
          <w:rFonts w:ascii="Arial" w:eastAsia="Times New Roman" w:hAnsi="Arial" w:cs="Arial"/>
          <w:color w:val="000000"/>
          <w:lang w:eastAsia="pl-PL"/>
        </w:rPr>
        <w:t xml:space="preserve">ednio pozyskał w celu zawarcia </w:t>
      </w:r>
      <w:r w:rsidRPr="006F537D">
        <w:rPr>
          <w:rFonts w:ascii="Arial" w:eastAsia="Times New Roman" w:hAnsi="Arial" w:cs="Arial"/>
          <w:color w:val="000000"/>
          <w:lang w:eastAsia="pl-PL"/>
        </w:rPr>
        <w:t>i wykonania niniejszej Umowy.</w:t>
      </w:r>
    </w:p>
    <w:p w14:paraId="03F05E54" w14:textId="3647C74A" w:rsidR="001658E6" w:rsidRPr="006F537D" w:rsidRDefault="003317FF" w:rsidP="001658E6">
      <w:pPr>
        <w:widowControl w:val="0"/>
        <w:tabs>
          <w:tab w:val="left" w:pos="180"/>
          <w:tab w:val="left" w:pos="360"/>
        </w:tabs>
        <w:suppressAutoHyphens/>
        <w:spacing w:after="0" w:line="276" w:lineRule="auto"/>
        <w:ind w:right="14"/>
        <w:jc w:val="center"/>
        <w:rPr>
          <w:rFonts w:ascii="Arial" w:eastAsia="Times New Roman" w:hAnsi="Arial" w:cs="Arial"/>
          <w:b/>
          <w:bCs/>
          <w:lang w:eastAsia="pl-PL"/>
        </w:rPr>
      </w:pPr>
      <w:r w:rsidRPr="006F537D">
        <w:rPr>
          <w:rFonts w:ascii="Arial" w:eastAsia="Times New Roman" w:hAnsi="Arial" w:cs="Arial"/>
          <w:b/>
          <w:bCs/>
          <w:lang w:eastAsia="pl-PL"/>
        </w:rPr>
        <w:t xml:space="preserve"> § 1</w:t>
      </w:r>
      <w:r w:rsidR="008D2461" w:rsidRPr="006F537D">
        <w:rPr>
          <w:rFonts w:ascii="Arial" w:eastAsia="Times New Roman" w:hAnsi="Arial" w:cs="Arial"/>
          <w:b/>
          <w:bCs/>
          <w:lang w:eastAsia="pl-PL"/>
        </w:rPr>
        <w:t>3</w:t>
      </w:r>
      <w:r w:rsidR="001658E6" w:rsidRPr="006F537D">
        <w:rPr>
          <w:rFonts w:ascii="Arial" w:eastAsia="Times New Roman" w:hAnsi="Arial" w:cs="Arial"/>
          <w:b/>
          <w:bCs/>
          <w:lang w:eastAsia="pl-PL"/>
        </w:rPr>
        <w:t>.</w:t>
      </w:r>
    </w:p>
    <w:p w14:paraId="228D01A0" w14:textId="700454C7" w:rsidR="006F537D" w:rsidRPr="006F537D" w:rsidRDefault="001658E6" w:rsidP="00DD66A6">
      <w:pPr>
        <w:widowControl w:val="0"/>
        <w:tabs>
          <w:tab w:val="left" w:pos="180"/>
          <w:tab w:val="left" w:pos="360"/>
        </w:tabs>
        <w:suppressAutoHyphens/>
        <w:spacing w:after="0" w:line="276" w:lineRule="auto"/>
        <w:ind w:right="14"/>
        <w:jc w:val="center"/>
        <w:rPr>
          <w:rFonts w:ascii="Arial" w:eastAsia="Times New Roman" w:hAnsi="Arial" w:cs="Arial"/>
          <w:b/>
          <w:bCs/>
          <w:color w:val="000000"/>
          <w:lang w:eastAsia="pl-PL"/>
        </w:rPr>
      </w:pPr>
      <w:r w:rsidRPr="006F537D">
        <w:rPr>
          <w:rFonts w:ascii="Arial" w:eastAsia="Times New Roman" w:hAnsi="Arial" w:cs="Arial"/>
          <w:b/>
          <w:bCs/>
          <w:color w:val="000000"/>
          <w:lang w:eastAsia="pl-PL"/>
        </w:rPr>
        <w:t>Klauzula poufności</w:t>
      </w:r>
    </w:p>
    <w:p w14:paraId="646EF268" w14:textId="713537C6" w:rsidR="006F537D" w:rsidRPr="00DD66A6" w:rsidRDefault="001658E6" w:rsidP="00DD66A6">
      <w:pPr>
        <w:widowControl w:val="0"/>
        <w:tabs>
          <w:tab w:val="left" w:pos="180"/>
          <w:tab w:val="left" w:pos="360"/>
        </w:tabs>
        <w:suppressAutoHyphens/>
        <w:spacing w:after="0" w:line="276" w:lineRule="auto"/>
        <w:ind w:left="284" w:right="14"/>
        <w:jc w:val="both"/>
        <w:rPr>
          <w:rFonts w:ascii="Arial" w:eastAsia="Times New Roman" w:hAnsi="Arial" w:cs="Arial"/>
          <w:lang w:eastAsia="pl-PL"/>
        </w:rPr>
      </w:pPr>
      <w:r w:rsidRPr="006F537D">
        <w:rPr>
          <w:rFonts w:ascii="Arial" w:eastAsia="Times New Roman" w:hAnsi="Arial" w:cs="Arial"/>
          <w:lang w:eastAsia="pl-PL"/>
        </w:rPr>
        <w:t>Strony zobowiązują się do zachowania w tajemnicy informacji technicznych, technologicznych, organizacyjnych, handlowych i innych, udostępnionych wzajemnie                           w z</w:t>
      </w:r>
      <w:r w:rsidR="00A32FFF" w:rsidRPr="006F537D">
        <w:rPr>
          <w:rFonts w:ascii="Arial" w:eastAsia="Times New Roman" w:hAnsi="Arial" w:cs="Arial"/>
          <w:lang w:eastAsia="pl-PL"/>
        </w:rPr>
        <w:t>wiązku z wykonaniem niniejszej U</w:t>
      </w:r>
      <w:r w:rsidRPr="006F537D">
        <w:rPr>
          <w:rFonts w:ascii="Arial" w:eastAsia="Times New Roman" w:hAnsi="Arial" w:cs="Arial"/>
          <w:lang w:eastAsia="pl-PL"/>
        </w:rPr>
        <w:t>mowy i do niewykorzystywania ich w jakimkolwiek innym w ce</w:t>
      </w:r>
      <w:r w:rsidR="00A32FFF" w:rsidRPr="006F537D">
        <w:rPr>
          <w:rFonts w:ascii="Arial" w:eastAsia="Times New Roman" w:hAnsi="Arial" w:cs="Arial"/>
          <w:lang w:eastAsia="pl-PL"/>
        </w:rPr>
        <w:t>lu niż określony  w niniejszej u</w:t>
      </w:r>
      <w:r w:rsidRPr="006F537D">
        <w:rPr>
          <w:rFonts w:ascii="Arial" w:eastAsia="Times New Roman" w:hAnsi="Arial" w:cs="Arial"/>
          <w:lang w:eastAsia="pl-PL"/>
        </w:rPr>
        <w:t>mowie, a także do zachowania w tajemnicy tych informacji, których ujawnienie osobom trzecim lub wykorzystanie ich przez Strony w innym cel</w:t>
      </w:r>
      <w:r w:rsidR="00A32FFF" w:rsidRPr="006F537D">
        <w:rPr>
          <w:rFonts w:ascii="Arial" w:eastAsia="Times New Roman" w:hAnsi="Arial" w:cs="Arial"/>
          <w:lang w:eastAsia="pl-PL"/>
        </w:rPr>
        <w:t>u niż przedmiot Umowy, mogłoby n</w:t>
      </w:r>
      <w:r w:rsidRPr="006F537D">
        <w:rPr>
          <w:rFonts w:ascii="Arial" w:eastAsia="Times New Roman" w:hAnsi="Arial" w:cs="Arial"/>
          <w:lang w:eastAsia="pl-PL"/>
        </w:rPr>
        <w:t>arazić interesy stron w czasie obowiązywania</w:t>
      </w:r>
      <w:r w:rsidR="00A32FFF" w:rsidRPr="006F537D">
        <w:rPr>
          <w:rFonts w:ascii="Arial" w:eastAsia="Times New Roman" w:hAnsi="Arial" w:cs="Arial"/>
          <w:lang w:eastAsia="pl-PL"/>
        </w:rPr>
        <w:t xml:space="preserve"> lub po rozwiązaniu niniejszej U</w:t>
      </w:r>
      <w:r w:rsidRPr="006F537D">
        <w:rPr>
          <w:rFonts w:ascii="Arial" w:eastAsia="Times New Roman" w:hAnsi="Arial" w:cs="Arial"/>
          <w:lang w:eastAsia="pl-PL"/>
        </w:rPr>
        <w:t xml:space="preserve">mowy. </w:t>
      </w:r>
    </w:p>
    <w:p w14:paraId="00DB21DE" w14:textId="77777777" w:rsidR="006F537D" w:rsidRDefault="006F537D" w:rsidP="00DD66A6">
      <w:pPr>
        <w:widowControl w:val="0"/>
        <w:tabs>
          <w:tab w:val="left" w:pos="180"/>
          <w:tab w:val="left" w:pos="360"/>
        </w:tabs>
        <w:suppressAutoHyphens/>
        <w:spacing w:after="0" w:line="240" w:lineRule="auto"/>
        <w:ind w:right="14"/>
        <w:jc w:val="center"/>
        <w:rPr>
          <w:rFonts w:ascii="Arial" w:eastAsia="Times New Roman" w:hAnsi="Arial" w:cs="Arial"/>
          <w:b/>
          <w:bCs/>
          <w:lang w:eastAsia="pl-PL"/>
        </w:rPr>
      </w:pPr>
    </w:p>
    <w:p w14:paraId="026F0192" w14:textId="0F5667DC" w:rsidR="00EB284E" w:rsidRPr="006F537D" w:rsidRDefault="00EB284E" w:rsidP="00DD66A6">
      <w:pPr>
        <w:widowControl w:val="0"/>
        <w:tabs>
          <w:tab w:val="left" w:pos="180"/>
          <w:tab w:val="left" w:pos="360"/>
        </w:tabs>
        <w:suppressAutoHyphens/>
        <w:spacing w:after="0" w:line="240" w:lineRule="auto"/>
        <w:ind w:right="14"/>
        <w:jc w:val="center"/>
        <w:rPr>
          <w:rFonts w:ascii="Arial" w:eastAsia="Times New Roman" w:hAnsi="Arial" w:cs="Arial"/>
          <w:lang w:eastAsia="pl-PL"/>
        </w:rPr>
      </w:pPr>
      <w:r w:rsidRPr="006F537D">
        <w:rPr>
          <w:rFonts w:ascii="Arial" w:eastAsia="Times New Roman" w:hAnsi="Arial" w:cs="Arial"/>
          <w:b/>
          <w:bCs/>
          <w:lang w:eastAsia="pl-PL"/>
        </w:rPr>
        <w:t>§ 1</w:t>
      </w:r>
      <w:r w:rsidR="008D2461" w:rsidRPr="006F537D">
        <w:rPr>
          <w:rFonts w:ascii="Arial" w:eastAsia="Times New Roman" w:hAnsi="Arial" w:cs="Arial"/>
          <w:b/>
          <w:bCs/>
          <w:lang w:eastAsia="pl-PL"/>
        </w:rPr>
        <w:t>4</w:t>
      </w:r>
      <w:r w:rsidRPr="006F537D">
        <w:rPr>
          <w:rFonts w:ascii="Arial" w:eastAsia="Times New Roman" w:hAnsi="Arial" w:cs="Arial"/>
          <w:b/>
          <w:bCs/>
          <w:lang w:eastAsia="pl-PL"/>
        </w:rPr>
        <w:t>.</w:t>
      </w:r>
    </w:p>
    <w:p w14:paraId="436EFBE7" w14:textId="7F5FF26E" w:rsidR="00AC4875" w:rsidRPr="006F537D" w:rsidRDefault="00EB284E" w:rsidP="00DD66A6">
      <w:pPr>
        <w:shd w:val="clear" w:color="auto" w:fill="FFFFFF"/>
        <w:spacing w:after="200" w:line="240" w:lineRule="auto"/>
        <w:jc w:val="center"/>
        <w:rPr>
          <w:rFonts w:ascii="Arial" w:hAnsi="Arial" w:cs="Arial"/>
          <w:b/>
          <w:color w:val="000000" w:themeColor="text1"/>
        </w:rPr>
      </w:pPr>
      <w:r w:rsidRPr="006F537D">
        <w:rPr>
          <w:rFonts w:ascii="Arial" w:hAnsi="Arial" w:cs="Arial"/>
          <w:b/>
          <w:color w:val="000000" w:themeColor="text1"/>
        </w:rPr>
        <w:t>Zasady wejścia na teren kompleksu wojskowego</w:t>
      </w:r>
    </w:p>
    <w:p w14:paraId="2CAEB4FD" w14:textId="4D6BAE04" w:rsidR="00341FAD" w:rsidRPr="006F537D" w:rsidRDefault="006F537D" w:rsidP="00DD66A6">
      <w:pPr>
        <w:numPr>
          <w:ilvl w:val="0"/>
          <w:numId w:val="25"/>
        </w:numPr>
        <w:shd w:val="clear" w:color="auto" w:fill="FFFFFF"/>
        <w:tabs>
          <w:tab w:val="left" w:pos="284"/>
        </w:tabs>
        <w:suppressAutoHyphens/>
        <w:spacing w:after="200" w:line="240" w:lineRule="auto"/>
        <w:ind w:left="426"/>
        <w:jc w:val="both"/>
        <w:rPr>
          <w:rFonts w:ascii="Arial" w:hAnsi="Arial" w:cs="Arial"/>
          <w:color w:val="000000" w:themeColor="text1"/>
          <w:kern w:val="1"/>
          <w:lang w:eastAsia="zh-CN"/>
        </w:rPr>
      </w:pPr>
      <w:r>
        <w:rPr>
          <w:rFonts w:ascii="Arial" w:hAnsi="Arial" w:cs="Arial"/>
          <w:color w:val="000000" w:themeColor="text1"/>
          <w:kern w:val="1"/>
          <w:lang w:eastAsia="zh-CN"/>
        </w:rPr>
        <w:t xml:space="preserve"> </w:t>
      </w:r>
      <w:r w:rsidR="00341FAD" w:rsidRPr="006F537D">
        <w:rPr>
          <w:rFonts w:ascii="Arial" w:hAnsi="Arial" w:cs="Arial"/>
          <w:color w:val="000000" w:themeColor="text1"/>
          <w:kern w:val="1"/>
          <w:lang w:eastAsia="zh-CN"/>
        </w:rPr>
        <w:t xml:space="preserve">Pracownicy ochrony – dyżurny biura przepustek, mają prawo kontrolowania dokumentów uprawniających osoby do wstępu, wjazdu i przebywania na terenie </w:t>
      </w:r>
      <w:r w:rsidR="00341FAD" w:rsidRPr="006F537D">
        <w:rPr>
          <w:rFonts w:ascii="Arial" w:hAnsi="Arial" w:cs="Arial"/>
          <w:color w:val="000000" w:themeColor="text1"/>
          <w:kern w:val="1"/>
          <w:lang w:eastAsia="zh-CN"/>
        </w:rPr>
        <w:lastRenderedPageBreak/>
        <w:t>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 z 2021 r. poz. 1214 t.j.) oraz Regulaminu ogólnego żołnierza Wojska Polskiego.</w:t>
      </w:r>
    </w:p>
    <w:p w14:paraId="45621AC9" w14:textId="4E1A86A9" w:rsidR="00341FAD" w:rsidRPr="006F537D" w:rsidRDefault="00DD66A6" w:rsidP="00DD66A6">
      <w:pPr>
        <w:numPr>
          <w:ilvl w:val="0"/>
          <w:numId w:val="25"/>
        </w:numPr>
        <w:shd w:val="clear" w:color="auto" w:fill="FFFFFF"/>
        <w:tabs>
          <w:tab w:val="left" w:pos="284"/>
        </w:tabs>
        <w:suppressAutoHyphens/>
        <w:spacing w:after="200" w:line="240" w:lineRule="auto"/>
        <w:ind w:left="426"/>
        <w:jc w:val="both"/>
        <w:rPr>
          <w:rFonts w:ascii="Arial" w:hAnsi="Arial" w:cs="Arial"/>
          <w:color w:val="000000" w:themeColor="text1"/>
          <w:kern w:val="1"/>
          <w:lang w:eastAsia="zh-CN"/>
        </w:rPr>
      </w:pPr>
      <w:r>
        <w:rPr>
          <w:rFonts w:ascii="Arial" w:hAnsi="Arial" w:cs="Arial"/>
          <w:color w:val="000000" w:themeColor="text1"/>
          <w:kern w:val="1"/>
          <w:lang w:eastAsia="zh-CN"/>
        </w:rPr>
        <w:t xml:space="preserve"> </w:t>
      </w:r>
      <w:r w:rsidR="00341FAD" w:rsidRPr="006F537D">
        <w:rPr>
          <w:rFonts w:ascii="Arial" w:hAnsi="Arial" w:cs="Arial"/>
          <w:color w:val="000000" w:themeColor="text1"/>
          <w:kern w:val="1"/>
          <w:lang w:eastAsia="zh-CN"/>
        </w:rPr>
        <w:t xml:space="preserve">Zamawiający na podstawie: Instrukcji o ochronie obiektów wojskowych i konwojowanego mienia - DU-3.14.3(A), sygn. Szt. Gen. </w:t>
      </w:r>
      <w:r w:rsidR="00341FAD" w:rsidRPr="006F537D">
        <w:rPr>
          <w:rFonts w:ascii="Arial" w:hAnsi="Arial" w:cs="Arial"/>
        </w:rPr>
        <w:t xml:space="preserve">1705/2023 </w:t>
      </w:r>
      <w:r w:rsidR="00341FAD" w:rsidRPr="006F537D">
        <w:rPr>
          <w:rFonts w:ascii="Arial" w:hAnsi="Arial" w:cs="Arial"/>
          <w:color w:val="000000" w:themeColor="text1"/>
          <w:kern w:val="1"/>
          <w:lang w:eastAsia="zh-CN"/>
        </w:rPr>
        <w:t>wprowadzonej Decyzją Nr Z-4/Szkol./SG Ministra Obrony Narodowej z dnia 15 lutego 2023 r. w sprawie wprowadzenia do użytku dokumentu uzupełniającego ”Instrukcja o ochronie obiektów wojskowych i konwojowanego mienia – DU-3.14.3(A)”, Decyzji Nr 107/MON Ministra Obrony Narodowej z dnia 18 sierpnia 2021 r. w sprawie organizowania współpracy międzynarodowej w resorcie obrony narodowej (Dz.Urz.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5FAA78CB" w14:textId="77777777" w:rsidR="00341FAD" w:rsidRPr="006F537D" w:rsidRDefault="00341FAD" w:rsidP="00DD66A6">
      <w:pPr>
        <w:numPr>
          <w:ilvl w:val="0"/>
          <w:numId w:val="25"/>
        </w:numPr>
        <w:shd w:val="clear" w:color="auto" w:fill="FFFFFF"/>
        <w:tabs>
          <w:tab w:val="left" w:pos="426"/>
        </w:tabs>
        <w:suppressAutoHyphens/>
        <w:spacing w:after="200" w:line="240" w:lineRule="auto"/>
        <w:ind w:left="426"/>
        <w:jc w:val="both"/>
        <w:rPr>
          <w:rFonts w:ascii="Arial" w:hAnsi="Arial" w:cs="Arial"/>
          <w:color w:val="000000" w:themeColor="text1"/>
          <w:kern w:val="1"/>
          <w:lang w:eastAsia="zh-CN"/>
        </w:rPr>
      </w:pPr>
      <w:r w:rsidRPr="006F537D">
        <w:rPr>
          <w:rFonts w:ascii="Arial" w:hAnsi="Arial" w:cs="Arial"/>
          <w:color w:val="000000" w:themeColor="text1"/>
          <w:kern w:val="1"/>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(Dz.Urz. MON z 2021 r. poz. 177).</w:t>
      </w:r>
    </w:p>
    <w:p w14:paraId="29E8F38A" w14:textId="77777777" w:rsidR="00341FAD" w:rsidRPr="006F537D" w:rsidRDefault="00341FAD" w:rsidP="00DD66A6">
      <w:pPr>
        <w:numPr>
          <w:ilvl w:val="0"/>
          <w:numId w:val="25"/>
        </w:numPr>
        <w:shd w:val="clear" w:color="auto" w:fill="FFFFFF"/>
        <w:tabs>
          <w:tab w:val="left" w:pos="426"/>
        </w:tabs>
        <w:suppressAutoHyphens/>
        <w:spacing w:after="200" w:line="240" w:lineRule="auto"/>
        <w:ind w:left="426"/>
        <w:jc w:val="both"/>
        <w:rPr>
          <w:rFonts w:ascii="Arial" w:hAnsi="Arial" w:cs="Arial"/>
          <w:color w:val="000000" w:themeColor="text1"/>
          <w:kern w:val="1"/>
          <w:lang w:eastAsia="zh-CN"/>
        </w:rPr>
      </w:pPr>
      <w:r w:rsidRPr="006F537D">
        <w:rPr>
          <w:rFonts w:ascii="Arial" w:hAnsi="Arial" w:cs="Arial"/>
          <w:color w:val="000000" w:themeColor="text1"/>
          <w:kern w:val="1"/>
          <w:lang w:eastAsia="zh-CN"/>
        </w:rPr>
        <w:t>W stosunku do obywateli RP, dostawcy ubiegający się o zgodę na wejście/wjazd na teren chronionych obiektów wojskowych, zobowiązani są posiadać:</w:t>
      </w:r>
    </w:p>
    <w:p w14:paraId="68D3CF45" w14:textId="77777777" w:rsidR="00341FAD" w:rsidRPr="006F537D" w:rsidRDefault="00341FAD" w:rsidP="00DD66A6">
      <w:pPr>
        <w:shd w:val="clear" w:color="auto" w:fill="FFFFFF"/>
        <w:tabs>
          <w:tab w:val="left" w:pos="284"/>
        </w:tabs>
        <w:suppressAutoHyphens/>
        <w:spacing w:line="240" w:lineRule="auto"/>
        <w:ind w:firstLine="993"/>
        <w:jc w:val="both"/>
        <w:rPr>
          <w:rFonts w:ascii="Arial" w:hAnsi="Arial" w:cs="Arial"/>
          <w:color w:val="000000" w:themeColor="text1"/>
          <w:kern w:val="1"/>
          <w:lang w:eastAsia="zh-CN"/>
        </w:rPr>
      </w:pPr>
      <w:r w:rsidRPr="006F537D">
        <w:rPr>
          <w:rFonts w:ascii="Arial" w:hAnsi="Arial" w:cs="Arial"/>
          <w:color w:val="000000" w:themeColor="text1"/>
          <w:kern w:val="1"/>
          <w:lang w:eastAsia="zh-CN"/>
        </w:rPr>
        <w:t xml:space="preserve">- aktualny dokument tożsamości z podaniem organu wydającego, </w:t>
      </w:r>
    </w:p>
    <w:p w14:paraId="20C3779D" w14:textId="77777777" w:rsidR="00341FAD" w:rsidRPr="006F537D" w:rsidRDefault="00341FAD" w:rsidP="00DD66A6">
      <w:pPr>
        <w:shd w:val="clear" w:color="auto" w:fill="FFFFFF"/>
        <w:tabs>
          <w:tab w:val="left" w:pos="284"/>
        </w:tabs>
        <w:suppressAutoHyphens/>
        <w:spacing w:line="240" w:lineRule="auto"/>
        <w:ind w:firstLine="993"/>
        <w:jc w:val="both"/>
        <w:rPr>
          <w:rFonts w:ascii="Arial" w:hAnsi="Arial" w:cs="Arial"/>
          <w:color w:val="000000" w:themeColor="text1"/>
          <w:kern w:val="1"/>
          <w:lang w:eastAsia="zh-CN"/>
        </w:rPr>
      </w:pPr>
      <w:r w:rsidRPr="006F537D">
        <w:rPr>
          <w:rFonts w:ascii="Arial" w:hAnsi="Arial" w:cs="Arial"/>
          <w:color w:val="000000" w:themeColor="text1"/>
          <w:kern w:val="1"/>
          <w:lang w:eastAsia="zh-CN"/>
        </w:rPr>
        <w:t>- numery rejestracyjne samochodów oraz innego sprzętu.</w:t>
      </w:r>
    </w:p>
    <w:p w14:paraId="05D08AF2" w14:textId="77777777" w:rsidR="00341FAD" w:rsidRPr="006F537D" w:rsidRDefault="00341FAD" w:rsidP="00DD66A6">
      <w:pPr>
        <w:numPr>
          <w:ilvl w:val="0"/>
          <w:numId w:val="25"/>
        </w:numPr>
        <w:tabs>
          <w:tab w:val="left" w:pos="851"/>
        </w:tabs>
        <w:suppressAutoHyphens/>
        <w:spacing w:after="200" w:line="240" w:lineRule="auto"/>
        <w:ind w:left="426"/>
        <w:contextualSpacing/>
        <w:jc w:val="both"/>
        <w:rPr>
          <w:rFonts w:ascii="Arial" w:hAnsi="Arial" w:cs="Arial"/>
          <w:kern w:val="3"/>
          <w:lang w:eastAsia="zh-CN"/>
        </w:rPr>
      </w:pPr>
      <w:r w:rsidRPr="006F537D">
        <w:rPr>
          <w:rFonts w:ascii="Arial" w:hAnsi="Arial" w:cs="Arial"/>
          <w:kern w:val="3"/>
          <w:lang w:eastAsia="zh-CN"/>
        </w:rPr>
        <w:t xml:space="preserve">Wykonawca dostawy jest zobowiązany  stosować się do obowiązujących przepisów w zakresie wejścia i wjazdu do jednostki, parkowania pojazdów, poruszania się po terenie chronionym, jak również </w:t>
      </w:r>
      <w:r w:rsidRPr="006F537D">
        <w:rPr>
          <w:rFonts w:ascii="Arial" w:eastAsia="Lucida Sans Unicode" w:hAnsi="Arial" w:cs="Arial"/>
          <w:kern w:val="3"/>
          <w:lang w:eastAsia="ar-SA"/>
        </w:rPr>
        <w:t>uzyskania pozwolenia Dowódcy jednostki, na terenie której wykonywana jest dostawa, na:</w:t>
      </w:r>
    </w:p>
    <w:p w14:paraId="2C6F0F47" w14:textId="77777777" w:rsidR="00341FAD" w:rsidRPr="006F537D" w:rsidRDefault="00341FAD" w:rsidP="00DD66A6">
      <w:pPr>
        <w:tabs>
          <w:tab w:val="left" w:pos="851"/>
        </w:tabs>
        <w:suppressAutoHyphens/>
        <w:spacing w:line="240" w:lineRule="auto"/>
        <w:ind w:left="1134"/>
        <w:contextualSpacing/>
        <w:jc w:val="both"/>
        <w:rPr>
          <w:rFonts w:ascii="Arial" w:eastAsia="Lucida Sans Unicode" w:hAnsi="Arial" w:cs="Arial"/>
          <w:kern w:val="3"/>
          <w:lang w:eastAsia="ar-SA"/>
        </w:rPr>
      </w:pPr>
      <w:r w:rsidRPr="006F537D">
        <w:rPr>
          <w:rFonts w:ascii="Arial" w:eastAsia="Lucida Sans Unicode" w:hAnsi="Arial" w:cs="Arial"/>
          <w:kern w:val="3"/>
          <w:lang w:eastAsia="ar-SA"/>
        </w:rPr>
        <w:t>- wnoszenie sprzętu audiowizualnego oraz wszelkich urządzeń służących do rejestracji obrazu i dźwięku,</w:t>
      </w:r>
    </w:p>
    <w:p w14:paraId="3BA9D476" w14:textId="77777777" w:rsidR="00341FAD" w:rsidRPr="006F537D" w:rsidRDefault="00341FAD" w:rsidP="00DD66A6">
      <w:pPr>
        <w:tabs>
          <w:tab w:val="left" w:pos="851"/>
        </w:tabs>
        <w:suppressAutoHyphens/>
        <w:spacing w:line="240" w:lineRule="auto"/>
        <w:ind w:left="1134"/>
        <w:contextualSpacing/>
        <w:jc w:val="both"/>
        <w:rPr>
          <w:rFonts w:ascii="Arial" w:eastAsia="Lucida Sans Unicode" w:hAnsi="Arial" w:cs="Arial"/>
          <w:kern w:val="3"/>
          <w:lang w:eastAsia="ar-SA"/>
        </w:rPr>
      </w:pPr>
      <w:r w:rsidRPr="006F537D">
        <w:rPr>
          <w:rFonts w:ascii="Arial" w:eastAsia="Lucida Sans Unicode" w:hAnsi="Arial" w:cs="Arial"/>
          <w:kern w:val="3"/>
          <w:lang w:eastAsia="ar-SA"/>
        </w:rPr>
        <w:t>- użytkowanie w miejscu wykonywania prac telefonu komórkowego.</w:t>
      </w:r>
    </w:p>
    <w:p w14:paraId="7D487926" w14:textId="77777777" w:rsidR="00341FAD" w:rsidRPr="006F537D" w:rsidRDefault="00341FAD" w:rsidP="00DD66A6">
      <w:pPr>
        <w:tabs>
          <w:tab w:val="left" w:pos="851"/>
        </w:tabs>
        <w:suppressAutoHyphens/>
        <w:spacing w:line="240" w:lineRule="auto"/>
        <w:ind w:left="340"/>
        <w:contextualSpacing/>
        <w:jc w:val="both"/>
        <w:rPr>
          <w:rFonts w:ascii="Arial" w:hAnsi="Arial" w:cs="Arial"/>
          <w:kern w:val="3"/>
          <w:lang w:eastAsia="zh-CN"/>
        </w:rPr>
      </w:pPr>
    </w:p>
    <w:p w14:paraId="605C8F2E" w14:textId="283BE764" w:rsidR="00341FAD" w:rsidRPr="006F537D" w:rsidRDefault="00341FAD" w:rsidP="00DD66A6">
      <w:pPr>
        <w:numPr>
          <w:ilvl w:val="0"/>
          <w:numId w:val="25"/>
        </w:numPr>
        <w:tabs>
          <w:tab w:val="left" w:pos="851"/>
        </w:tabs>
        <w:suppressAutoHyphens/>
        <w:spacing w:after="200" w:line="240" w:lineRule="auto"/>
        <w:ind w:left="426"/>
        <w:contextualSpacing/>
        <w:jc w:val="both"/>
        <w:rPr>
          <w:rFonts w:ascii="Arial" w:eastAsia="Lucida Sans Unicode" w:hAnsi="Arial" w:cs="Arial"/>
          <w:kern w:val="3"/>
          <w:lang w:eastAsia="ar-SA"/>
        </w:rPr>
      </w:pPr>
      <w:r w:rsidRPr="006F537D">
        <w:rPr>
          <w:rFonts w:ascii="Arial" w:eastAsia="Lucida Sans Unicode" w:hAnsi="Arial" w:cs="Arial"/>
          <w:kern w:val="3"/>
          <w:lang w:eastAsia="ar-SA"/>
        </w:rPr>
        <w:t xml:space="preserve"> Dostawa, wszelkie informacje oraz materiały uzyskane w czasie, i po jej realizacji nie mogą być wykorzystane do żadnego rodzaju materiałów promocyjnych i czynności   z tym związanych, w szczególności prezentacji w środkach masowego przekazu, filmach, ulotkach, folderach itp.</w:t>
      </w:r>
    </w:p>
    <w:p w14:paraId="6BF56C2F" w14:textId="1D28BFD2" w:rsidR="00AC4875" w:rsidRPr="006F537D" w:rsidRDefault="00AC4875" w:rsidP="00DD66A6">
      <w:pPr>
        <w:pStyle w:val="Akapitzlist1"/>
        <w:numPr>
          <w:ilvl w:val="0"/>
          <w:numId w:val="25"/>
        </w:numPr>
        <w:shd w:val="clear" w:color="auto" w:fill="FFFFFF"/>
        <w:tabs>
          <w:tab w:val="left" w:pos="426"/>
        </w:tabs>
        <w:ind w:left="142" w:hanging="284"/>
        <w:jc w:val="both"/>
        <w:rPr>
          <w:rFonts w:ascii="Arial" w:hAnsi="Arial" w:cs="Arial"/>
          <w:color w:val="000000" w:themeColor="text1"/>
          <w:sz w:val="22"/>
          <w:szCs w:val="22"/>
        </w:rPr>
      </w:pPr>
      <w:r w:rsidRPr="006F537D">
        <w:rPr>
          <w:rFonts w:ascii="Arial" w:hAnsi="Arial" w:cs="Arial"/>
          <w:color w:val="000000" w:themeColor="text1"/>
          <w:sz w:val="22"/>
          <w:szCs w:val="22"/>
        </w:rPr>
        <w:t xml:space="preserve">Wykonawca zobowiązany jest do przesłania wykazu osób (imię, nazwisko, numer i seria dowodu osobistego, przez kogo wydany) oraz pojazdów (marka pojazdu oraz numer rejestracyjny) realizujących dostawy zgodnie z załącznikiem nr </w:t>
      </w:r>
      <w:r w:rsidR="009E0202" w:rsidRPr="006F537D">
        <w:rPr>
          <w:rFonts w:ascii="Arial" w:hAnsi="Arial" w:cs="Arial"/>
          <w:color w:val="000000" w:themeColor="text1"/>
          <w:sz w:val="22"/>
          <w:szCs w:val="22"/>
        </w:rPr>
        <w:t>5</w:t>
      </w:r>
      <w:r w:rsidRPr="006F537D">
        <w:rPr>
          <w:rFonts w:ascii="Arial" w:hAnsi="Arial" w:cs="Arial"/>
          <w:color w:val="000000" w:themeColor="text1"/>
          <w:sz w:val="22"/>
          <w:szCs w:val="22"/>
        </w:rPr>
        <w:t xml:space="preserve"> do niniejszej umowy, </w:t>
      </w:r>
      <w:r w:rsidRPr="006F537D">
        <w:rPr>
          <w:rFonts w:ascii="Arial" w:hAnsi="Arial" w:cs="Arial"/>
          <w:b/>
          <w:color w:val="000000" w:themeColor="text1"/>
          <w:sz w:val="22"/>
          <w:szCs w:val="22"/>
        </w:rPr>
        <w:t>w terminie do 7 dni od daty podpisania umowy</w:t>
      </w:r>
      <w:r w:rsidRPr="006F537D">
        <w:rPr>
          <w:rFonts w:ascii="Arial" w:hAnsi="Arial" w:cs="Arial"/>
          <w:color w:val="000000" w:themeColor="text1"/>
          <w:sz w:val="22"/>
          <w:szCs w:val="22"/>
        </w:rPr>
        <w:t>.</w:t>
      </w:r>
    </w:p>
    <w:p w14:paraId="74732685" w14:textId="77777777" w:rsidR="00B97A8F" w:rsidRPr="006F537D" w:rsidRDefault="00B97A8F" w:rsidP="001658E6">
      <w:pPr>
        <w:widowControl w:val="0"/>
        <w:tabs>
          <w:tab w:val="left" w:pos="180"/>
          <w:tab w:val="left" w:pos="360"/>
        </w:tabs>
        <w:suppressAutoHyphens/>
        <w:spacing w:after="0" w:line="276" w:lineRule="auto"/>
        <w:ind w:right="14"/>
        <w:jc w:val="both"/>
        <w:rPr>
          <w:rFonts w:ascii="Arial" w:eastAsia="Times New Roman" w:hAnsi="Arial" w:cs="Arial"/>
          <w:lang w:eastAsia="pl-PL"/>
        </w:rPr>
      </w:pPr>
    </w:p>
    <w:p w14:paraId="38C0A908" w14:textId="6985ADA0" w:rsidR="001658E6" w:rsidRPr="006F537D" w:rsidRDefault="003317FF" w:rsidP="001658E6">
      <w:pPr>
        <w:suppressAutoHyphen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 1</w:t>
      </w:r>
      <w:r w:rsidR="008D2461" w:rsidRPr="006F537D">
        <w:rPr>
          <w:rFonts w:ascii="Arial" w:eastAsia="Times New Roman" w:hAnsi="Arial" w:cs="Arial"/>
          <w:b/>
          <w:color w:val="000000"/>
          <w:lang w:eastAsia="pl-PL"/>
        </w:rPr>
        <w:t>5</w:t>
      </w:r>
      <w:r w:rsidR="001658E6" w:rsidRPr="006F537D">
        <w:rPr>
          <w:rFonts w:ascii="Arial" w:eastAsia="Times New Roman" w:hAnsi="Arial" w:cs="Arial"/>
          <w:b/>
          <w:color w:val="000000"/>
          <w:lang w:eastAsia="pl-PL"/>
        </w:rPr>
        <w:t>.</w:t>
      </w:r>
    </w:p>
    <w:p w14:paraId="522165FB" w14:textId="77777777" w:rsidR="001658E6" w:rsidRPr="006F537D" w:rsidRDefault="001658E6" w:rsidP="001658E6">
      <w:pPr>
        <w:suppressAutoHyphens/>
        <w:spacing w:after="0" w:line="276" w:lineRule="auto"/>
        <w:jc w:val="center"/>
        <w:rPr>
          <w:rFonts w:ascii="Arial" w:eastAsia="Times New Roman" w:hAnsi="Arial" w:cs="Arial"/>
          <w:b/>
          <w:color w:val="000000"/>
          <w:lang w:eastAsia="pl-PL"/>
        </w:rPr>
      </w:pPr>
      <w:r w:rsidRPr="006F537D">
        <w:rPr>
          <w:rFonts w:ascii="Arial" w:eastAsia="Times New Roman" w:hAnsi="Arial" w:cs="Arial"/>
          <w:b/>
          <w:color w:val="000000"/>
          <w:lang w:eastAsia="pl-PL"/>
        </w:rPr>
        <w:t>Postanowienia końcowe</w:t>
      </w:r>
    </w:p>
    <w:p w14:paraId="7A62EE00" w14:textId="77777777" w:rsidR="001658E6" w:rsidRPr="006F537D" w:rsidRDefault="001658E6" w:rsidP="008B6D11">
      <w:pPr>
        <w:tabs>
          <w:tab w:val="left" w:pos="1440"/>
        </w:tabs>
        <w:suppressAutoHyphens/>
        <w:spacing w:after="0" w:line="276" w:lineRule="auto"/>
        <w:ind w:left="284" w:hanging="284"/>
        <w:contextualSpacing/>
        <w:jc w:val="both"/>
        <w:rPr>
          <w:rFonts w:ascii="Arial" w:eastAsia="Calibri" w:hAnsi="Arial" w:cs="Arial"/>
          <w:color w:val="000000"/>
        </w:rPr>
      </w:pPr>
      <w:r w:rsidRPr="006F537D">
        <w:rPr>
          <w:rFonts w:ascii="Arial" w:eastAsia="Calibri" w:hAnsi="Arial" w:cs="Arial"/>
          <w:color w:val="000000"/>
        </w:rPr>
        <w:t>1. Wykonawca jest zobowiązany do informowania Zamawiającego o zmianie formy prowadzonej działalności oraz zmianie adresu siedziby firmy pod rygorem uznania korespondencji kierowanej na ostatni podany przez Wykonawcę adres za doręczoną. Powyższe zobowiązanie dotyczy okresu obowiązywania Umowy, gwarancji, rękojmi za wady oraz niezakończonych rozliczeń wynikających z Umowy.</w:t>
      </w:r>
    </w:p>
    <w:p w14:paraId="40517C7F" w14:textId="5D4F2B30" w:rsidR="001658E6" w:rsidRPr="006F537D"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6F537D">
        <w:rPr>
          <w:rFonts w:ascii="Arial" w:eastAsia="Calibri" w:hAnsi="Arial" w:cs="Arial"/>
          <w:color w:val="000000"/>
        </w:rPr>
        <w:t>2.</w:t>
      </w:r>
      <w:r w:rsidR="00DD66A6">
        <w:rPr>
          <w:rFonts w:ascii="Arial" w:eastAsia="Calibri" w:hAnsi="Arial" w:cs="Arial"/>
          <w:color w:val="000000"/>
        </w:rPr>
        <w:t xml:space="preserve"> </w:t>
      </w:r>
      <w:r w:rsidRPr="006F537D">
        <w:rPr>
          <w:rFonts w:ascii="Arial" w:eastAsia="Calibri" w:hAnsi="Arial" w:cs="Arial"/>
          <w:color w:val="000000"/>
        </w:rPr>
        <w:t>Wykonawca jest zobowiązany do informowania Zamawiającego o likwidacji, wszczęciu postępowania upadłościowego, zajęciu majątku w zakresie uniemożliwiającym realizację przedmiotu Umowy.</w:t>
      </w:r>
    </w:p>
    <w:p w14:paraId="1121EFC7" w14:textId="77777777" w:rsidR="001658E6" w:rsidRPr="006F537D" w:rsidRDefault="001658E6" w:rsidP="00EB284E">
      <w:pPr>
        <w:tabs>
          <w:tab w:val="left" w:pos="1440"/>
        </w:tabs>
        <w:suppressAutoHyphens/>
        <w:spacing w:after="0" w:line="276" w:lineRule="auto"/>
        <w:ind w:left="284" w:hanging="284"/>
        <w:contextualSpacing/>
        <w:jc w:val="both"/>
        <w:rPr>
          <w:rFonts w:ascii="Arial" w:eastAsia="Calibri" w:hAnsi="Arial" w:cs="Arial"/>
          <w:color w:val="000000"/>
        </w:rPr>
      </w:pPr>
      <w:r w:rsidRPr="006F537D">
        <w:rPr>
          <w:rFonts w:ascii="Arial" w:eastAsia="Calibri" w:hAnsi="Arial" w:cs="Arial"/>
          <w:color w:val="000000"/>
        </w:rPr>
        <w:t xml:space="preserve">3. Wykonawca nie może bez uzyskania uprzedniej pisemnej zgody Zamawiającego dokonać przelewu praw, obowiązków i wierzytelności przysługujących mu z niniejszej Umowy na osobę trzecią. </w:t>
      </w:r>
    </w:p>
    <w:p w14:paraId="5DF85E63" w14:textId="06034086" w:rsidR="001658E6" w:rsidRPr="006F537D"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6F537D">
        <w:rPr>
          <w:rFonts w:ascii="Arial" w:eastAsia="NSimSun" w:hAnsi="Arial" w:cs="Arial"/>
          <w:kern w:val="2"/>
          <w:lang w:eastAsia="zh-CN" w:bidi="hi-IN"/>
        </w:rPr>
        <w:t>4. W sprawach nieuregulowanych niniejszą Umową mają zastosowanie przepisy obowiązującego prawa</w:t>
      </w:r>
      <w:r w:rsidR="00A32FFF" w:rsidRPr="006F537D">
        <w:rPr>
          <w:rFonts w:ascii="Arial" w:eastAsia="NSimSun" w:hAnsi="Arial" w:cs="Arial"/>
          <w:kern w:val="2"/>
          <w:lang w:eastAsia="zh-CN" w:bidi="hi-IN"/>
        </w:rPr>
        <w:t>, w tym m. in. Kodeks cywilny</w:t>
      </w:r>
      <w:r w:rsidR="00AE1D8C" w:rsidRPr="006F537D">
        <w:rPr>
          <w:rFonts w:ascii="Arial" w:eastAsia="NSimSun" w:hAnsi="Arial" w:cs="Arial"/>
          <w:kern w:val="2"/>
          <w:lang w:eastAsia="zh-CN" w:bidi="hi-IN"/>
        </w:rPr>
        <w:t>, ustawa Prawo zamówień publicznych</w:t>
      </w:r>
      <w:r w:rsidR="00A32FFF" w:rsidRPr="006F537D">
        <w:rPr>
          <w:rFonts w:ascii="Arial" w:eastAsia="NSimSun" w:hAnsi="Arial" w:cs="Arial"/>
          <w:kern w:val="2"/>
          <w:lang w:eastAsia="zh-CN" w:bidi="hi-IN"/>
        </w:rPr>
        <w:t>.</w:t>
      </w:r>
    </w:p>
    <w:p w14:paraId="1C49E58B" w14:textId="77777777" w:rsidR="001658E6" w:rsidRPr="006F537D" w:rsidRDefault="001658E6" w:rsidP="00EB284E">
      <w:pPr>
        <w:suppressAutoHyphens/>
        <w:spacing w:after="0" w:line="276" w:lineRule="auto"/>
        <w:ind w:left="284" w:hanging="284"/>
        <w:jc w:val="both"/>
        <w:textAlignment w:val="baseline"/>
        <w:rPr>
          <w:rFonts w:ascii="Arial" w:eastAsia="NSimSun" w:hAnsi="Arial" w:cs="Arial"/>
          <w:kern w:val="2"/>
          <w:lang w:eastAsia="zh-CN" w:bidi="hi-IN"/>
        </w:rPr>
      </w:pPr>
      <w:r w:rsidRPr="006F537D">
        <w:rPr>
          <w:rFonts w:ascii="Arial" w:eastAsia="NSimSun" w:hAnsi="Arial" w:cs="Arial"/>
          <w:kern w:val="2"/>
          <w:lang w:eastAsia="zh-CN" w:bidi="hi-IN"/>
        </w:rPr>
        <w:t>5. Ewentualne spory wynikłe w toku realizacji niniejszej Umowy rozstrzygane będą przez właściwy sąd powszechny właściwy dla siedziby Zamawiającego.</w:t>
      </w:r>
    </w:p>
    <w:p w14:paraId="59F7B659" w14:textId="77777777" w:rsidR="001658E6" w:rsidRPr="006F537D" w:rsidRDefault="001658E6" w:rsidP="00EB284E">
      <w:pPr>
        <w:suppressAutoHyphens/>
        <w:spacing w:after="0" w:line="276" w:lineRule="auto"/>
        <w:ind w:left="284" w:hanging="284"/>
        <w:jc w:val="both"/>
        <w:textAlignment w:val="baseline"/>
        <w:rPr>
          <w:rFonts w:ascii="Arial" w:eastAsia="Times New Roman" w:hAnsi="Arial" w:cs="Arial"/>
          <w:kern w:val="2"/>
          <w:lang w:eastAsia="zh-CN" w:bidi="hi-IN"/>
        </w:rPr>
      </w:pPr>
      <w:r w:rsidRPr="006F537D">
        <w:rPr>
          <w:rFonts w:ascii="Arial" w:eastAsia="NSimSun" w:hAnsi="Arial" w:cs="Arial"/>
          <w:kern w:val="2"/>
          <w:lang w:eastAsia="zh-CN" w:bidi="hi-IN"/>
        </w:rPr>
        <w:t xml:space="preserve">6. </w:t>
      </w:r>
      <w:r w:rsidRPr="006F537D">
        <w:rPr>
          <w:rFonts w:ascii="Arial" w:eastAsia="Times New Roman" w:hAnsi="Arial" w:cs="Arial"/>
          <w:kern w:val="2"/>
          <w:lang w:eastAsia="zh-CN" w:bidi="hi-IN"/>
        </w:rPr>
        <w:t xml:space="preserve">Każda ze Stron może jednostronnie dokonać zmian w zakresie danych teleadresowych, osób upoważnionych do kontaktu, zawiadamiając niezwłocznie o tym pisemnie drugą Stronę. </w:t>
      </w:r>
    </w:p>
    <w:p w14:paraId="0F1B5EA9" w14:textId="1FDFBBB8" w:rsidR="001658E6" w:rsidRPr="006F537D" w:rsidRDefault="001658E6" w:rsidP="00EB284E">
      <w:pPr>
        <w:suppressAutoHyphens/>
        <w:spacing w:after="0" w:line="276" w:lineRule="auto"/>
        <w:ind w:left="284" w:hanging="284"/>
        <w:jc w:val="both"/>
        <w:textAlignment w:val="baseline"/>
        <w:rPr>
          <w:rFonts w:ascii="Arial" w:eastAsia="Times New Roman" w:hAnsi="Arial" w:cs="Arial"/>
          <w:kern w:val="2"/>
          <w:lang w:eastAsia="pl-PL" w:bidi="hi-IN"/>
        </w:rPr>
      </w:pPr>
      <w:r w:rsidRPr="006F537D">
        <w:rPr>
          <w:rFonts w:ascii="Arial" w:eastAsia="Times New Roman" w:hAnsi="Arial" w:cs="Arial"/>
          <w:bCs/>
          <w:kern w:val="2"/>
          <w:lang w:eastAsia="zh-CN" w:bidi="hi-IN"/>
        </w:rPr>
        <w:t>7.</w:t>
      </w:r>
      <w:r w:rsidRPr="006F537D">
        <w:rPr>
          <w:rFonts w:ascii="Arial" w:eastAsia="Times New Roman" w:hAnsi="Arial" w:cs="Arial"/>
          <w:b/>
          <w:kern w:val="2"/>
          <w:lang w:eastAsia="zh-CN" w:bidi="hi-IN"/>
        </w:rPr>
        <w:t xml:space="preserve"> </w:t>
      </w:r>
      <w:r w:rsidRPr="006F537D">
        <w:rPr>
          <w:rFonts w:ascii="Arial" w:eastAsia="Times New Roman" w:hAnsi="Arial" w:cs="Arial"/>
          <w:kern w:val="2"/>
          <w:lang w:eastAsia="pl-PL" w:bidi="hi-IN"/>
        </w:rPr>
        <w:t xml:space="preserve">W przypadku, gdy jakiekolwiek postanowienia Umowy staną się nieważne lub bezskuteczne, fakt ten nie wpłynie na inne postanowienia Umowy, które pozostają </w:t>
      </w:r>
      <w:r w:rsidR="00C07FD3" w:rsidRPr="006F537D">
        <w:rPr>
          <w:rFonts w:ascii="Arial" w:eastAsia="Times New Roman" w:hAnsi="Arial" w:cs="Arial"/>
          <w:kern w:val="2"/>
          <w:lang w:eastAsia="pl-PL" w:bidi="hi-IN"/>
        </w:rPr>
        <w:t xml:space="preserve">                 </w:t>
      </w:r>
      <w:r w:rsidRPr="006F537D">
        <w:rPr>
          <w:rFonts w:ascii="Arial" w:eastAsia="Times New Roman" w:hAnsi="Arial" w:cs="Arial"/>
          <w:kern w:val="2"/>
          <w:lang w:eastAsia="pl-PL" w:bidi="hi-IN"/>
        </w:rPr>
        <w:t xml:space="preserve">w mocy i są wiążące we wzajemnych stosunkach Stron wynikających z Umowy. </w:t>
      </w:r>
      <w:r w:rsidR="00C07FD3" w:rsidRPr="006F537D">
        <w:rPr>
          <w:rFonts w:ascii="Arial" w:eastAsia="Times New Roman" w:hAnsi="Arial" w:cs="Arial"/>
          <w:kern w:val="2"/>
          <w:lang w:eastAsia="pl-PL" w:bidi="hi-IN"/>
        </w:rPr>
        <w:t xml:space="preserve">                          </w:t>
      </w:r>
      <w:r w:rsidRPr="006F537D">
        <w:rPr>
          <w:rFonts w:ascii="Arial" w:eastAsia="Times New Roman" w:hAnsi="Arial" w:cs="Arial"/>
          <w:kern w:val="2"/>
          <w:lang w:eastAsia="pl-PL" w:bidi="hi-IN"/>
        </w:rPr>
        <w:t>W przypadku nieważności lub bezskuteczności jednego lub więcej postanowień Umowy, Strony zobowiązują się zgodnie dążyć do ustalenia takiej treści Umowy, która będzie optymalnie odpowiadała zgodnym intencjom Stron, celowi i przeznaczeniu Umowy oraz zaistniałym okolicznościom.</w:t>
      </w:r>
    </w:p>
    <w:p w14:paraId="280B2335" w14:textId="77777777" w:rsidR="001658E6" w:rsidRPr="006F537D" w:rsidRDefault="001658E6" w:rsidP="001658E6">
      <w:pPr>
        <w:suppressAutoHyphens/>
        <w:spacing w:after="0" w:line="276" w:lineRule="auto"/>
        <w:jc w:val="both"/>
        <w:textAlignment w:val="baseline"/>
        <w:rPr>
          <w:rFonts w:ascii="Arial" w:eastAsia="Times New Roman" w:hAnsi="Arial" w:cs="Arial"/>
          <w:kern w:val="2"/>
          <w:lang w:eastAsia="zh-CN" w:bidi="hi-IN"/>
        </w:rPr>
      </w:pPr>
      <w:r w:rsidRPr="006F537D">
        <w:rPr>
          <w:rFonts w:ascii="Arial" w:eastAsia="Times New Roman" w:hAnsi="Arial" w:cs="Arial"/>
          <w:bCs/>
          <w:kern w:val="2"/>
          <w:lang w:eastAsia="zh-CN" w:bidi="hi-IN"/>
        </w:rPr>
        <w:t>8.</w:t>
      </w:r>
      <w:r w:rsidRPr="006F537D">
        <w:rPr>
          <w:rFonts w:ascii="Arial" w:eastAsia="Times New Roman" w:hAnsi="Arial" w:cs="Arial"/>
          <w:b/>
          <w:kern w:val="2"/>
          <w:lang w:eastAsia="zh-CN" w:bidi="hi-IN"/>
        </w:rPr>
        <w:t xml:space="preserve">  </w:t>
      </w:r>
      <w:r w:rsidRPr="006F537D">
        <w:rPr>
          <w:rFonts w:ascii="Arial" w:eastAsia="Times New Roman" w:hAnsi="Arial" w:cs="Arial"/>
          <w:kern w:val="2"/>
          <w:lang w:eastAsia="zh-CN" w:bidi="hi-IN"/>
        </w:rPr>
        <w:t>Umowa została zawarta w dniu podpisania przez Strony.</w:t>
      </w:r>
    </w:p>
    <w:p w14:paraId="70AFCC8D" w14:textId="77777777" w:rsidR="003317FF" w:rsidRPr="006F537D" w:rsidRDefault="003317FF" w:rsidP="001658E6">
      <w:pPr>
        <w:suppressAutoHyphens/>
        <w:spacing w:after="0" w:line="276" w:lineRule="auto"/>
        <w:jc w:val="both"/>
        <w:textAlignment w:val="baseline"/>
        <w:rPr>
          <w:rFonts w:ascii="Arial" w:eastAsia="NSimSun" w:hAnsi="Arial" w:cs="Arial"/>
          <w:kern w:val="2"/>
          <w:lang w:eastAsia="zh-CN" w:bidi="hi-IN"/>
        </w:rPr>
      </w:pPr>
    </w:p>
    <w:p w14:paraId="4E52695E" w14:textId="0CB243A6" w:rsidR="001658E6" w:rsidRPr="006F537D" w:rsidRDefault="003317FF" w:rsidP="001658E6">
      <w:pPr>
        <w:keepNext/>
        <w:keepLines/>
        <w:suppressAutoHyphens/>
        <w:spacing w:after="0" w:line="276" w:lineRule="auto"/>
        <w:contextualSpacing/>
        <w:jc w:val="center"/>
        <w:outlineLvl w:val="0"/>
        <w:rPr>
          <w:rFonts w:ascii="Arial" w:eastAsia="Times New Roman" w:hAnsi="Arial" w:cs="Arial"/>
          <w:b/>
        </w:rPr>
      </w:pPr>
      <w:r w:rsidRPr="006F537D">
        <w:rPr>
          <w:rFonts w:ascii="Arial" w:eastAsia="Times New Roman" w:hAnsi="Arial" w:cs="Arial"/>
          <w:b/>
        </w:rPr>
        <w:t>§ 1</w:t>
      </w:r>
      <w:r w:rsidR="008D2461" w:rsidRPr="006F537D">
        <w:rPr>
          <w:rFonts w:ascii="Arial" w:eastAsia="Times New Roman" w:hAnsi="Arial" w:cs="Arial"/>
          <w:b/>
        </w:rPr>
        <w:t>6</w:t>
      </w:r>
      <w:r w:rsidR="001658E6" w:rsidRPr="006F537D">
        <w:rPr>
          <w:rFonts w:ascii="Arial" w:eastAsia="Times New Roman" w:hAnsi="Arial" w:cs="Arial"/>
          <w:b/>
        </w:rPr>
        <w:t>.</w:t>
      </w:r>
    </w:p>
    <w:p w14:paraId="1FCBE9CD" w14:textId="6C555C5F" w:rsidR="001658E6" w:rsidRPr="006F537D" w:rsidRDefault="001658E6" w:rsidP="0084458C">
      <w:pPr>
        <w:keepNext/>
        <w:keepLines/>
        <w:suppressAutoHyphens/>
        <w:spacing w:after="0" w:line="276" w:lineRule="auto"/>
        <w:ind w:left="284" w:hanging="284"/>
        <w:contextualSpacing/>
        <w:jc w:val="both"/>
        <w:outlineLvl w:val="0"/>
        <w:rPr>
          <w:rFonts w:ascii="Arial" w:eastAsia="Times New Roman" w:hAnsi="Arial" w:cs="Arial"/>
          <w:bCs/>
        </w:rPr>
      </w:pPr>
      <w:r w:rsidRPr="006F537D">
        <w:rPr>
          <w:rFonts w:ascii="Arial" w:eastAsia="Calibri" w:hAnsi="Arial" w:cs="Arial"/>
        </w:rPr>
        <w:t>1.</w:t>
      </w:r>
      <w:r w:rsidR="0084458C">
        <w:rPr>
          <w:rFonts w:ascii="Arial" w:eastAsia="Calibri" w:hAnsi="Arial" w:cs="Arial"/>
        </w:rPr>
        <w:t xml:space="preserve"> </w:t>
      </w:r>
      <w:r w:rsidRPr="006F537D">
        <w:rPr>
          <w:rFonts w:ascii="Arial" w:eastAsia="Calibri" w:hAnsi="Arial" w:cs="Arial"/>
        </w:rPr>
        <w:t>Umowę niniejszą wra</w:t>
      </w:r>
      <w:r w:rsidR="00AE1D8C" w:rsidRPr="006F537D">
        <w:rPr>
          <w:rFonts w:ascii="Arial" w:eastAsia="Calibri" w:hAnsi="Arial" w:cs="Arial"/>
        </w:rPr>
        <w:t>z z załącznikami sporządzono w 3</w:t>
      </w:r>
      <w:r w:rsidRPr="006F537D">
        <w:rPr>
          <w:rFonts w:ascii="Arial" w:eastAsia="Calibri" w:hAnsi="Arial" w:cs="Arial"/>
        </w:rPr>
        <w:t>. jednobrzmiących egzemplarzach,</w:t>
      </w:r>
      <w:r w:rsidR="00AE1D8C" w:rsidRPr="006F537D">
        <w:rPr>
          <w:rFonts w:ascii="Arial" w:eastAsia="Calibri" w:hAnsi="Arial" w:cs="Arial"/>
        </w:rPr>
        <w:t xml:space="preserve"> w tym 1</w:t>
      </w:r>
      <w:r w:rsidR="00A32FFF" w:rsidRPr="006F537D">
        <w:rPr>
          <w:rFonts w:ascii="Arial" w:eastAsia="Calibri" w:hAnsi="Arial" w:cs="Arial"/>
        </w:rPr>
        <w:t xml:space="preserve"> egz. dla Wykonawcy i </w:t>
      </w:r>
      <w:r w:rsidR="00AE1D8C" w:rsidRPr="006F537D">
        <w:rPr>
          <w:rFonts w:ascii="Arial" w:eastAsia="Calibri" w:hAnsi="Arial" w:cs="Arial"/>
        </w:rPr>
        <w:t>2</w:t>
      </w:r>
      <w:r w:rsidRPr="006F537D">
        <w:rPr>
          <w:rFonts w:ascii="Arial" w:eastAsia="Calibri" w:hAnsi="Arial" w:cs="Arial"/>
        </w:rPr>
        <w:t xml:space="preserve"> egz. dla Zamawiającego.</w:t>
      </w:r>
    </w:p>
    <w:p w14:paraId="6CD52327" w14:textId="04F55873" w:rsidR="001658E6" w:rsidRPr="006F537D" w:rsidRDefault="001658E6" w:rsidP="0084458C">
      <w:pPr>
        <w:keepNext/>
        <w:keepLines/>
        <w:suppressAutoHyphens/>
        <w:spacing w:after="0" w:line="276" w:lineRule="auto"/>
        <w:contextualSpacing/>
        <w:jc w:val="both"/>
        <w:outlineLvl w:val="0"/>
        <w:rPr>
          <w:rFonts w:ascii="Arial" w:eastAsia="Times New Roman" w:hAnsi="Arial" w:cs="Arial"/>
          <w:lang w:eastAsia="pl-PL"/>
        </w:rPr>
      </w:pPr>
      <w:r w:rsidRPr="006F537D">
        <w:rPr>
          <w:rFonts w:ascii="Arial" w:eastAsia="Times New Roman" w:hAnsi="Arial" w:cs="Arial"/>
          <w:bCs/>
        </w:rPr>
        <w:t>2.</w:t>
      </w:r>
      <w:r w:rsidRPr="006F537D">
        <w:rPr>
          <w:rFonts w:ascii="Arial" w:eastAsia="Times New Roman" w:hAnsi="Arial" w:cs="Arial"/>
          <w:b/>
        </w:rPr>
        <w:t xml:space="preserve"> </w:t>
      </w:r>
      <w:r w:rsidRPr="006F537D">
        <w:rPr>
          <w:rFonts w:ascii="Arial" w:eastAsia="Times New Roman" w:hAnsi="Arial" w:cs="Arial"/>
          <w:lang w:eastAsia="pl-PL"/>
        </w:rPr>
        <w:t>Integralną część Umowy stanowią</w:t>
      </w:r>
      <w:r w:rsidR="00863787" w:rsidRPr="006F537D">
        <w:rPr>
          <w:rFonts w:ascii="Arial" w:eastAsia="Times New Roman" w:hAnsi="Arial" w:cs="Arial"/>
          <w:lang w:eastAsia="pl-PL"/>
        </w:rPr>
        <w:t xml:space="preserve"> załączniki do Umowy.</w:t>
      </w:r>
    </w:p>
    <w:p w14:paraId="6950697D" w14:textId="77777777" w:rsidR="001658E6" w:rsidRPr="00DD66A6" w:rsidRDefault="001658E6" w:rsidP="00DD66A6">
      <w:pPr>
        <w:widowControl w:val="0"/>
        <w:tabs>
          <w:tab w:val="left" w:pos="284"/>
        </w:tabs>
        <w:suppressAutoHyphens/>
        <w:spacing w:after="0" w:line="276" w:lineRule="auto"/>
        <w:ind w:right="-62"/>
        <w:rPr>
          <w:rFonts w:ascii="Arial" w:eastAsia="Times New Roman" w:hAnsi="Arial" w:cs="Arial"/>
          <w:sz w:val="16"/>
          <w:szCs w:val="16"/>
          <w:lang w:eastAsia="pl-PL"/>
        </w:rPr>
      </w:pPr>
    </w:p>
    <w:p w14:paraId="4CEBC2A4" w14:textId="77777777" w:rsidR="001658E6" w:rsidRPr="00DD66A6" w:rsidRDefault="001658E6" w:rsidP="001658E6">
      <w:pPr>
        <w:widowControl w:val="0"/>
        <w:tabs>
          <w:tab w:val="left" w:pos="180"/>
          <w:tab w:val="left" w:pos="360"/>
        </w:tabs>
        <w:suppressAutoHyphens/>
        <w:spacing w:after="0" w:line="276" w:lineRule="auto"/>
        <w:rPr>
          <w:rFonts w:ascii="Arial" w:eastAsia="Times New Roman" w:hAnsi="Arial" w:cs="Arial"/>
          <w:b/>
          <w:sz w:val="16"/>
          <w:szCs w:val="16"/>
          <w:u w:val="single"/>
          <w:lang w:eastAsia="pl-PL"/>
        </w:rPr>
      </w:pPr>
      <w:r w:rsidRPr="00DD66A6">
        <w:rPr>
          <w:rFonts w:ascii="Arial" w:eastAsia="Times New Roman" w:hAnsi="Arial" w:cs="Arial"/>
          <w:b/>
          <w:sz w:val="16"/>
          <w:szCs w:val="16"/>
          <w:u w:val="single"/>
          <w:lang w:eastAsia="pl-PL"/>
        </w:rPr>
        <w:t>Załączniki do Umowy:</w:t>
      </w:r>
    </w:p>
    <w:p w14:paraId="78835504" w14:textId="7B70BBF8" w:rsidR="00AC4875" w:rsidRPr="00DD66A6" w:rsidRDefault="00AC4875" w:rsidP="00566088">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 xml:space="preserve">Załącznik nr 1 </w:t>
      </w:r>
      <w:r w:rsidR="00DD66A6" w:rsidRPr="00DD66A6">
        <w:rPr>
          <w:rFonts w:ascii="Arial" w:hAnsi="Arial" w:cs="Arial"/>
          <w:sz w:val="16"/>
          <w:szCs w:val="16"/>
        </w:rPr>
        <w:t>–</w:t>
      </w:r>
      <w:r w:rsidR="00DD66A6" w:rsidRPr="00DD66A6">
        <w:rPr>
          <w:rFonts w:ascii="Arial" w:hAnsi="Arial" w:cs="Arial"/>
          <w:sz w:val="16"/>
          <w:szCs w:val="16"/>
        </w:rPr>
        <w:t xml:space="preserve"> </w:t>
      </w:r>
      <w:r w:rsidRPr="00DD66A6">
        <w:rPr>
          <w:rFonts w:ascii="Arial" w:hAnsi="Arial" w:cs="Arial"/>
          <w:sz w:val="16"/>
          <w:szCs w:val="16"/>
        </w:rPr>
        <w:t>Opis przedmiotu zamówienia</w:t>
      </w:r>
    </w:p>
    <w:p w14:paraId="61617436" w14:textId="2B504330" w:rsidR="00AC4875" w:rsidRPr="00DD66A6" w:rsidRDefault="00AC4875" w:rsidP="00566088">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Załącznik nr 2</w:t>
      </w:r>
      <w:r w:rsidR="00DD66A6" w:rsidRPr="00DD66A6">
        <w:rPr>
          <w:rFonts w:ascii="Arial" w:hAnsi="Arial" w:cs="Arial"/>
          <w:sz w:val="16"/>
          <w:szCs w:val="16"/>
        </w:rPr>
        <w:t xml:space="preserve"> </w:t>
      </w:r>
      <w:r w:rsidRPr="00DD66A6">
        <w:rPr>
          <w:rFonts w:ascii="Arial" w:hAnsi="Arial" w:cs="Arial"/>
          <w:sz w:val="16"/>
          <w:szCs w:val="16"/>
        </w:rPr>
        <w:t>– Wykaz asortymentowo-ilościowy</w:t>
      </w:r>
    </w:p>
    <w:p w14:paraId="3227E166" w14:textId="7D3CB3A2" w:rsidR="00AB56C1" w:rsidRPr="00DD66A6" w:rsidRDefault="00AB56C1" w:rsidP="00566088">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 xml:space="preserve">Załącznik nr 3 </w:t>
      </w:r>
      <w:r w:rsidR="009E0202" w:rsidRPr="00DD66A6">
        <w:rPr>
          <w:rFonts w:ascii="Arial" w:hAnsi="Arial" w:cs="Arial"/>
          <w:sz w:val="16"/>
          <w:szCs w:val="16"/>
        </w:rPr>
        <w:t>–</w:t>
      </w:r>
      <w:r w:rsidRPr="00DD66A6">
        <w:rPr>
          <w:rFonts w:ascii="Arial" w:hAnsi="Arial" w:cs="Arial"/>
          <w:sz w:val="16"/>
          <w:szCs w:val="16"/>
        </w:rPr>
        <w:t xml:space="preserve"> </w:t>
      </w:r>
      <w:r w:rsidR="009E0202" w:rsidRPr="00DD66A6">
        <w:rPr>
          <w:rFonts w:ascii="Arial" w:hAnsi="Arial" w:cs="Arial"/>
          <w:sz w:val="16"/>
          <w:szCs w:val="16"/>
        </w:rPr>
        <w:t>Formularz cenowy</w:t>
      </w:r>
    </w:p>
    <w:p w14:paraId="72B41BE6" w14:textId="172D9458" w:rsidR="00AC4875" w:rsidRPr="00DD66A6" w:rsidRDefault="00AB56C1" w:rsidP="00566088">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Załącznik nr 4</w:t>
      </w:r>
      <w:r w:rsidR="00AC4875" w:rsidRPr="00DD66A6">
        <w:rPr>
          <w:rFonts w:ascii="Arial" w:hAnsi="Arial" w:cs="Arial"/>
          <w:sz w:val="16"/>
          <w:szCs w:val="16"/>
        </w:rPr>
        <w:t xml:space="preserve"> </w:t>
      </w:r>
      <w:r w:rsidR="00DD66A6" w:rsidRPr="00DD66A6">
        <w:rPr>
          <w:rFonts w:ascii="Arial" w:hAnsi="Arial" w:cs="Arial"/>
          <w:sz w:val="16"/>
          <w:szCs w:val="16"/>
        </w:rPr>
        <w:t>–</w:t>
      </w:r>
      <w:r w:rsidR="00DD66A6" w:rsidRPr="00DD66A6">
        <w:rPr>
          <w:rFonts w:ascii="Arial" w:hAnsi="Arial" w:cs="Arial"/>
          <w:sz w:val="16"/>
          <w:szCs w:val="16"/>
        </w:rPr>
        <w:t xml:space="preserve"> </w:t>
      </w:r>
      <w:r w:rsidR="00AC4875" w:rsidRPr="00DD66A6">
        <w:rPr>
          <w:rFonts w:ascii="Arial" w:hAnsi="Arial" w:cs="Arial"/>
          <w:sz w:val="16"/>
          <w:szCs w:val="16"/>
        </w:rPr>
        <w:t>Wzór protokołu reklamacyjnego</w:t>
      </w:r>
    </w:p>
    <w:p w14:paraId="029F300F" w14:textId="11A34250" w:rsidR="00AC4875" w:rsidRPr="00DD66A6" w:rsidRDefault="00AC4875" w:rsidP="00566088">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 xml:space="preserve">Załącznik nr </w:t>
      </w:r>
      <w:r w:rsidR="00AB56C1" w:rsidRPr="00DD66A6">
        <w:rPr>
          <w:rFonts w:ascii="Arial" w:hAnsi="Arial" w:cs="Arial"/>
          <w:sz w:val="16"/>
          <w:szCs w:val="16"/>
        </w:rPr>
        <w:t>5</w:t>
      </w:r>
      <w:r w:rsidR="00DD66A6" w:rsidRPr="00DD66A6">
        <w:rPr>
          <w:rFonts w:ascii="Arial" w:hAnsi="Arial" w:cs="Arial"/>
          <w:sz w:val="16"/>
          <w:szCs w:val="16"/>
        </w:rPr>
        <w:t xml:space="preserve"> </w:t>
      </w:r>
      <w:r w:rsidRPr="00DD66A6">
        <w:rPr>
          <w:rFonts w:ascii="Arial" w:hAnsi="Arial" w:cs="Arial"/>
          <w:sz w:val="16"/>
          <w:szCs w:val="16"/>
        </w:rPr>
        <w:t>– Wzory wykazów zbiorczych pracowników firmy/sprzętu</w:t>
      </w:r>
    </w:p>
    <w:p w14:paraId="315522F9" w14:textId="5BAF4BDB" w:rsidR="008229A1" w:rsidRPr="00DD66A6" w:rsidRDefault="00AC4875" w:rsidP="00DD66A6">
      <w:pPr>
        <w:pStyle w:val="Akapitzlist"/>
        <w:numPr>
          <w:ilvl w:val="0"/>
          <w:numId w:val="22"/>
        </w:numPr>
        <w:spacing w:after="0" w:line="276" w:lineRule="auto"/>
        <w:ind w:left="284" w:hanging="284"/>
        <w:jc w:val="both"/>
        <w:rPr>
          <w:rFonts w:ascii="Arial" w:hAnsi="Arial" w:cs="Arial"/>
          <w:sz w:val="16"/>
          <w:szCs w:val="16"/>
        </w:rPr>
      </w:pPr>
      <w:r w:rsidRPr="00DD66A6">
        <w:rPr>
          <w:rFonts w:ascii="Arial" w:hAnsi="Arial" w:cs="Arial"/>
          <w:sz w:val="16"/>
          <w:szCs w:val="16"/>
        </w:rPr>
        <w:t xml:space="preserve">Załącznik nr </w:t>
      </w:r>
      <w:r w:rsidR="00186FBD" w:rsidRPr="00DD66A6">
        <w:rPr>
          <w:rFonts w:ascii="Arial" w:hAnsi="Arial" w:cs="Arial"/>
          <w:sz w:val="16"/>
          <w:szCs w:val="16"/>
        </w:rPr>
        <w:t>6</w:t>
      </w:r>
      <w:r w:rsidRPr="00DD66A6">
        <w:rPr>
          <w:rFonts w:ascii="Arial" w:hAnsi="Arial" w:cs="Arial"/>
          <w:sz w:val="16"/>
          <w:szCs w:val="16"/>
        </w:rPr>
        <w:t xml:space="preserve"> – klauzula RODO</w:t>
      </w:r>
    </w:p>
    <w:p w14:paraId="626DEA0E" w14:textId="77777777" w:rsidR="008229A1" w:rsidRPr="006F537D" w:rsidRDefault="008229A1" w:rsidP="001658E6">
      <w:pPr>
        <w:suppressAutoHyphens/>
        <w:spacing w:after="200" w:line="276" w:lineRule="auto"/>
        <w:rPr>
          <w:rFonts w:ascii="Arial" w:eastAsia="Calibri" w:hAnsi="Arial" w:cs="Arial"/>
          <w:color w:val="000000"/>
        </w:rPr>
      </w:pPr>
      <w:bookmarkStart w:id="0" w:name="_GoBack"/>
      <w:bookmarkEnd w:id="0"/>
    </w:p>
    <w:p w14:paraId="5B58928A" w14:textId="6B032A22" w:rsidR="001658E6" w:rsidRPr="006F537D" w:rsidRDefault="006B0ED6" w:rsidP="001658E6">
      <w:pPr>
        <w:widowControl w:val="0"/>
        <w:tabs>
          <w:tab w:val="left" w:pos="180"/>
          <w:tab w:val="left" w:pos="360"/>
        </w:tabs>
        <w:suppressAutoHyphens/>
        <w:spacing w:after="0" w:line="276" w:lineRule="auto"/>
        <w:rPr>
          <w:rFonts w:ascii="Arial" w:eastAsia="Times New Roman" w:hAnsi="Arial" w:cs="Arial"/>
          <w:b/>
          <w:bCs/>
          <w:lang w:eastAsia="pl-PL"/>
        </w:rPr>
      </w:pPr>
      <w:r w:rsidRPr="006F537D">
        <w:rPr>
          <w:rFonts w:ascii="Arial" w:eastAsia="Times New Roman" w:hAnsi="Arial" w:cs="Arial"/>
          <w:b/>
          <w:bCs/>
          <w:lang w:eastAsia="pl-PL"/>
        </w:rPr>
        <w:t xml:space="preserve">                  </w:t>
      </w:r>
      <w:r w:rsidR="001658E6" w:rsidRPr="006F537D">
        <w:rPr>
          <w:rFonts w:ascii="Arial" w:eastAsia="Times New Roman" w:hAnsi="Arial" w:cs="Arial"/>
          <w:b/>
          <w:bCs/>
          <w:lang w:eastAsia="pl-PL"/>
        </w:rPr>
        <w:t xml:space="preserve"> ZAMAWIAJĄCY</w:t>
      </w:r>
      <w:r w:rsidR="001658E6" w:rsidRPr="006F537D">
        <w:rPr>
          <w:rFonts w:ascii="Arial" w:eastAsia="Times New Roman" w:hAnsi="Arial" w:cs="Arial"/>
          <w:lang w:eastAsia="pl-PL"/>
        </w:rPr>
        <w:tab/>
      </w:r>
      <w:r w:rsidR="001658E6" w:rsidRPr="006F537D">
        <w:rPr>
          <w:rFonts w:ascii="Arial" w:eastAsia="Times New Roman" w:hAnsi="Arial" w:cs="Arial"/>
          <w:lang w:eastAsia="pl-PL"/>
        </w:rPr>
        <w:tab/>
      </w:r>
      <w:r w:rsidR="001658E6" w:rsidRPr="006F537D">
        <w:rPr>
          <w:rFonts w:ascii="Arial" w:eastAsia="Times New Roman" w:hAnsi="Arial" w:cs="Arial"/>
          <w:lang w:eastAsia="pl-PL"/>
        </w:rPr>
        <w:tab/>
      </w:r>
      <w:r w:rsidR="001658E6" w:rsidRPr="006F537D">
        <w:rPr>
          <w:rFonts w:ascii="Arial" w:eastAsia="Times New Roman" w:hAnsi="Arial" w:cs="Arial"/>
          <w:lang w:eastAsia="pl-PL"/>
        </w:rPr>
        <w:tab/>
      </w:r>
      <w:r w:rsidRPr="006F537D">
        <w:rPr>
          <w:rFonts w:ascii="Arial" w:eastAsia="Times New Roman" w:hAnsi="Arial" w:cs="Arial"/>
          <w:lang w:eastAsia="pl-PL"/>
        </w:rPr>
        <w:t xml:space="preserve">          </w:t>
      </w:r>
      <w:r w:rsidR="001658E6" w:rsidRPr="006F537D">
        <w:rPr>
          <w:rFonts w:ascii="Arial" w:eastAsia="Times New Roman" w:hAnsi="Arial" w:cs="Arial"/>
          <w:lang w:eastAsia="pl-PL"/>
        </w:rPr>
        <w:t xml:space="preserve">      </w:t>
      </w:r>
      <w:r w:rsidRPr="006F537D">
        <w:rPr>
          <w:rFonts w:ascii="Arial" w:eastAsia="Times New Roman" w:hAnsi="Arial" w:cs="Arial"/>
          <w:lang w:eastAsia="pl-PL"/>
        </w:rPr>
        <w:t xml:space="preserve">    </w:t>
      </w:r>
      <w:r w:rsidR="001658E6" w:rsidRPr="006F537D">
        <w:rPr>
          <w:rFonts w:ascii="Arial" w:eastAsia="Times New Roman" w:hAnsi="Arial" w:cs="Arial"/>
          <w:b/>
          <w:bCs/>
          <w:lang w:eastAsia="pl-PL"/>
        </w:rPr>
        <w:t>WYKONAWCA</w:t>
      </w:r>
    </w:p>
    <w:p w14:paraId="6FFAA2AE" w14:textId="77777777" w:rsidR="001658E6" w:rsidRPr="006F537D" w:rsidRDefault="001658E6" w:rsidP="001658E6">
      <w:pPr>
        <w:widowControl w:val="0"/>
        <w:tabs>
          <w:tab w:val="left" w:pos="180"/>
          <w:tab w:val="left" w:pos="360"/>
        </w:tabs>
        <w:suppressAutoHyphens/>
        <w:spacing w:after="0" w:line="276" w:lineRule="auto"/>
        <w:rPr>
          <w:rFonts w:ascii="Arial" w:eastAsia="Times New Roman" w:hAnsi="Arial" w:cs="Arial"/>
          <w:b/>
          <w:bCs/>
          <w:lang w:eastAsia="pl-PL"/>
        </w:rPr>
      </w:pPr>
    </w:p>
    <w:p w14:paraId="7D3FD249" w14:textId="77777777" w:rsidR="001658E6" w:rsidRPr="006F537D" w:rsidRDefault="001658E6" w:rsidP="001658E6">
      <w:pPr>
        <w:widowControl w:val="0"/>
        <w:tabs>
          <w:tab w:val="left" w:pos="180"/>
          <w:tab w:val="left" w:pos="360"/>
        </w:tabs>
        <w:suppressAutoHyphens/>
        <w:spacing w:after="0" w:line="276" w:lineRule="auto"/>
        <w:jc w:val="center"/>
        <w:rPr>
          <w:rFonts w:ascii="Arial" w:eastAsia="Times New Roman" w:hAnsi="Arial" w:cs="Arial"/>
          <w:lang w:eastAsia="pl-PL"/>
        </w:rPr>
      </w:pPr>
      <w:r w:rsidRPr="006F537D">
        <w:rPr>
          <w:rFonts w:ascii="Arial" w:eastAsia="Times New Roman" w:hAnsi="Arial" w:cs="Arial"/>
          <w:lang w:eastAsia="pl-PL"/>
        </w:rPr>
        <w:t>……………………………..………</w:t>
      </w:r>
      <w:r w:rsidRPr="006F537D">
        <w:rPr>
          <w:rFonts w:ascii="Arial" w:eastAsia="Times New Roman" w:hAnsi="Arial" w:cs="Arial"/>
          <w:lang w:eastAsia="pl-PL"/>
        </w:rPr>
        <w:tab/>
      </w:r>
      <w:r w:rsidRPr="006F537D">
        <w:rPr>
          <w:rFonts w:ascii="Arial" w:eastAsia="Times New Roman" w:hAnsi="Arial" w:cs="Arial"/>
          <w:lang w:eastAsia="pl-PL"/>
        </w:rPr>
        <w:tab/>
      </w:r>
      <w:r w:rsidRPr="006F537D">
        <w:rPr>
          <w:rFonts w:ascii="Arial" w:eastAsia="Times New Roman" w:hAnsi="Arial" w:cs="Arial"/>
          <w:lang w:eastAsia="pl-PL"/>
        </w:rPr>
        <w:tab/>
        <w:t>…………………………………….</w:t>
      </w:r>
    </w:p>
    <w:p w14:paraId="14733C13" w14:textId="41ACB3B0" w:rsidR="001658E6" w:rsidRPr="006F537D" w:rsidRDefault="006B0ED6" w:rsidP="006B0ED6">
      <w:pPr>
        <w:widowControl w:val="0"/>
        <w:tabs>
          <w:tab w:val="left" w:pos="180"/>
          <w:tab w:val="left" w:pos="360"/>
        </w:tabs>
        <w:suppressAutoHyphens/>
        <w:spacing w:after="0" w:line="276" w:lineRule="auto"/>
        <w:rPr>
          <w:rFonts w:ascii="Arial" w:eastAsia="Times New Roman" w:hAnsi="Arial" w:cs="Arial"/>
          <w:lang w:eastAsia="pl-PL"/>
        </w:rPr>
      </w:pPr>
      <w:r w:rsidRPr="006F537D">
        <w:rPr>
          <w:rFonts w:ascii="Arial" w:eastAsia="Times New Roman" w:hAnsi="Arial" w:cs="Arial"/>
          <w:i/>
          <w:iCs/>
          <w:lang w:eastAsia="pl-PL"/>
        </w:rPr>
        <w:t xml:space="preserve">             </w:t>
      </w:r>
      <w:r w:rsidR="001658E6" w:rsidRPr="006F537D">
        <w:rPr>
          <w:rFonts w:ascii="Arial" w:eastAsia="Times New Roman" w:hAnsi="Arial" w:cs="Arial"/>
          <w:i/>
          <w:iCs/>
          <w:lang w:eastAsia="pl-PL"/>
        </w:rPr>
        <w:t xml:space="preserve">(podpis Zamawiającego) </w:t>
      </w:r>
      <w:r w:rsidR="001658E6" w:rsidRPr="006F537D">
        <w:rPr>
          <w:rFonts w:ascii="Arial" w:eastAsia="Times New Roman" w:hAnsi="Arial" w:cs="Arial"/>
          <w:i/>
          <w:iCs/>
          <w:lang w:eastAsia="pl-PL"/>
        </w:rPr>
        <w:tab/>
      </w:r>
      <w:r w:rsidR="001658E6" w:rsidRPr="006F537D">
        <w:rPr>
          <w:rFonts w:ascii="Arial" w:eastAsia="Times New Roman" w:hAnsi="Arial" w:cs="Arial"/>
          <w:i/>
          <w:iCs/>
          <w:lang w:eastAsia="pl-PL"/>
        </w:rPr>
        <w:tab/>
        <w:t xml:space="preserve">               </w:t>
      </w:r>
      <w:r w:rsidRPr="006F537D">
        <w:rPr>
          <w:rFonts w:ascii="Arial" w:eastAsia="Times New Roman" w:hAnsi="Arial" w:cs="Arial"/>
          <w:i/>
          <w:iCs/>
          <w:lang w:eastAsia="pl-PL"/>
        </w:rPr>
        <w:t xml:space="preserve">              </w:t>
      </w:r>
      <w:r w:rsidR="001658E6" w:rsidRPr="006F537D">
        <w:rPr>
          <w:rFonts w:ascii="Arial" w:eastAsia="Times New Roman" w:hAnsi="Arial" w:cs="Arial"/>
          <w:i/>
          <w:iCs/>
          <w:lang w:eastAsia="pl-PL"/>
        </w:rPr>
        <w:t>(podpis Wykonawcy)</w:t>
      </w:r>
    </w:p>
    <w:p w14:paraId="24A58F08" w14:textId="77777777" w:rsidR="001658E6" w:rsidRPr="006F537D" w:rsidRDefault="001658E6" w:rsidP="001658E6">
      <w:pPr>
        <w:suppressAutoHyphens/>
        <w:spacing w:after="200" w:line="276" w:lineRule="auto"/>
        <w:rPr>
          <w:rFonts w:ascii="Arial" w:eastAsia="Calibri" w:hAnsi="Arial" w:cs="Arial"/>
          <w:color w:val="000000"/>
        </w:rPr>
      </w:pPr>
    </w:p>
    <w:sectPr w:rsidR="001658E6" w:rsidRPr="006F537D" w:rsidSect="006F537D">
      <w:footerReference w:type="default" r:id="rId9"/>
      <w:pgSz w:w="11906" w:h="16838"/>
      <w:pgMar w:top="1418"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F6488F" w14:textId="77777777" w:rsidR="003B5917" w:rsidRDefault="003B5917" w:rsidP="00CD611B">
      <w:pPr>
        <w:spacing w:after="0" w:line="240" w:lineRule="auto"/>
      </w:pPr>
      <w:r>
        <w:separator/>
      </w:r>
    </w:p>
  </w:endnote>
  <w:endnote w:type="continuationSeparator" w:id="0">
    <w:p w14:paraId="41BE206E" w14:textId="77777777" w:rsidR="003B5917" w:rsidRDefault="003B5917" w:rsidP="00CD6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SimSun">
    <w:panose1 w:val="02010609030101010101"/>
    <w:charset w:val="86"/>
    <w:family w:val="modern"/>
    <w:pitch w:val="fixed"/>
    <w:sig w:usb0="0000028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9196120"/>
      <w:docPartObj>
        <w:docPartGallery w:val="Page Numbers (Bottom of Page)"/>
        <w:docPartUnique/>
      </w:docPartObj>
    </w:sdtPr>
    <w:sdtContent>
      <w:p w14:paraId="4936EF51" w14:textId="05D760A9" w:rsidR="006F537D" w:rsidRDefault="006F537D">
        <w:pPr>
          <w:pStyle w:val="Stopka"/>
          <w:jc w:val="right"/>
        </w:pPr>
        <w:r>
          <w:fldChar w:fldCharType="begin"/>
        </w:r>
        <w:r>
          <w:instrText>PAGE   \* MERGEFORMAT</w:instrText>
        </w:r>
        <w:r>
          <w:fldChar w:fldCharType="separate"/>
        </w:r>
        <w:r>
          <w:t>2</w:t>
        </w:r>
        <w:r>
          <w:fldChar w:fldCharType="end"/>
        </w:r>
      </w:p>
    </w:sdtContent>
  </w:sdt>
  <w:p w14:paraId="08990AD2" w14:textId="77777777" w:rsidR="00103AEF" w:rsidRDefault="00103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98304" w14:textId="77777777" w:rsidR="003B5917" w:rsidRDefault="003B5917" w:rsidP="00CD611B">
      <w:pPr>
        <w:spacing w:after="0" w:line="240" w:lineRule="auto"/>
      </w:pPr>
      <w:r>
        <w:separator/>
      </w:r>
    </w:p>
  </w:footnote>
  <w:footnote w:type="continuationSeparator" w:id="0">
    <w:p w14:paraId="27BD1767" w14:textId="77777777" w:rsidR="003B5917" w:rsidRDefault="003B5917" w:rsidP="00CD61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singleLevel"/>
    <w:tmpl w:val="00000009"/>
    <w:lvl w:ilvl="0">
      <w:start w:val="1"/>
      <w:numFmt w:val="decimal"/>
      <w:lvlText w:val="%1)"/>
      <w:lvlJc w:val="left"/>
      <w:pPr>
        <w:tabs>
          <w:tab w:val="num" w:pos="720"/>
        </w:tabs>
        <w:ind w:left="720" w:hanging="360"/>
      </w:pPr>
    </w:lvl>
  </w:abstractNum>
  <w:abstractNum w:abstractNumId="1" w15:restartNumberingAfterBreak="0">
    <w:nsid w:val="0000000D"/>
    <w:multiLevelType w:val="singleLevel"/>
    <w:tmpl w:val="808E25E6"/>
    <w:name w:val="WW8Num13"/>
    <w:lvl w:ilvl="0">
      <w:start w:val="2"/>
      <w:numFmt w:val="decimal"/>
      <w:lvlText w:val="%1)"/>
      <w:lvlJc w:val="left"/>
      <w:pPr>
        <w:tabs>
          <w:tab w:val="num" w:pos="0"/>
        </w:tabs>
        <w:ind w:left="757" w:hanging="360"/>
      </w:pPr>
      <w:rPr>
        <w:rFonts w:hint="default"/>
      </w:rPr>
    </w:lvl>
  </w:abstractNum>
  <w:abstractNum w:abstractNumId="2" w15:restartNumberingAfterBreak="0">
    <w:nsid w:val="0000000F"/>
    <w:multiLevelType w:val="singleLevel"/>
    <w:tmpl w:val="95CAE69C"/>
    <w:name w:val="WW8Num15"/>
    <w:lvl w:ilvl="0">
      <w:start w:val="2"/>
      <w:numFmt w:val="decimal"/>
      <w:lvlText w:val="%1)"/>
      <w:lvlJc w:val="left"/>
      <w:pPr>
        <w:tabs>
          <w:tab w:val="num" w:pos="0"/>
        </w:tabs>
        <w:ind w:left="720" w:hanging="360"/>
      </w:pPr>
      <w:rPr>
        <w:rFonts w:hint="default"/>
      </w:rPr>
    </w:lvl>
  </w:abstractNum>
  <w:abstractNum w:abstractNumId="3" w15:restartNumberingAfterBreak="0">
    <w:nsid w:val="00000010"/>
    <w:multiLevelType w:val="singleLevel"/>
    <w:tmpl w:val="00000010"/>
    <w:name w:val="WW8Num16"/>
    <w:lvl w:ilvl="0">
      <w:start w:val="1"/>
      <w:numFmt w:val="decimal"/>
      <w:lvlText w:val="%1)"/>
      <w:lvlJc w:val="left"/>
      <w:pPr>
        <w:tabs>
          <w:tab w:val="num" w:pos="0"/>
        </w:tabs>
        <w:ind w:left="757" w:hanging="360"/>
      </w:pPr>
    </w:lvl>
  </w:abstractNum>
  <w:abstractNum w:abstractNumId="4" w15:restartNumberingAfterBreak="0">
    <w:nsid w:val="00000011"/>
    <w:multiLevelType w:val="singleLevel"/>
    <w:tmpl w:val="4E323404"/>
    <w:name w:val="WW8Num17"/>
    <w:lvl w:ilvl="0">
      <w:start w:val="2"/>
      <w:numFmt w:val="decimal"/>
      <w:lvlText w:val="%1)"/>
      <w:lvlJc w:val="left"/>
      <w:pPr>
        <w:tabs>
          <w:tab w:val="num" w:pos="0"/>
        </w:tabs>
        <w:ind w:left="720" w:hanging="360"/>
      </w:pPr>
      <w:rPr>
        <w:rFonts w:hint="default"/>
      </w:rPr>
    </w:lvl>
  </w:abstractNum>
  <w:abstractNum w:abstractNumId="5"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7"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8"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9"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0" w15:restartNumberingAfterBreak="0">
    <w:nsid w:val="021D3A18"/>
    <w:multiLevelType w:val="multilevel"/>
    <w:tmpl w:val="6072795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05165FEA"/>
    <w:multiLevelType w:val="hybridMultilevel"/>
    <w:tmpl w:val="DBD29798"/>
    <w:lvl w:ilvl="0" w:tplc="04150011">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0D4959C3"/>
    <w:multiLevelType w:val="hybridMultilevel"/>
    <w:tmpl w:val="87F44466"/>
    <w:name w:val="WW8Num166"/>
    <w:lvl w:ilvl="0" w:tplc="E3024986">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0241E9"/>
    <w:multiLevelType w:val="hybridMultilevel"/>
    <w:tmpl w:val="8F6E024E"/>
    <w:lvl w:ilvl="0" w:tplc="764E25F8">
      <w:start w:val="6"/>
      <w:numFmt w:val="decimal"/>
      <w:lvlText w:val="%1."/>
      <w:lvlJc w:val="left"/>
      <w:pPr>
        <w:tabs>
          <w:tab w:val="num" w:pos="3040"/>
        </w:tabs>
        <w:ind w:left="30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3279C0"/>
    <w:multiLevelType w:val="hybridMultilevel"/>
    <w:tmpl w:val="F6F6D1B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1E81F7C"/>
    <w:multiLevelType w:val="multilevel"/>
    <w:tmpl w:val="7F42A90C"/>
    <w:lvl w:ilvl="0">
      <w:start w:val="1"/>
      <w:numFmt w:val="decimal"/>
      <w:lvlText w:val="%1."/>
      <w:lvlJc w:val="left"/>
      <w:pPr>
        <w:tabs>
          <w:tab w:val="num" w:pos="0"/>
        </w:tabs>
        <w:ind w:left="720" w:hanging="360"/>
      </w:pPr>
      <w:rPr>
        <w:rFonts w:eastAsia="Times New Roman"/>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rPr>
        <w:b w:val="0"/>
        <w:bCs/>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3217A7C"/>
    <w:multiLevelType w:val="hybridMultilevel"/>
    <w:tmpl w:val="7E20F5FC"/>
    <w:lvl w:ilvl="0" w:tplc="92F67BF8">
      <w:start w:val="1"/>
      <w:numFmt w:val="decimal"/>
      <w:lvlText w:val="%1."/>
      <w:lvlJc w:val="left"/>
      <w:pPr>
        <w:tabs>
          <w:tab w:val="num" w:pos="340"/>
        </w:tabs>
        <w:ind w:left="340" w:hanging="340"/>
      </w:pPr>
    </w:lvl>
    <w:lvl w:ilvl="1" w:tplc="6846C3D2">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3D173CA"/>
    <w:multiLevelType w:val="hybridMultilevel"/>
    <w:tmpl w:val="CDCC8476"/>
    <w:lvl w:ilvl="0" w:tplc="D62632BE">
      <w:start w:val="1"/>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D8338E"/>
    <w:multiLevelType w:val="hybridMultilevel"/>
    <w:tmpl w:val="FB406356"/>
    <w:lvl w:ilvl="0" w:tplc="740A4716">
      <w:start w:val="1"/>
      <w:numFmt w:val="lowerLetter"/>
      <w:lvlText w:val="%1)"/>
      <w:lvlJc w:val="left"/>
      <w:pPr>
        <w:ind w:left="1352" w:hanging="360"/>
      </w:pPr>
      <w:rPr>
        <w:b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161611D1"/>
    <w:multiLevelType w:val="hybridMultilevel"/>
    <w:tmpl w:val="70B08C98"/>
    <w:lvl w:ilvl="0" w:tplc="083C20C2">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17183401"/>
    <w:multiLevelType w:val="hybridMultilevel"/>
    <w:tmpl w:val="0E1EEAF6"/>
    <w:name w:val="WW8Num182"/>
    <w:lvl w:ilvl="0" w:tplc="DC28AA00">
      <w:start w:val="2"/>
      <w:numFmt w:val="decimal"/>
      <w:lvlText w:val="%1."/>
      <w:lvlJc w:val="left"/>
      <w:pPr>
        <w:tabs>
          <w:tab w:val="num" w:pos="397"/>
        </w:tabs>
        <w:ind w:left="397" w:hanging="39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510060"/>
    <w:multiLevelType w:val="hybridMultilevel"/>
    <w:tmpl w:val="08BEE5CE"/>
    <w:name w:val="WW8Num162"/>
    <w:lvl w:ilvl="0" w:tplc="96966AE4">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8B22634"/>
    <w:multiLevelType w:val="multilevel"/>
    <w:tmpl w:val="BCB4D94C"/>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3" w15:restartNumberingAfterBreak="0">
    <w:nsid w:val="1EDB7E5C"/>
    <w:multiLevelType w:val="hybridMultilevel"/>
    <w:tmpl w:val="4EF0E064"/>
    <w:lvl w:ilvl="0" w:tplc="5E52033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22794224"/>
    <w:multiLevelType w:val="hybridMultilevel"/>
    <w:tmpl w:val="9E360710"/>
    <w:lvl w:ilvl="0" w:tplc="38101A16">
      <w:start w:val="2"/>
      <w:numFmt w:val="decimal"/>
      <w:lvlText w:val="%1."/>
      <w:lvlJc w:val="left"/>
      <w:pPr>
        <w:tabs>
          <w:tab w:val="num" w:pos="360"/>
        </w:tabs>
        <w:ind w:left="360" w:firstLine="0"/>
      </w:pPr>
      <w:rPr>
        <w:b w:val="0"/>
      </w:rPr>
    </w:lvl>
    <w:lvl w:ilvl="1" w:tplc="465C8478">
      <w:start w:val="1"/>
      <w:numFmt w:val="lowerLetter"/>
      <w:lvlText w:val="%2."/>
      <w:lvlJc w:val="left"/>
      <w:pPr>
        <w:tabs>
          <w:tab w:val="num" w:pos="1440"/>
        </w:tabs>
        <w:ind w:left="1440" w:hanging="360"/>
      </w:pPr>
    </w:lvl>
    <w:lvl w:ilvl="2" w:tplc="04150011">
      <w:start w:val="1"/>
      <w:numFmt w:val="decimal"/>
      <w:lvlText w:val="%3)"/>
      <w:lvlJc w:val="left"/>
      <w:pPr>
        <w:tabs>
          <w:tab w:val="num" w:pos="1260"/>
        </w:tabs>
        <w:ind w:left="1260" w:hanging="360"/>
      </w:pPr>
      <w:rPr>
        <w:b w:val="0"/>
      </w:rPr>
    </w:lvl>
    <w:lvl w:ilvl="3" w:tplc="3356CA5A">
      <w:start w:val="4"/>
      <w:numFmt w:val="decimal"/>
      <w:lvlText w:val="%4."/>
      <w:lvlJc w:val="left"/>
      <w:pPr>
        <w:tabs>
          <w:tab w:val="num" w:pos="0"/>
        </w:tabs>
        <w:ind w:left="0" w:firstLine="0"/>
      </w:pPr>
      <w:rPr>
        <w:b w:val="0"/>
      </w:rPr>
    </w:lvl>
    <w:lvl w:ilvl="4" w:tplc="620278D0">
      <w:start w:val="1"/>
      <w:numFmt w:val="decimal"/>
      <w:lvlText w:val="%5."/>
      <w:lvlJc w:val="left"/>
      <w:pPr>
        <w:tabs>
          <w:tab w:val="num" w:pos="3600"/>
        </w:tabs>
        <w:ind w:left="3600" w:hanging="360"/>
      </w:pPr>
    </w:lvl>
    <w:lvl w:ilvl="5" w:tplc="526A08C6">
      <w:start w:val="1"/>
      <w:numFmt w:val="decimal"/>
      <w:lvlText w:val="%6."/>
      <w:lvlJc w:val="left"/>
      <w:pPr>
        <w:tabs>
          <w:tab w:val="num" w:pos="4320"/>
        </w:tabs>
        <w:ind w:left="4320" w:hanging="360"/>
      </w:pPr>
    </w:lvl>
    <w:lvl w:ilvl="6" w:tplc="0922A344">
      <w:start w:val="1"/>
      <w:numFmt w:val="decimal"/>
      <w:lvlText w:val="%7."/>
      <w:lvlJc w:val="left"/>
      <w:pPr>
        <w:tabs>
          <w:tab w:val="num" w:pos="5040"/>
        </w:tabs>
        <w:ind w:left="5040" w:hanging="360"/>
      </w:pPr>
    </w:lvl>
    <w:lvl w:ilvl="7" w:tplc="124096EE">
      <w:start w:val="1"/>
      <w:numFmt w:val="decimal"/>
      <w:lvlText w:val="%8."/>
      <w:lvlJc w:val="left"/>
      <w:pPr>
        <w:tabs>
          <w:tab w:val="num" w:pos="5760"/>
        </w:tabs>
        <w:ind w:left="5760" w:hanging="360"/>
      </w:pPr>
    </w:lvl>
    <w:lvl w:ilvl="8" w:tplc="B2BED182">
      <w:start w:val="1"/>
      <w:numFmt w:val="decimal"/>
      <w:lvlText w:val="%9."/>
      <w:lvlJc w:val="left"/>
      <w:pPr>
        <w:tabs>
          <w:tab w:val="num" w:pos="6480"/>
        </w:tabs>
        <w:ind w:left="6480" w:hanging="360"/>
      </w:pPr>
    </w:lvl>
  </w:abstractNum>
  <w:abstractNum w:abstractNumId="25" w15:restartNumberingAfterBreak="0">
    <w:nsid w:val="23343AF4"/>
    <w:multiLevelType w:val="hybridMultilevel"/>
    <w:tmpl w:val="E65051CC"/>
    <w:name w:val="WW8Num163"/>
    <w:lvl w:ilvl="0" w:tplc="9DA2FFE2">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8B447C"/>
    <w:multiLevelType w:val="hybridMultilevel"/>
    <w:tmpl w:val="91862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BBD320D"/>
    <w:multiLevelType w:val="hybridMultilevel"/>
    <w:tmpl w:val="AEF46B60"/>
    <w:lvl w:ilvl="0" w:tplc="600401AA">
      <w:start w:val="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865858"/>
    <w:multiLevelType w:val="hybridMultilevel"/>
    <w:tmpl w:val="DF4877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E62B1B"/>
    <w:multiLevelType w:val="hybridMultilevel"/>
    <w:tmpl w:val="71DEDE58"/>
    <w:lvl w:ilvl="0" w:tplc="61D0EB86">
      <w:start w:val="1"/>
      <w:numFmt w:val="decimal"/>
      <w:lvlText w:val="%1."/>
      <w:lvlJc w:val="left"/>
      <w:pPr>
        <w:tabs>
          <w:tab w:val="num" w:pos="340"/>
        </w:tabs>
        <w:ind w:left="340" w:hanging="34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9077A70"/>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A033287"/>
    <w:multiLevelType w:val="hybridMultilevel"/>
    <w:tmpl w:val="57889366"/>
    <w:name w:val="WW8Num1822"/>
    <w:lvl w:ilvl="0" w:tplc="E30E37C2">
      <w:start w:val="1"/>
      <w:numFmt w:val="decimal"/>
      <w:lvlText w:val="%1)"/>
      <w:lvlJc w:val="left"/>
      <w:pPr>
        <w:tabs>
          <w:tab w:val="num" w:pos="-397"/>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E710F3"/>
    <w:multiLevelType w:val="multilevel"/>
    <w:tmpl w:val="243C5FA4"/>
    <w:lvl w:ilvl="0">
      <w:start w:val="2"/>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47F302BE"/>
    <w:multiLevelType w:val="multilevel"/>
    <w:tmpl w:val="937A25E4"/>
    <w:lvl w:ilvl="0">
      <w:start w:val="1"/>
      <w:numFmt w:val="decimal"/>
      <w:lvlText w:val="%1)"/>
      <w:lvlJc w:val="left"/>
      <w:pPr>
        <w:tabs>
          <w:tab w:val="num" w:pos="0"/>
        </w:tabs>
        <w:ind w:left="1146" w:hanging="360"/>
      </w:pPr>
      <w:rPr>
        <w:color w:val="auto"/>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4" w15:restartNumberingAfterBreak="0">
    <w:nsid w:val="48CE517A"/>
    <w:multiLevelType w:val="hybridMultilevel"/>
    <w:tmpl w:val="096CEA2A"/>
    <w:lvl w:ilvl="0" w:tplc="04150017">
      <w:start w:val="1"/>
      <w:numFmt w:val="lowerLetter"/>
      <w:lvlText w:val="%1)"/>
      <w:lvlJc w:val="left"/>
      <w:pPr>
        <w:ind w:left="915" w:hanging="360"/>
      </w:pPr>
    </w:lvl>
    <w:lvl w:ilvl="1" w:tplc="04150019" w:tentative="1">
      <w:start w:val="1"/>
      <w:numFmt w:val="lowerLetter"/>
      <w:lvlText w:val="%2."/>
      <w:lvlJc w:val="left"/>
      <w:pPr>
        <w:ind w:left="1635" w:hanging="360"/>
      </w:pPr>
    </w:lvl>
    <w:lvl w:ilvl="2" w:tplc="0415001B" w:tentative="1">
      <w:start w:val="1"/>
      <w:numFmt w:val="lowerRoman"/>
      <w:lvlText w:val="%3."/>
      <w:lvlJc w:val="right"/>
      <w:pPr>
        <w:ind w:left="2355" w:hanging="180"/>
      </w:pPr>
    </w:lvl>
    <w:lvl w:ilvl="3" w:tplc="0415000F" w:tentative="1">
      <w:start w:val="1"/>
      <w:numFmt w:val="decimal"/>
      <w:lvlText w:val="%4."/>
      <w:lvlJc w:val="left"/>
      <w:pPr>
        <w:ind w:left="3075" w:hanging="360"/>
      </w:pPr>
    </w:lvl>
    <w:lvl w:ilvl="4" w:tplc="04150019" w:tentative="1">
      <w:start w:val="1"/>
      <w:numFmt w:val="lowerLetter"/>
      <w:lvlText w:val="%5."/>
      <w:lvlJc w:val="left"/>
      <w:pPr>
        <w:ind w:left="3795" w:hanging="360"/>
      </w:pPr>
    </w:lvl>
    <w:lvl w:ilvl="5" w:tplc="0415001B" w:tentative="1">
      <w:start w:val="1"/>
      <w:numFmt w:val="lowerRoman"/>
      <w:lvlText w:val="%6."/>
      <w:lvlJc w:val="right"/>
      <w:pPr>
        <w:ind w:left="4515" w:hanging="180"/>
      </w:pPr>
    </w:lvl>
    <w:lvl w:ilvl="6" w:tplc="0415000F" w:tentative="1">
      <w:start w:val="1"/>
      <w:numFmt w:val="decimal"/>
      <w:lvlText w:val="%7."/>
      <w:lvlJc w:val="left"/>
      <w:pPr>
        <w:ind w:left="5235" w:hanging="360"/>
      </w:pPr>
    </w:lvl>
    <w:lvl w:ilvl="7" w:tplc="04150019" w:tentative="1">
      <w:start w:val="1"/>
      <w:numFmt w:val="lowerLetter"/>
      <w:lvlText w:val="%8."/>
      <w:lvlJc w:val="left"/>
      <w:pPr>
        <w:ind w:left="5955" w:hanging="360"/>
      </w:pPr>
    </w:lvl>
    <w:lvl w:ilvl="8" w:tplc="0415001B" w:tentative="1">
      <w:start w:val="1"/>
      <w:numFmt w:val="lowerRoman"/>
      <w:lvlText w:val="%9."/>
      <w:lvlJc w:val="right"/>
      <w:pPr>
        <w:ind w:left="6675" w:hanging="180"/>
      </w:pPr>
    </w:lvl>
  </w:abstractNum>
  <w:abstractNum w:abstractNumId="35" w15:restartNumberingAfterBreak="0">
    <w:nsid w:val="4AB1359B"/>
    <w:multiLevelType w:val="hybridMultilevel"/>
    <w:tmpl w:val="4A08924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4DBD0A35"/>
    <w:multiLevelType w:val="hybridMultilevel"/>
    <w:tmpl w:val="8D6E3952"/>
    <w:lvl w:ilvl="0" w:tplc="F9E68E4C">
      <w:start w:val="28"/>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02538C"/>
    <w:multiLevelType w:val="hybridMultilevel"/>
    <w:tmpl w:val="AD0E7A4C"/>
    <w:name w:val="WW8Num165"/>
    <w:lvl w:ilvl="0" w:tplc="9724AA60">
      <w:start w:val="2"/>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687E50"/>
    <w:multiLevelType w:val="hybridMultilevel"/>
    <w:tmpl w:val="84D69A00"/>
    <w:lvl w:ilvl="0" w:tplc="8962FF6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FE26455"/>
    <w:multiLevelType w:val="hybridMultilevel"/>
    <w:tmpl w:val="6CDC97C2"/>
    <w:lvl w:ilvl="0" w:tplc="60422210">
      <w:start w:val="1"/>
      <w:numFmt w:val="decimal"/>
      <w:lvlText w:val="%1."/>
      <w:lvlJc w:val="left"/>
      <w:pPr>
        <w:ind w:left="360" w:hanging="360"/>
      </w:pPr>
      <w:rPr>
        <w:rFonts w:hint="default"/>
        <w:i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0" w15:restartNumberingAfterBreak="0">
    <w:nsid w:val="501029B0"/>
    <w:multiLevelType w:val="multilevel"/>
    <w:tmpl w:val="6004DA88"/>
    <w:lvl w:ilvl="0">
      <w:start w:val="1"/>
      <w:numFmt w:val="decimal"/>
      <w:lvlText w:val="%1."/>
      <w:lvlJc w:val="left"/>
      <w:pPr>
        <w:tabs>
          <w:tab w:val="num" w:pos="0"/>
        </w:tabs>
        <w:ind w:left="0" w:firstLine="0"/>
      </w:pPr>
      <w:rPr>
        <w:rFonts w:ascii="Arial" w:hAnsi="Arial" w:cs="Arial" w:hint="default"/>
        <w:color w:val="00000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1" w15:restartNumberingAfterBreak="0">
    <w:nsid w:val="540A5594"/>
    <w:multiLevelType w:val="hybridMultilevel"/>
    <w:tmpl w:val="8ACE63C6"/>
    <w:name w:val="WW8Num164"/>
    <w:lvl w:ilvl="0" w:tplc="0C325E94">
      <w:start w:val="1"/>
      <w:numFmt w:val="decimal"/>
      <w:lvlText w:val="%1)"/>
      <w:lvlJc w:val="left"/>
      <w:pPr>
        <w:tabs>
          <w:tab w:val="num" w:pos="0"/>
        </w:tabs>
        <w:ind w:left="75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5B66CAE"/>
    <w:multiLevelType w:val="multilevel"/>
    <w:tmpl w:val="5F3E584E"/>
    <w:lvl w:ilvl="0">
      <w:start w:val="7"/>
      <w:numFmt w:val="decimal"/>
      <w:lvlText w:val="%1."/>
      <w:lvlJc w:val="left"/>
      <w:pPr>
        <w:tabs>
          <w:tab w:val="num" w:pos="0"/>
        </w:tabs>
        <w:ind w:left="720" w:hanging="360"/>
      </w:pPr>
      <w:rPr>
        <w:rFonts w:eastAsia="Times New Roman" w:hint="default"/>
        <w:sz w:val="22"/>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2520"/>
        </w:tabs>
        <w:ind w:left="360" w:hanging="360"/>
      </w:pPr>
      <w:rPr>
        <w:rFonts w:hint="default"/>
        <w:b w:val="0"/>
        <w:bCs/>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56832F35"/>
    <w:multiLevelType w:val="hybridMultilevel"/>
    <w:tmpl w:val="B6D0C7B0"/>
    <w:lvl w:ilvl="0" w:tplc="558EC326">
      <w:start w:val="1"/>
      <w:numFmt w:val="decimal"/>
      <w:lvlText w:val="%1)"/>
      <w:lvlJc w:val="left"/>
      <w:pPr>
        <w:ind w:left="30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56AE0F27"/>
    <w:multiLevelType w:val="multilevel"/>
    <w:tmpl w:val="718C8254"/>
    <w:lvl w:ilvl="0">
      <w:start w:val="1"/>
      <w:numFmt w:val="decimal"/>
      <w:lvlText w:val="%1."/>
      <w:lvlJc w:val="left"/>
      <w:pPr>
        <w:tabs>
          <w:tab w:val="num" w:pos="644"/>
        </w:tabs>
        <w:ind w:left="644" w:hanging="360"/>
      </w:pPr>
      <w:rPr>
        <w:rFonts w:ascii="Arial" w:eastAsia="Times New Roman" w:hAnsi="Arial" w:cs="Arial" w:hint="default"/>
        <w:b w:val="0"/>
        <w:bCs/>
        <w:color w:val="auto"/>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5" w15:restartNumberingAfterBreak="0">
    <w:nsid w:val="57B62478"/>
    <w:multiLevelType w:val="hybridMultilevel"/>
    <w:tmpl w:val="71F060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F40595"/>
    <w:multiLevelType w:val="hybridMultilevel"/>
    <w:tmpl w:val="CF7C6ED0"/>
    <w:lvl w:ilvl="0" w:tplc="BB38F828">
      <w:start w:val="27"/>
      <w:numFmt w:val="decimal"/>
      <w:lvlText w:val="%1."/>
      <w:lvlJc w:val="left"/>
      <w:pPr>
        <w:ind w:left="1069"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EB8786A"/>
    <w:multiLevelType w:val="multilevel"/>
    <w:tmpl w:val="DFB6C45E"/>
    <w:name w:val="WW8Num3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8" w15:restartNumberingAfterBreak="0">
    <w:nsid w:val="661C04BC"/>
    <w:multiLevelType w:val="hybridMultilevel"/>
    <w:tmpl w:val="B808969A"/>
    <w:lvl w:ilvl="0" w:tplc="D598D2C0">
      <w:start w:val="2"/>
      <w:numFmt w:val="decimal"/>
      <w:lvlText w:val="%1."/>
      <w:lvlJc w:val="left"/>
      <w:pPr>
        <w:tabs>
          <w:tab w:val="num" w:pos="340"/>
        </w:tabs>
        <w:ind w:left="340" w:hanging="34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9B097D"/>
    <w:multiLevelType w:val="hybridMultilevel"/>
    <w:tmpl w:val="B9BE49F4"/>
    <w:lvl w:ilvl="0" w:tplc="01709B62">
      <w:start w:val="1"/>
      <w:numFmt w:val="decimal"/>
      <w:lvlText w:val="%1."/>
      <w:lvlJc w:val="left"/>
      <w:pPr>
        <w:tabs>
          <w:tab w:val="num" w:pos="720"/>
        </w:tabs>
        <w:ind w:left="720" w:hanging="360"/>
      </w:pPr>
      <w:rPr>
        <w:rFonts w:ascii="Arial" w:hAnsi="Arial" w:cs="Arial"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83A590F"/>
    <w:multiLevelType w:val="hybridMultilevel"/>
    <w:tmpl w:val="5DA63CEC"/>
    <w:lvl w:ilvl="0" w:tplc="A70C1E62">
      <w:start w:val="2"/>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B341DD"/>
    <w:multiLevelType w:val="hybridMultilevel"/>
    <w:tmpl w:val="174AD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425A11"/>
    <w:multiLevelType w:val="hybridMultilevel"/>
    <w:tmpl w:val="A20C3F7A"/>
    <w:lvl w:ilvl="0" w:tplc="A3F6B704">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75532F75"/>
    <w:multiLevelType w:val="multilevel"/>
    <w:tmpl w:val="8DD6B2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A974B3B"/>
    <w:multiLevelType w:val="multilevel"/>
    <w:tmpl w:val="57C80ADA"/>
    <w:lvl w:ilvl="0">
      <w:start w:val="1"/>
      <w:numFmt w:val="lowerLetter"/>
      <w:lvlText w:val="%1)"/>
      <w:lvlJc w:val="left"/>
      <w:pPr>
        <w:tabs>
          <w:tab w:val="num" w:pos="2520"/>
        </w:tabs>
        <w:ind w:left="25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2"/>
  </w:num>
  <w:num w:numId="2">
    <w:abstractNumId w:val="33"/>
  </w:num>
  <w:num w:numId="3">
    <w:abstractNumId w:val="39"/>
  </w:num>
  <w:num w:numId="4">
    <w:abstractNumId w:val="15"/>
  </w:num>
  <w:num w:numId="5">
    <w:abstractNumId w:val="40"/>
  </w:num>
  <w:num w:numId="6">
    <w:abstractNumId w:val="16"/>
  </w:num>
  <w:num w:numId="7">
    <w:abstractNumId w:val="53"/>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num>
  <w:num w:numId="12">
    <w:abstractNumId w:val="44"/>
  </w:num>
  <w:num w:numId="13">
    <w:abstractNumId w:val="54"/>
  </w:num>
  <w:num w:numId="14">
    <w:abstractNumId w:val="42"/>
  </w:num>
  <w:num w:numId="15">
    <w:abstractNumId w:val="34"/>
  </w:num>
  <w:num w:numId="16">
    <w:abstractNumId w:val="14"/>
  </w:num>
  <w:num w:numId="17">
    <w:abstractNumId w:val="5"/>
  </w:num>
  <w:num w:numId="18">
    <w:abstractNumId w:val="35"/>
  </w:num>
  <w:num w:numId="19">
    <w:abstractNumId w:val="51"/>
  </w:num>
  <w:num w:numId="20">
    <w:abstractNumId w:val="0"/>
  </w:num>
  <w:num w:numId="21">
    <w:abstractNumId w:val="23"/>
  </w:num>
  <w:num w:numId="22">
    <w:abstractNumId w:val="28"/>
  </w:num>
  <w:num w:numId="23">
    <w:abstractNumId w:val="32"/>
  </w:num>
  <w:num w:numId="24">
    <w:abstractNumId w:val="10"/>
  </w:num>
  <w:num w:numId="25">
    <w:abstractNumId w:val="17"/>
  </w:num>
  <w:num w:numId="26">
    <w:abstractNumId w:val="26"/>
  </w:num>
  <w:num w:numId="27">
    <w:abstractNumId w:val="24"/>
  </w:num>
  <w:num w:numId="28">
    <w:abstractNumId w:val="36"/>
  </w:num>
  <w:num w:numId="29">
    <w:abstractNumId w:val="12"/>
  </w:num>
  <w:num w:numId="30">
    <w:abstractNumId w:val="46"/>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52"/>
  </w:num>
  <w:num w:numId="34">
    <w:abstractNumId w:val="29"/>
  </w:num>
  <w:num w:numId="35">
    <w:abstractNumId w:val="48"/>
  </w:num>
  <w:num w:numId="36">
    <w:abstractNumId w:val="38"/>
  </w:num>
  <w:num w:numId="37">
    <w:abstractNumId w:val="43"/>
  </w:num>
  <w:num w:numId="38">
    <w:abstractNumId w:val="13"/>
  </w:num>
  <w:num w:numId="39">
    <w:abstractNumId w:val="7"/>
  </w:num>
  <w:num w:numId="40">
    <w:abstractNumId w:val="8"/>
  </w:num>
  <w:num w:numId="41">
    <w:abstractNumId w:val="9"/>
  </w:num>
  <w:num w:numId="42">
    <w:abstractNumId w:val="50"/>
  </w:num>
  <w:num w:numId="43">
    <w:abstractNumId w:val="7"/>
    <w:lvlOverride w:ilvl="0">
      <w:startOverride w:val="1"/>
    </w:lvlOverride>
  </w:num>
  <w:num w:numId="44">
    <w:abstractNumId w:val="9"/>
    <w:lvlOverride w:ilvl="0">
      <w:startOverride w:val="1"/>
    </w:lvlOverride>
  </w:num>
  <w:num w:numId="45">
    <w:abstractNumId w:val="8"/>
  </w:num>
  <w:num w:numId="46">
    <w:abstractNumId w:val="5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45"/>
  </w:num>
  <w:num w:numId="49">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6A4"/>
    <w:rsid w:val="000004F1"/>
    <w:rsid w:val="000115F9"/>
    <w:rsid w:val="00012467"/>
    <w:rsid w:val="00070FA4"/>
    <w:rsid w:val="000838FC"/>
    <w:rsid w:val="000C547B"/>
    <w:rsid w:val="000D6133"/>
    <w:rsid w:val="000E0513"/>
    <w:rsid w:val="00103AEF"/>
    <w:rsid w:val="00125EC1"/>
    <w:rsid w:val="001455EB"/>
    <w:rsid w:val="001658E6"/>
    <w:rsid w:val="00181B64"/>
    <w:rsid w:val="00186FBD"/>
    <w:rsid w:val="00196115"/>
    <w:rsid w:val="001B62E0"/>
    <w:rsid w:val="001C3DEA"/>
    <w:rsid w:val="001C7512"/>
    <w:rsid w:val="001C7F1C"/>
    <w:rsid w:val="00202EF4"/>
    <w:rsid w:val="00251A1F"/>
    <w:rsid w:val="00275AED"/>
    <w:rsid w:val="00276E13"/>
    <w:rsid w:val="00284DF7"/>
    <w:rsid w:val="0029330B"/>
    <w:rsid w:val="00295166"/>
    <w:rsid w:val="002A50E6"/>
    <w:rsid w:val="002E1510"/>
    <w:rsid w:val="003245AC"/>
    <w:rsid w:val="003278C5"/>
    <w:rsid w:val="003317FF"/>
    <w:rsid w:val="00332D6C"/>
    <w:rsid w:val="00341FAD"/>
    <w:rsid w:val="00347DC9"/>
    <w:rsid w:val="00356A08"/>
    <w:rsid w:val="00381D63"/>
    <w:rsid w:val="003A0CF6"/>
    <w:rsid w:val="003B5917"/>
    <w:rsid w:val="003E3366"/>
    <w:rsid w:val="00422A5D"/>
    <w:rsid w:val="00450BB3"/>
    <w:rsid w:val="004536B5"/>
    <w:rsid w:val="00462006"/>
    <w:rsid w:val="00494ADD"/>
    <w:rsid w:val="004B2750"/>
    <w:rsid w:val="004B6CF2"/>
    <w:rsid w:val="004C6AE1"/>
    <w:rsid w:val="004D65D0"/>
    <w:rsid w:val="004E28FA"/>
    <w:rsid w:val="004E7664"/>
    <w:rsid w:val="004F49CF"/>
    <w:rsid w:val="005078EE"/>
    <w:rsid w:val="00566088"/>
    <w:rsid w:val="005709CC"/>
    <w:rsid w:val="0058010D"/>
    <w:rsid w:val="00584672"/>
    <w:rsid w:val="00586F1F"/>
    <w:rsid w:val="005B10A0"/>
    <w:rsid w:val="005C4572"/>
    <w:rsid w:val="005D7101"/>
    <w:rsid w:val="005F56A4"/>
    <w:rsid w:val="005F751F"/>
    <w:rsid w:val="00600CF8"/>
    <w:rsid w:val="006124CC"/>
    <w:rsid w:val="0063109B"/>
    <w:rsid w:val="00633B3C"/>
    <w:rsid w:val="00647F02"/>
    <w:rsid w:val="006854A4"/>
    <w:rsid w:val="006A284B"/>
    <w:rsid w:val="006B0ED6"/>
    <w:rsid w:val="006B4396"/>
    <w:rsid w:val="006E2522"/>
    <w:rsid w:val="006F537D"/>
    <w:rsid w:val="00711A20"/>
    <w:rsid w:val="00713500"/>
    <w:rsid w:val="007145BB"/>
    <w:rsid w:val="00715D5A"/>
    <w:rsid w:val="00762F23"/>
    <w:rsid w:val="00795C99"/>
    <w:rsid w:val="007F7E1D"/>
    <w:rsid w:val="00804979"/>
    <w:rsid w:val="008229A1"/>
    <w:rsid w:val="008248EC"/>
    <w:rsid w:val="0084458C"/>
    <w:rsid w:val="00847C7D"/>
    <w:rsid w:val="00855640"/>
    <w:rsid w:val="00863787"/>
    <w:rsid w:val="00867E28"/>
    <w:rsid w:val="00883B0A"/>
    <w:rsid w:val="008B6D11"/>
    <w:rsid w:val="008D14DA"/>
    <w:rsid w:val="008D2461"/>
    <w:rsid w:val="008E107B"/>
    <w:rsid w:val="00905A72"/>
    <w:rsid w:val="00917A7E"/>
    <w:rsid w:val="00924EF0"/>
    <w:rsid w:val="0093180D"/>
    <w:rsid w:val="00940A93"/>
    <w:rsid w:val="00955E62"/>
    <w:rsid w:val="00975837"/>
    <w:rsid w:val="009B31BE"/>
    <w:rsid w:val="009D6271"/>
    <w:rsid w:val="009D7B9C"/>
    <w:rsid w:val="009E0202"/>
    <w:rsid w:val="00A03180"/>
    <w:rsid w:val="00A10FD0"/>
    <w:rsid w:val="00A31EAC"/>
    <w:rsid w:val="00A32FFF"/>
    <w:rsid w:val="00A33321"/>
    <w:rsid w:val="00A362AE"/>
    <w:rsid w:val="00A370D1"/>
    <w:rsid w:val="00A61EE5"/>
    <w:rsid w:val="00A83A96"/>
    <w:rsid w:val="00A91484"/>
    <w:rsid w:val="00AA6E5D"/>
    <w:rsid w:val="00AB0681"/>
    <w:rsid w:val="00AB148E"/>
    <w:rsid w:val="00AB3FC4"/>
    <w:rsid w:val="00AB56C1"/>
    <w:rsid w:val="00AC4875"/>
    <w:rsid w:val="00AE1D8C"/>
    <w:rsid w:val="00AE6EEF"/>
    <w:rsid w:val="00AF1DC9"/>
    <w:rsid w:val="00B0267B"/>
    <w:rsid w:val="00B04317"/>
    <w:rsid w:val="00B71684"/>
    <w:rsid w:val="00B7349F"/>
    <w:rsid w:val="00B810A5"/>
    <w:rsid w:val="00B82EF7"/>
    <w:rsid w:val="00B87844"/>
    <w:rsid w:val="00B97A8F"/>
    <w:rsid w:val="00BA5791"/>
    <w:rsid w:val="00BE14D6"/>
    <w:rsid w:val="00BF198E"/>
    <w:rsid w:val="00C032CB"/>
    <w:rsid w:val="00C07FD3"/>
    <w:rsid w:val="00C2144F"/>
    <w:rsid w:val="00C65BD1"/>
    <w:rsid w:val="00C65FF7"/>
    <w:rsid w:val="00C66F62"/>
    <w:rsid w:val="00C77634"/>
    <w:rsid w:val="00C92FF2"/>
    <w:rsid w:val="00C95350"/>
    <w:rsid w:val="00CD611B"/>
    <w:rsid w:val="00D0560D"/>
    <w:rsid w:val="00D1520C"/>
    <w:rsid w:val="00D21EB5"/>
    <w:rsid w:val="00D50767"/>
    <w:rsid w:val="00DA0BB0"/>
    <w:rsid w:val="00DD66A6"/>
    <w:rsid w:val="00DE273E"/>
    <w:rsid w:val="00DF33B7"/>
    <w:rsid w:val="00E37681"/>
    <w:rsid w:val="00E42A66"/>
    <w:rsid w:val="00E4317E"/>
    <w:rsid w:val="00E60631"/>
    <w:rsid w:val="00E74D2F"/>
    <w:rsid w:val="00E74F18"/>
    <w:rsid w:val="00EB284E"/>
    <w:rsid w:val="00EB3BD1"/>
    <w:rsid w:val="00EC15B2"/>
    <w:rsid w:val="00EE3D7B"/>
    <w:rsid w:val="00F154DF"/>
    <w:rsid w:val="00F17E4B"/>
    <w:rsid w:val="00FF7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E28557"/>
  <w15:docId w15:val="{08A71A36-8FE9-4D7B-92FB-D36FB400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komentarza">
    <w:name w:val="annotation text"/>
    <w:basedOn w:val="Normalny"/>
    <w:link w:val="TekstkomentarzaZnak"/>
    <w:uiPriority w:val="99"/>
    <w:semiHidden/>
    <w:unhideWhenUsed/>
    <w:rsid w:val="001658E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658E6"/>
    <w:rPr>
      <w:sz w:val="20"/>
      <w:szCs w:val="20"/>
    </w:rPr>
  </w:style>
  <w:style w:type="character" w:styleId="Odwoaniedokomentarza">
    <w:name w:val="annotation reference"/>
    <w:basedOn w:val="Domylnaczcionkaakapitu"/>
    <w:uiPriority w:val="99"/>
    <w:semiHidden/>
    <w:unhideWhenUsed/>
    <w:qFormat/>
    <w:rsid w:val="001658E6"/>
    <w:rPr>
      <w:sz w:val="16"/>
      <w:szCs w:val="16"/>
    </w:rPr>
  </w:style>
  <w:style w:type="paragraph" w:customStyle="1" w:styleId="Tekstkomentarza1">
    <w:name w:val="Tekst komentarza1"/>
    <w:basedOn w:val="Normalny"/>
    <w:next w:val="Tekstkomentarza"/>
    <w:uiPriority w:val="99"/>
    <w:unhideWhenUsed/>
    <w:rsid w:val="001658E6"/>
    <w:pPr>
      <w:spacing w:after="200" w:line="240" w:lineRule="auto"/>
    </w:pPr>
    <w:rPr>
      <w:rFonts w:cs="Times New Roman"/>
      <w:sz w:val="20"/>
      <w:szCs w:val="20"/>
    </w:rPr>
  </w:style>
  <w:style w:type="paragraph" w:styleId="Tekstdymka">
    <w:name w:val="Balloon Text"/>
    <w:basedOn w:val="Normalny"/>
    <w:link w:val="TekstdymkaZnak"/>
    <w:uiPriority w:val="99"/>
    <w:semiHidden/>
    <w:unhideWhenUsed/>
    <w:rsid w:val="001658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58E6"/>
    <w:rPr>
      <w:rFonts w:ascii="Segoe UI" w:hAnsi="Segoe UI" w:cs="Segoe UI"/>
      <w:sz w:val="18"/>
      <w:szCs w:val="18"/>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1658E6"/>
    <w:pPr>
      <w:ind w:left="720"/>
      <w:contextualSpacing/>
    </w:pPr>
  </w:style>
  <w:style w:type="paragraph" w:styleId="Tematkomentarza">
    <w:name w:val="annotation subject"/>
    <w:basedOn w:val="Tekstkomentarza"/>
    <w:next w:val="Tekstkomentarza"/>
    <w:link w:val="TematkomentarzaZnak"/>
    <w:uiPriority w:val="99"/>
    <w:semiHidden/>
    <w:unhideWhenUsed/>
    <w:rsid w:val="00B97A8F"/>
    <w:rPr>
      <w:b/>
      <w:bCs/>
    </w:rPr>
  </w:style>
  <w:style w:type="character" w:customStyle="1" w:styleId="TematkomentarzaZnak">
    <w:name w:val="Temat komentarza Znak"/>
    <w:basedOn w:val="TekstkomentarzaZnak"/>
    <w:link w:val="Tematkomentarza"/>
    <w:uiPriority w:val="99"/>
    <w:semiHidden/>
    <w:rsid w:val="00B97A8F"/>
    <w:rPr>
      <w:b/>
      <w:bCs/>
      <w:sz w:val="20"/>
      <w:szCs w:val="20"/>
    </w:rPr>
  </w:style>
  <w:style w:type="paragraph" w:styleId="Nagwek">
    <w:name w:val="header"/>
    <w:basedOn w:val="Normalny"/>
    <w:link w:val="NagwekZnak"/>
    <w:uiPriority w:val="99"/>
    <w:unhideWhenUsed/>
    <w:rsid w:val="00CD61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611B"/>
  </w:style>
  <w:style w:type="paragraph" w:styleId="Stopka">
    <w:name w:val="footer"/>
    <w:basedOn w:val="Normalny"/>
    <w:link w:val="StopkaZnak"/>
    <w:uiPriority w:val="99"/>
    <w:unhideWhenUsed/>
    <w:rsid w:val="00CD61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D611B"/>
  </w:style>
  <w:style w:type="paragraph" w:customStyle="1" w:styleId="Akapitzlist1">
    <w:name w:val="Akapit z listą1"/>
    <w:basedOn w:val="Normalny"/>
    <w:rsid w:val="00AC4875"/>
    <w:pPr>
      <w:suppressAutoHyphens/>
      <w:spacing w:after="0" w:line="240" w:lineRule="auto"/>
      <w:ind w:left="708"/>
    </w:pPr>
    <w:rPr>
      <w:rFonts w:ascii="Times New Roman" w:eastAsia="Times New Roman" w:hAnsi="Times New Roman" w:cs="Times New Roman"/>
      <w:kern w:val="1"/>
      <w:sz w:val="24"/>
      <w:szCs w:val="24"/>
      <w:lang w:eastAsia="zh-CN"/>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600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897373">
      <w:bodyDiv w:val="1"/>
      <w:marLeft w:val="0"/>
      <w:marRight w:val="0"/>
      <w:marTop w:val="0"/>
      <w:marBottom w:val="0"/>
      <w:divBdr>
        <w:top w:val="none" w:sz="0" w:space="0" w:color="auto"/>
        <w:left w:val="none" w:sz="0" w:space="0" w:color="auto"/>
        <w:bottom w:val="none" w:sz="0" w:space="0" w:color="auto"/>
        <w:right w:val="none" w:sz="0" w:space="0" w:color="auto"/>
      </w:divBdr>
    </w:div>
    <w:div w:id="1290435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0892E-0A03-4DCD-B493-2FF14AFDD8E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D6673FC-EC02-4EBA-A51B-51ED56738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19</Pages>
  <Words>7817</Words>
  <Characters>46906</Characters>
  <Application>Microsoft Office Word</Application>
  <DocSecurity>0</DocSecurity>
  <Lines>390</Lines>
  <Paragraphs>109</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54614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Jędruszczak Agnieszka</dc:creator>
  <cp:keywords/>
  <dc:description/>
  <cp:lastModifiedBy>Zezula Magdalena</cp:lastModifiedBy>
  <cp:revision>6</cp:revision>
  <cp:lastPrinted>2024-09-05T08:09:00Z</cp:lastPrinted>
  <dcterms:created xsi:type="dcterms:W3CDTF">2024-09-04T11:20:00Z</dcterms:created>
  <dcterms:modified xsi:type="dcterms:W3CDTF">2024-09-27T11:51:00Z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14d53105-dbfb-4533-b4d5-189845b66eae</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Yo9vkE0YKZro3TlMbMcl2eBdADHtxGUC</vt:lpwstr>
  </property>
  <property fmtid="{D5CDD505-2E9C-101B-9397-08002B2CF9AE}" pid="8" name="s5636:Creator type=author">
    <vt:lpwstr>Jędruszczak Agnieszka</vt:lpwstr>
  </property>
  <property fmtid="{D5CDD505-2E9C-101B-9397-08002B2CF9AE}" pid="9" name="s5636:Creator type=organization">
    <vt:lpwstr>MILNET-Z</vt:lpwstr>
  </property>
  <property fmtid="{D5CDD505-2E9C-101B-9397-08002B2CF9AE}" pid="10" name="s5636:Creator type=IP">
    <vt:lpwstr>10.130.227.56</vt:lpwstr>
  </property>
  <property fmtid="{D5CDD505-2E9C-101B-9397-08002B2CF9AE}" pid="11" name="bjPortionMark">
    <vt:lpwstr>[]</vt:lpwstr>
  </property>
</Properties>
</file>