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5057B1EE" w:rsidR="008935E7" w:rsidRPr="00966BA2" w:rsidRDefault="006D1E31" w:rsidP="004F5032">
      <w:pPr>
        <w:tabs>
          <w:tab w:val="left" w:pos="7754"/>
        </w:tabs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C63CFF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C63CFF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000D56DB" w:rsidR="00123294" w:rsidRPr="00C63CFF" w:rsidRDefault="008935E7" w:rsidP="00C63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F522BC" w:rsidRPr="00F522BC">
        <w:rPr>
          <w:rFonts w:ascii="Times New Roman" w:eastAsia="Times New Roman" w:hAnsi="Times New Roman" w:cs="Times New Roman"/>
          <w:b/>
          <w:bCs/>
          <w:lang w:eastAsia="pl-PL"/>
        </w:rPr>
        <w:t xml:space="preserve">Doposażenie jednostki Ochotniczej Straży Pożarnej w </w:t>
      </w:r>
      <w:r w:rsidR="00846397">
        <w:rPr>
          <w:rFonts w:ascii="Times New Roman" w:eastAsia="Times New Roman" w:hAnsi="Times New Roman" w:cs="Times New Roman"/>
          <w:b/>
          <w:bCs/>
          <w:lang w:eastAsia="pl-PL"/>
        </w:rPr>
        <w:t xml:space="preserve">Róży </w:t>
      </w:r>
      <w:r w:rsidR="00F522BC" w:rsidRPr="00F522BC">
        <w:rPr>
          <w:rFonts w:ascii="Times New Roman" w:eastAsia="Times New Roman" w:hAnsi="Times New Roman" w:cs="Times New Roman"/>
          <w:b/>
          <w:bCs/>
          <w:lang w:eastAsia="pl-PL"/>
        </w:rPr>
        <w:t>poprzez zakup sprzętu do prowadzenia akcji ratowniczych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”,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3DDE99AC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1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18C1B70A" w14:textId="1FBA2704" w:rsidR="008C1589" w:rsidRPr="00966BA2" w:rsidRDefault="007610CF" w:rsidP="00F522B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A9AAF" w14:textId="77777777" w:rsidR="00E43720" w:rsidRDefault="00E43720" w:rsidP="00597E0F">
      <w:pPr>
        <w:spacing w:after="0" w:line="240" w:lineRule="auto"/>
      </w:pPr>
      <w:r>
        <w:separator/>
      </w:r>
    </w:p>
  </w:endnote>
  <w:endnote w:type="continuationSeparator" w:id="0">
    <w:p w14:paraId="01711B5F" w14:textId="77777777" w:rsidR="00E43720" w:rsidRDefault="00E4372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CC321" w14:textId="77777777" w:rsidR="00E43720" w:rsidRDefault="00E43720" w:rsidP="00597E0F">
      <w:pPr>
        <w:spacing w:after="0" w:line="240" w:lineRule="auto"/>
      </w:pPr>
      <w:r>
        <w:separator/>
      </w:r>
    </w:p>
  </w:footnote>
  <w:footnote w:type="continuationSeparator" w:id="0">
    <w:p w14:paraId="40A378E8" w14:textId="77777777" w:rsidR="00E43720" w:rsidRDefault="00E43720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628CC923" w:rsidR="00EA19EE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846397">
      <w:rPr>
        <w:rFonts w:ascii="Times New Roman" w:hAnsi="Times New Roman" w:cs="Times New Roman"/>
        <w:bCs/>
        <w:sz w:val="20"/>
        <w:szCs w:val="20"/>
      </w:rPr>
      <w:t>21</w:t>
    </w:r>
    <w:r w:rsidR="00902BEE">
      <w:rPr>
        <w:rFonts w:ascii="Times New Roman" w:hAnsi="Times New Roman" w:cs="Times New Roman"/>
        <w:bCs/>
        <w:sz w:val="20"/>
        <w:szCs w:val="20"/>
      </w:rPr>
      <w:t>.2024</w:t>
    </w:r>
  </w:p>
  <w:p w14:paraId="5B596EF7" w14:textId="77777777" w:rsidR="00F522BC" w:rsidRDefault="00F522BC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  <w:p w14:paraId="361F06D5" w14:textId="28A94811" w:rsidR="00F522BC" w:rsidRPr="000D581C" w:rsidRDefault="00F522BC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 w:rsidRPr="00F522BC">
      <w:rPr>
        <w:noProof/>
      </w:rPr>
      <w:drawing>
        <wp:inline distT="0" distB="0" distL="0" distR="0" wp14:anchorId="1B30AF0F" wp14:editId="71C536D7">
          <wp:extent cx="6188710" cy="769620"/>
          <wp:effectExtent l="0" t="0" r="2540" b="0"/>
          <wp:docPr id="909845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604026">
    <w:abstractNumId w:val="73"/>
  </w:num>
  <w:num w:numId="2" w16cid:durableId="1888757715">
    <w:abstractNumId w:val="39"/>
  </w:num>
  <w:num w:numId="3" w16cid:durableId="153567495">
    <w:abstractNumId w:val="66"/>
  </w:num>
  <w:num w:numId="4" w16cid:durableId="1263415424">
    <w:abstractNumId w:val="50"/>
  </w:num>
  <w:num w:numId="5" w16cid:durableId="1027368328">
    <w:abstractNumId w:val="47"/>
  </w:num>
  <w:num w:numId="6" w16cid:durableId="939798954">
    <w:abstractNumId w:val="81"/>
  </w:num>
  <w:num w:numId="7" w16cid:durableId="27991801">
    <w:abstractNumId w:val="19"/>
  </w:num>
  <w:num w:numId="8" w16cid:durableId="1201094603">
    <w:abstractNumId w:val="53"/>
  </w:num>
  <w:num w:numId="9" w16cid:durableId="1626227434">
    <w:abstractNumId w:val="0"/>
  </w:num>
  <w:num w:numId="10" w16cid:durableId="1862284093">
    <w:abstractNumId w:val="1"/>
  </w:num>
  <w:num w:numId="11" w16cid:durableId="322703098">
    <w:abstractNumId w:val="2"/>
  </w:num>
  <w:num w:numId="12" w16cid:durableId="1333870925">
    <w:abstractNumId w:val="3"/>
  </w:num>
  <w:num w:numId="13" w16cid:durableId="7952399">
    <w:abstractNumId w:val="4"/>
  </w:num>
  <w:num w:numId="14" w16cid:durableId="1392343815">
    <w:abstractNumId w:val="7"/>
  </w:num>
  <w:num w:numId="15" w16cid:durableId="443617358">
    <w:abstractNumId w:val="9"/>
  </w:num>
  <w:num w:numId="16" w16cid:durableId="32653888">
    <w:abstractNumId w:val="10"/>
  </w:num>
  <w:num w:numId="17" w16cid:durableId="721564051">
    <w:abstractNumId w:val="11"/>
  </w:num>
  <w:num w:numId="18" w16cid:durableId="198321356">
    <w:abstractNumId w:val="12"/>
  </w:num>
  <w:num w:numId="19" w16cid:durableId="274597463">
    <w:abstractNumId w:val="16"/>
  </w:num>
  <w:num w:numId="20" w16cid:durableId="1347320653">
    <w:abstractNumId w:val="17"/>
  </w:num>
  <w:num w:numId="21" w16cid:durableId="783882641">
    <w:abstractNumId w:val="18"/>
  </w:num>
  <w:num w:numId="22" w16cid:durableId="687097510">
    <w:abstractNumId w:val="20"/>
  </w:num>
  <w:num w:numId="23" w16cid:durableId="977343307">
    <w:abstractNumId w:val="21"/>
  </w:num>
  <w:num w:numId="24" w16cid:durableId="1702121867">
    <w:abstractNumId w:val="22"/>
  </w:num>
  <w:num w:numId="25" w16cid:durableId="1300308723">
    <w:abstractNumId w:val="23"/>
  </w:num>
  <w:num w:numId="26" w16cid:durableId="100028700">
    <w:abstractNumId w:val="24"/>
  </w:num>
  <w:num w:numId="27" w16cid:durableId="407967677">
    <w:abstractNumId w:val="25"/>
  </w:num>
  <w:num w:numId="28" w16cid:durableId="1297491635">
    <w:abstractNumId w:val="52"/>
  </w:num>
  <w:num w:numId="29" w16cid:durableId="161355154">
    <w:abstractNumId w:val="77"/>
  </w:num>
  <w:num w:numId="30" w16cid:durableId="54160889">
    <w:abstractNumId w:val="60"/>
  </w:num>
  <w:num w:numId="31" w16cid:durableId="720859923">
    <w:abstractNumId w:val="63"/>
  </w:num>
  <w:num w:numId="32" w16cid:durableId="853497082">
    <w:abstractNumId w:val="35"/>
  </w:num>
  <w:num w:numId="33" w16cid:durableId="173039383">
    <w:abstractNumId w:val="48"/>
  </w:num>
  <w:num w:numId="34" w16cid:durableId="1891762795">
    <w:abstractNumId w:val="74"/>
  </w:num>
  <w:num w:numId="35" w16cid:durableId="478767642">
    <w:abstractNumId w:val="46"/>
  </w:num>
  <w:num w:numId="36" w16cid:durableId="1617834490">
    <w:abstractNumId w:val="85"/>
  </w:num>
  <w:num w:numId="37" w16cid:durableId="1248617265">
    <w:abstractNumId w:val="57"/>
  </w:num>
  <w:num w:numId="38" w16cid:durableId="1489982575">
    <w:abstractNumId w:val="40"/>
  </w:num>
  <w:num w:numId="39" w16cid:durableId="601840471">
    <w:abstractNumId w:val="80"/>
  </w:num>
  <w:num w:numId="40" w16cid:durableId="1076393052">
    <w:abstractNumId w:val="71"/>
  </w:num>
  <w:num w:numId="41" w16cid:durableId="1156218247">
    <w:abstractNumId w:val="36"/>
  </w:num>
  <w:num w:numId="42" w16cid:durableId="2128694217">
    <w:abstractNumId w:val="87"/>
  </w:num>
  <w:num w:numId="43" w16cid:durableId="1436562572">
    <w:abstractNumId w:val="82"/>
  </w:num>
  <w:num w:numId="44" w16cid:durableId="1648508458">
    <w:abstractNumId w:val="44"/>
  </w:num>
  <w:num w:numId="45" w16cid:durableId="2049212158">
    <w:abstractNumId w:val="37"/>
  </w:num>
  <w:num w:numId="46" w16cid:durableId="1754357109">
    <w:abstractNumId w:val="76"/>
  </w:num>
  <w:num w:numId="47" w16cid:durableId="837228700">
    <w:abstractNumId w:val="69"/>
  </w:num>
  <w:num w:numId="48" w16cid:durableId="772743620">
    <w:abstractNumId w:val="56"/>
  </w:num>
  <w:num w:numId="49" w16cid:durableId="1507983820">
    <w:abstractNumId w:val="84"/>
  </w:num>
  <w:num w:numId="50" w16cid:durableId="890771638">
    <w:abstractNumId w:val="59"/>
  </w:num>
  <w:num w:numId="51" w16cid:durableId="1567297646">
    <w:abstractNumId w:val="38"/>
  </w:num>
  <w:num w:numId="52" w16cid:durableId="987130420">
    <w:abstractNumId w:val="51"/>
  </w:num>
  <w:num w:numId="53" w16cid:durableId="1858227065">
    <w:abstractNumId w:val="89"/>
  </w:num>
  <w:num w:numId="54" w16cid:durableId="1644387128">
    <w:abstractNumId w:val="70"/>
  </w:num>
  <w:num w:numId="55" w16cid:durableId="1734546263">
    <w:abstractNumId w:val="65"/>
  </w:num>
  <w:num w:numId="56" w16cid:durableId="1554851408">
    <w:abstractNumId w:val="68"/>
  </w:num>
  <w:num w:numId="57" w16cid:durableId="1385106712">
    <w:abstractNumId w:val="79"/>
  </w:num>
  <w:num w:numId="58" w16cid:durableId="1196383569">
    <w:abstractNumId w:val="41"/>
  </w:num>
  <w:num w:numId="59" w16cid:durableId="372001481">
    <w:abstractNumId w:val="78"/>
  </w:num>
  <w:num w:numId="60" w16cid:durableId="788858677">
    <w:abstractNumId w:val="88"/>
  </w:num>
  <w:num w:numId="61" w16cid:durableId="1819227779">
    <w:abstractNumId w:val="86"/>
  </w:num>
  <w:num w:numId="62" w16cid:durableId="2068144454">
    <w:abstractNumId w:val="61"/>
  </w:num>
  <w:num w:numId="63" w16cid:durableId="368189020">
    <w:abstractNumId w:val="67"/>
  </w:num>
  <w:num w:numId="64" w16cid:durableId="1260944967">
    <w:abstractNumId w:val="43"/>
  </w:num>
  <w:num w:numId="65" w16cid:durableId="147327846">
    <w:abstractNumId w:val="42"/>
  </w:num>
  <w:num w:numId="66" w16cid:durableId="715206791">
    <w:abstractNumId w:val="54"/>
  </w:num>
  <w:num w:numId="67" w16cid:durableId="1799716087">
    <w:abstractNumId w:val="55"/>
  </w:num>
  <w:num w:numId="68" w16cid:durableId="1364406015">
    <w:abstractNumId w:val="75"/>
  </w:num>
  <w:num w:numId="69" w16cid:durableId="1234967870">
    <w:abstractNumId w:val="64"/>
  </w:num>
  <w:num w:numId="70" w16cid:durableId="1431195692">
    <w:abstractNumId w:val="49"/>
  </w:num>
  <w:num w:numId="71" w16cid:durableId="62069883">
    <w:abstractNumId w:val="58"/>
  </w:num>
  <w:num w:numId="72" w16cid:durableId="478233219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1DA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4F46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906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060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62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29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032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382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32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397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5CBE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BEE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0DE7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1F2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32D8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8DD"/>
    <w:rsid w:val="00A85BB0"/>
    <w:rsid w:val="00A860CA"/>
    <w:rsid w:val="00A86384"/>
    <w:rsid w:val="00A8782D"/>
    <w:rsid w:val="00A87A27"/>
    <w:rsid w:val="00A87D6F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30D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521A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3CFF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86A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0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2C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22BC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336-7208-4B2B-A83A-8DC7D3E1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2021-03-02T10:34:00Z</cp:lastPrinted>
  <dcterms:created xsi:type="dcterms:W3CDTF">2024-09-19T10:08:00Z</dcterms:created>
  <dcterms:modified xsi:type="dcterms:W3CDTF">2024-09-19T10:08:00Z</dcterms:modified>
</cp:coreProperties>
</file>