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E87A6" w14:textId="2240F440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6530EE">
        <w:rPr>
          <w:rFonts w:ascii="Cambria" w:hAnsi="Cambria" w:cs="Arial"/>
          <w:sz w:val="20"/>
          <w:szCs w:val="20"/>
        </w:rPr>
        <w:t>1a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0D52E4A3" w14:textId="50148C3C" w:rsidR="00D22BE4" w:rsidRPr="006B653A" w:rsidRDefault="00DA509A" w:rsidP="00781769">
      <w:pPr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6B653A">
        <w:rPr>
          <w:rFonts w:ascii="Cambria" w:hAnsi="Cambria" w:cs="Arial"/>
          <w:sz w:val="20"/>
          <w:szCs w:val="20"/>
        </w:rPr>
        <w:t>...................</w:t>
      </w:r>
      <w:r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</w:t>
      </w:r>
      <w:r w:rsidR="00781769">
        <w:rPr>
          <w:rFonts w:ascii="Cambria" w:hAnsi="Cambria" w:cs="Arial"/>
          <w:sz w:val="20"/>
          <w:szCs w:val="20"/>
        </w:rPr>
        <w:tab/>
      </w:r>
      <w:r w:rsidR="00781769">
        <w:rPr>
          <w:rFonts w:ascii="Cambria" w:hAnsi="Cambria" w:cs="Arial"/>
          <w:sz w:val="20"/>
          <w:szCs w:val="20"/>
        </w:rPr>
        <w:tab/>
      </w:r>
      <w:r w:rsidR="00781769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...................................., dnia .......................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781769">
        <w:rPr>
          <w:rFonts w:ascii="Cambria" w:hAnsi="Cambria" w:cs="Arial"/>
          <w:sz w:val="20"/>
          <w:szCs w:val="20"/>
        </w:rPr>
        <w:t>4</w:t>
      </w:r>
      <w:r w:rsidR="00D22BE4" w:rsidRPr="006B653A">
        <w:rPr>
          <w:rFonts w:ascii="Cambria" w:hAnsi="Cambria" w:cs="Arial"/>
          <w:sz w:val="20"/>
          <w:szCs w:val="20"/>
        </w:rPr>
        <w:t xml:space="preserve"> r.</w:t>
      </w:r>
    </w:p>
    <w:p w14:paraId="4019EF12" w14:textId="77777777" w:rsidR="00DA509A" w:rsidRPr="006B653A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="00910410"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4A530D" w14:textId="39E65CC9" w:rsidR="0032655D" w:rsidRPr="006B653A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="0032655D" w:rsidRPr="006B653A">
        <w:rPr>
          <w:rFonts w:ascii="Cambria" w:hAnsi="Cambria"/>
          <w:b/>
          <w:color w:val="auto"/>
          <w:sz w:val="20"/>
          <w:szCs w:val="20"/>
        </w:rPr>
        <w:t>WYKAZ OSÓB</w:t>
      </w:r>
      <w:r w:rsidR="006530EE">
        <w:rPr>
          <w:rFonts w:ascii="Cambria" w:hAnsi="Cambria"/>
          <w:b/>
          <w:color w:val="auto"/>
          <w:sz w:val="20"/>
          <w:szCs w:val="20"/>
        </w:rPr>
        <w:t xml:space="preserve"> DO PUNKTACJI</w:t>
      </w:r>
    </w:p>
    <w:p w14:paraId="6060CBD9" w14:textId="77777777" w:rsidR="002A5798" w:rsidRPr="006B653A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  <w:r w:rsidRPr="006B653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6B653A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5AE3F3B6" w14:textId="3E860CA1" w:rsidR="00A40A01" w:rsidRPr="00CA58E2" w:rsidRDefault="00B5237D" w:rsidP="003D1E5F">
      <w:pPr>
        <w:shd w:val="clear" w:color="auto" w:fill="D9E2F3" w:themeFill="accent1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925E6D">
        <w:rPr>
          <w:rFonts w:ascii="Cambria" w:hAnsi="Cambria" w:cs="Arial"/>
          <w:b/>
          <w:bCs/>
        </w:rPr>
        <w:t>„</w:t>
      </w:r>
      <w:r w:rsidRPr="00222FC4">
        <w:rPr>
          <w:rFonts w:ascii="Cambria" w:hAnsi="Cambria" w:cs="Arial"/>
          <w:b/>
          <w:bCs/>
        </w:rPr>
        <w:t xml:space="preserve">Prace renowacyjne na elewacji oraz modernizacja i odnowienie elementów architektonicznych klasycystycznego </w:t>
      </w:r>
      <w:r>
        <w:rPr>
          <w:rFonts w:ascii="Cambria" w:hAnsi="Cambria" w:cs="Arial"/>
          <w:b/>
          <w:bCs/>
        </w:rPr>
        <w:br/>
      </w:r>
      <w:r w:rsidRPr="00222FC4">
        <w:rPr>
          <w:rFonts w:ascii="Cambria" w:hAnsi="Cambria" w:cs="Arial"/>
          <w:b/>
          <w:bCs/>
        </w:rPr>
        <w:t>Pałacu Badenich z roku 1802</w:t>
      </w:r>
      <w:r w:rsidRPr="00925E6D">
        <w:rPr>
          <w:rFonts w:ascii="Cambria" w:hAnsi="Cambria" w:cs="Arial"/>
          <w:b/>
          <w:bCs/>
        </w:rPr>
        <w:t>”</w:t>
      </w:r>
    </w:p>
    <w:p w14:paraId="506DDEE2" w14:textId="72DF7C29" w:rsidR="00BD6239" w:rsidRPr="006B653A" w:rsidRDefault="00BD6239" w:rsidP="003D1E5F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27F1590" w14:textId="77777777" w:rsidR="00CA23A0" w:rsidRPr="006B653A" w:rsidRDefault="00CA23A0" w:rsidP="00DD6A7C">
      <w:pPr>
        <w:shd w:val="clear" w:color="auto" w:fill="D9E2F3" w:themeFill="accent1" w:themeFillTint="33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653A" w14:paraId="57245AC3" w14:textId="77777777" w:rsidTr="00DD6A7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D61E9D" w:rsidRPr="006B653A" w14:paraId="219D4669" w14:textId="77777777" w:rsidTr="00DC62F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7A97DF4" w14:textId="77777777" w:rsidR="00D61E9D" w:rsidRPr="006B653A" w:rsidRDefault="00D61E9D" w:rsidP="00DC62FE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C51E0E4" w14:textId="0343EC89" w:rsidR="00D61E9D" w:rsidRPr="006B653A" w:rsidRDefault="00781769" w:rsidP="00DC62FE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………. …………..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C2D7034" w14:textId="77777777" w:rsidR="00D61E9D" w:rsidRPr="006B653A" w:rsidRDefault="00D61E9D" w:rsidP="00DC62FE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>Kierownik  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6FA2EC3" w14:textId="77777777" w:rsidR="0077491F" w:rsidRPr="00C7083F" w:rsidRDefault="0077491F" w:rsidP="00C63E67">
            <w:pPr>
              <w:pStyle w:val="Default"/>
              <w:tabs>
                <w:tab w:val="left" w:pos="6363"/>
              </w:tabs>
              <w:spacing w:line="276" w:lineRule="auto"/>
              <w:ind w:left="131" w:right="295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</w:t>
            </w:r>
            <w:r w:rsidRPr="00A7092A">
              <w:rPr>
                <w:rFonts w:ascii="Cambria" w:hAnsi="Cambria"/>
                <w:sz w:val="20"/>
                <w:szCs w:val="20"/>
              </w:rPr>
              <w:t xml:space="preserve">prawnienia budowlane do </w:t>
            </w:r>
            <w:r w:rsidRPr="00183D35">
              <w:rPr>
                <w:rFonts w:ascii="Cambria" w:hAnsi="Cambria"/>
                <w:sz w:val="20"/>
                <w:szCs w:val="20"/>
              </w:rPr>
              <w:t xml:space="preserve">kierowania budowami w specjalności konstrukcyjno-budowlanej </w:t>
            </w:r>
            <w:r w:rsidRPr="00AD3662">
              <w:rPr>
                <w:rFonts w:ascii="Cambria" w:hAnsi="Cambria"/>
                <w:sz w:val="20"/>
                <w:szCs w:val="20"/>
              </w:rPr>
              <w:t xml:space="preserve">bez ograniczeń stosownie do wymogu art. 42 ust. 1 ustawy – Prawo budowlane oraz spełniający wymagania o których mowa w art. 37a i 37c ustawy z dnia 23 lipca 2003 r. o ochronie zabytków i opiece nad zabytkami. </w:t>
            </w:r>
            <w:r>
              <w:rPr>
                <w:rFonts w:ascii="Cambria" w:hAnsi="Cambria"/>
                <w:sz w:val="20"/>
                <w:szCs w:val="20"/>
              </w:rPr>
              <w:t>D</w:t>
            </w:r>
            <w:r w:rsidRPr="003818FD">
              <w:rPr>
                <w:rFonts w:ascii="Cambria" w:hAnsi="Cambria"/>
                <w:sz w:val="20"/>
                <w:szCs w:val="20"/>
              </w:rPr>
              <w:t xml:space="preserve">oświadczenie zawodowe – rozumiane jako </w:t>
            </w:r>
            <w:r>
              <w:rPr>
                <w:rFonts w:ascii="Cambria" w:hAnsi="Cambria"/>
                <w:sz w:val="20"/>
                <w:szCs w:val="20"/>
              </w:rPr>
              <w:t>p</w:t>
            </w:r>
            <w:r w:rsidRPr="00AD3662">
              <w:rPr>
                <w:rFonts w:ascii="Cambria" w:hAnsi="Cambria"/>
                <w:sz w:val="20"/>
                <w:szCs w:val="20"/>
              </w:rPr>
              <w:t xml:space="preserve">ełnienie funkcji kierownika budowy/robót przy pracach na obiektach wpisanych do rejestru zabytków </w:t>
            </w:r>
            <w:r>
              <w:rPr>
                <w:rFonts w:ascii="Cambria" w:hAnsi="Cambria"/>
                <w:sz w:val="20"/>
                <w:szCs w:val="20"/>
              </w:rPr>
              <w:t>………….</w:t>
            </w:r>
            <w:r w:rsidRPr="00AD3662">
              <w:rPr>
                <w:rFonts w:ascii="Cambria" w:hAnsi="Cambria"/>
                <w:sz w:val="20"/>
                <w:szCs w:val="20"/>
              </w:rPr>
              <w:t xml:space="preserve"> Inwestycji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jach</w:t>
            </w:r>
            <w:proofErr w:type="spellEnd"/>
            <w:r w:rsidRPr="00D05BF4">
              <w:rPr>
                <w:rFonts w:ascii="Cambria" w:hAnsi="Cambria"/>
                <w:sz w:val="20"/>
                <w:szCs w:val="20"/>
              </w:rPr>
              <w:t>.</w:t>
            </w:r>
          </w:p>
          <w:p w14:paraId="7CCAE7D0" w14:textId="77777777" w:rsidR="00781769" w:rsidRDefault="00781769" w:rsidP="00781769">
            <w:pPr>
              <w:pStyle w:val="Default"/>
              <w:ind w:left="142"/>
              <w:rPr>
                <w:rFonts w:ascii="Cambria" w:hAnsi="Cambria"/>
                <w:bCs/>
                <w:sz w:val="20"/>
                <w:szCs w:val="20"/>
              </w:rPr>
            </w:pPr>
          </w:p>
          <w:p w14:paraId="3488BA00" w14:textId="6DE4C79E" w:rsidR="00D61E9D" w:rsidRDefault="00D61E9D" w:rsidP="00781769">
            <w:pPr>
              <w:pStyle w:val="Default"/>
              <w:ind w:left="142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0D648923" w14:textId="77777777" w:rsidR="00781769" w:rsidRPr="006B653A" w:rsidRDefault="00781769" w:rsidP="00781769">
            <w:pPr>
              <w:pStyle w:val="Default"/>
              <w:ind w:left="142"/>
              <w:rPr>
                <w:rFonts w:ascii="Cambria" w:hAnsi="Cambria"/>
                <w:bCs/>
                <w:sz w:val="20"/>
                <w:szCs w:val="20"/>
              </w:rPr>
            </w:pPr>
          </w:p>
          <w:p w14:paraId="7C5464CB" w14:textId="77777777" w:rsidR="00D61E9D" w:rsidRPr="006B653A" w:rsidRDefault="00D61E9D" w:rsidP="00DC62FE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 w14:paraId="4CABB4EF" w14:textId="77777777" w:rsidR="00D61E9D" w:rsidRPr="006B653A" w:rsidRDefault="00D61E9D" w:rsidP="00F2791D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724911F5" w14:textId="77777777" w:rsidR="00D61E9D" w:rsidRPr="006B653A" w:rsidRDefault="00D61E9D" w:rsidP="00DC62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7842DBBC" w14:textId="77777777" w:rsidR="00D61E9D" w:rsidRPr="006B653A" w:rsidRDefault="00D61E9D" w:rsidP="00DC62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37F4C5B1" w14:textId="77777777" w:rsidR="00D61E9D" w:rsidRPr="006B653A" w:rsidRDefault="00D61E9D" w:rsidP="00DC62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4450DDA9" w14:textId="77777777" w:rsidR="00D61E9D" w:rsidRPr="006B653A" w:rsidRDefault="00D61E9D" w:rsidP="00F2791D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6D54655F" w14:textId="77777777" w:rsidR="00D61E9D" w:rsidRPr="006B653A" w:rsidRDefault="00D61E9D" w:rsidP="00DC62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…………………………………………………………………………………………</w:t>
            </w:r>
          </w:p>
          <w:p w14:paraId="59C1EA91" w14:textId="77777777" w:rsidR="00D61E9D" w:rsidRPr="006B653A" w:rsidRDefault="00D61E9D" w:rsidP="00DC62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7F509CA8" w14:textId="77777777" w:rsidR="00D61E9D" w:rsidRPr="006B653A" w:rsidRDefault="00D61E9D" w:rsidP="00DC62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5296CD05" w14:textId="77777777" w:rsidR="00D61E9D" w:rsidRPr="006B653A" w:rsidRDefault="00D61E9D" w:rsidP="00F2791D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7E44198C" w14:textId="77777777" w:rsidR="00D61E9D" w:rsidRPr="006B653A" w:rsidRDefault="00D61E9D" w:rsidP="00DC62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1594FCCF" w14:textId="77777777" w:rsidR="00D61E9D" w:rsidRPr="006B653A" w:rsidRDefault="00D61E9D" w:rsidP="00DC62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0FB348E0" w14:textId="77777777" w:rsidR="00D61E9D" w:rsidRDefault="00D61E9D" w:rsidP="00DC62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15F54A8D" w14:textId="77777777" w:rsidR="00781769" w:rsidRPr="006B653A" w:rsidRDefault="00781769" w:rsidP="00781769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7E39D232" w14:textId="77777777" w:rsidR="00781769" w:rsidRPr="006B653A" w:rsidRDefault="00781769" w:rsidP="0078176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0B41B33D" w14:textId="77777777" w:rsidR="00781769" w:rsidRPr="006B653A" w:rsidRDefault="00781769" w:rsidP="0078176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7285F45D" w14:textId="77777777" w:rsidR="00781769" w:rsidRPr="006B653A" w:rsidRDefault="00781769" w:rsidP="0078176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69D11A92" w14:textId="77777777" w:rsidR="00781769" w:rsidRPr="006B653A" w:rsidRDefault="00781769" w:rsidP="00DC62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BFF6B46" w14:textId="77777777" w:rsidR="00D61E9D" w:rsidRPr="006B653A" w:rsidRDefault="00D61E9D" w:rsidP="00DC62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0C35B95" w14:textId="77777777" w:rsidR="00D61E9D" w:rsidRPr="006B653A" w:rsidRDefault="00D61E9D" w:rsidP="00DC62FE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</w:tbl>
    <w:p w14:paraId="24142F86" w14:textId="6A8D4BEB" w:rsidR="0032655D" w:rsidRPr="006B653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6B653A">
        <w:rPr>
          <w:rFonts w:ascii="Cambria" w:hAnsi="Cambria" w:cs="Arial"/>
          <w:sz w:val="20"/>
          <w:szCs w:val="20"/>
        </w:rPr>
        <w:t xml:space="preserve">oświadczam(my),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356FE75F" w14:textId="77777777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 xml:space="preserve">* niepotrzebne skreślić ( jeżeli wykonawca pozostaje w stosunku umowy </w:t>
      </w:r>
      <w:proofErr w:type="spellStart"/>
      <w:r w:rsidRPr="006B653A">
        <w:rPr>
          <w:rFonts w:ascii="Cambria" w:hAnsi="Cambria"/>
          <w:sz w:val="20"/>
          <w:szCs w:val="20"/>
        </w:rPr>
        <w:t>cywilno</w:t>
      </w:r>
      <w:proofErr w:type="spellEnd"/>
      <w:r w:rsidRPr="006B653A">
        <w:rPr>
          <w:rFonts w:ascii="Cambria" w:hAnsi="Cambria"/>
          <w:sz w:val="20"/>
          <w:szCs w:val="20"/>
        </w:rPr>
        <w:t xml:space="preserve"> prawnej pozostawiamy własne)</w:t>
      </w:r>
    </w:p>
    <w:sectPr w:rsidR="00461FBB" w:rsidRPr="006B653A" w:rsidSect="00440C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FBD16" w14:textId="77777777" w:rsidR="00440C1C" w:rsidRDefault="00440C1C">
      <w:r>
        <w:separator/>
      </w:r>
    </w:p>
  </w:endnote>
  <w:endnote w:type="continuationSeparator" w:id="0">
    <w:p w14:paraId="5B67A08E" w14:textId="77777777" w:rsidR="00440C1C" w:rsidRDefault="00440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05232" w14:textId="77777777" w:rsidR="00440C1C" w:rsidRDefault="00440C1C">
      <w:r>
        <w:separator/>
      </w:r>
    </w:p>
  </w:footnote>
  <w:footnote w:type="continuationSeparator" w:id="0">
    <w:p w14:paraId="6BD65B4A" w14:textId="77777777" w:rsidR="00440C1C" w:rsidRDefault="00440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03322" w14:textId="77777777" w:rsidR="00047BC9" w:rsidRDefault="00047B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7F719" w14:textId="77777777" w:rsidR="00047BC9" w:rsidRDefault="00047B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C778D" w14:textId="77777777" w:rsidR="00781769" w:rsidRDefault="00781769" w:rsidP="00781769">
    <w:pPr>
      <w:pStyle w:val="Nagwek"/>
      <w:jc w:val="center"/>
      <w:rPr>
        <w:rFonts w:ascii="Arial" w:hAnsi="Arial" w:cs="Arial"/>
        <w:sz w:val="16"/>
        <w:szCs w:val="16"/>
      </w:rPr>
    </w:pPr>
    <w:r w:rsidRPr="00C052CE">
      <w:rPr>
        <w:noProof/>
      </w:rPr>
      <w:drawing>
        <wp:inline distT="0" distB="0" distL="0" distR="0" wp14:anchorId="3E71B262" wp14:editId="2AD53A7C">
          <wp:extent cx="5759450" cy="844550"/>
          <wp:effectExtent l="0" t="0" r="0" b="0"/>
          <wp:docPr id="10270277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E32A72" w14:textId="54903002" w:rsidR="00781769" w:rsidRPr="00A42A1B" w:rsidRDefault="00781769" w:rsidP="00781769">
    <w:pPr>
      <w:pStyle w:val="Nagwek"/>
      <w:rPr>
        <w:rFonts w:ascii="Cambria" w:hAnsi="Cambria" w:cs="Arial"/>
        <w:sz w:val="16"/>
        <w:szCs w:val="16"/>
        <w:lang w:val="pl-PL"/>
      </w:rPr>
    </w:pPr>
    <w:r w:rsidRPr="00A42A1B">
      <w:rPr>
        <w:rFonts w:ascii="Cambria" w:hAnsi="Cambria" w:cs="Arial"/>
        <w:sz w:val="16"/>
        <w:szCs w:val="16"/>
      </w:rPr>
      <w:t xml:space="preserve">Nr referencyjny: </w:t>
    </w:r>
    <w:r w:rsidR="00047BC9" w:rsidRPr="00047BC9">
      <w:rPr>
        <w:rFonts w:ascii="Cambria" w:hAnsi="Cambria" w:cs="Arial"/>
        <w:sz w:val="16"/>
        <w:szCs w:val="16"/>
      </w:rPr>
      <w:t>IZP.272.3.2024</w:t>
    </w:r>
  </w:p>
  <w:p w14:paraId="3365C5DF" w14:textId="77777777" w:rsidR="00127B5D" w:rsidRPr="00781769" w:rsidRDefault="00127B5D" w:rsidP="007817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9CB58EE"/>
    <w:multiLevelType w:val="hybridMultilevel"/>
    <w:tmpl w:val="D79C160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4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5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754202391">
    <w:abstractNumId w:val="13"/>
  </w:num>
  <w:num w:numId="2" w16cid:durableId="1582717822">
    <w:abstractNumId w:val="9"/>
  </w:num>
  <w:num w:numId="3" w16cid:durableId="2144693789">
    <w:abstractNumId w:val="15"/>
  </w:num>
  <w:num w:numId="4" w16cid:durableId="1308776817">
    <w:abstractNumId w:val="16"/>
  </w:num>
  <w:num w:numId="5" w16cid:durableId="256866634">
    <w:abstractNumId w:val="10"/>
  </w:num>
  <w:num w:numId="6" w16cid:durableId="1331786178">
    <w:abstractNumId w:val="11"/>
  </w:num>
  <w:num w:numId="7" w16cid:durableId="1225070512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77C"/>
    <w:rsid w:val="000379F7"/>
    <w:rsid w:val="00041617"/>
    <w:rsid w:val="00042263"/>
    <w:rsid w:val="00042314"/>
    <w:rsid w:val="00042B17"/>
    <w:rsid w:val="000433F8"/>
    <w:rsid w:val="00044B6B"/>
    <w:rsid w:val="00047BC9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6BDE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3D35"/>
    <w:rsid w:val="001866AD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10C5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D79A1"/>
    <w:rsid w:val="001E319E"/>
    <w:rsid w:val="001E6C02"/>
    <w:rsid w:val="001E6F19"/>
    <w:rsid w:val="001F1C7C"/>
    <w:rsid w:val="001F3802"/>
    <w:rsid w:val="001F4FD3"/>
    <w:rsid w:val="001F516F"/>
    <w:rsid w:val="001F60E2"/>
    <w:rsid w:val="001F6B2B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5C1A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1E81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54B26"/>
    <w:rsid w:val="00356E54"/>
    <w:rsid w:val="003600E2"/>
    <w:rsid w:val="00362231"/>
    <w:rsid w:val="0036264B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7514"/>
    <w:rsid w:val="003D1E5F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629C"/>
    <w:rsid w:val="00427A12"/>
    <w:rsid w:val="00436078"/>
    <w:rsid w:val="00436F25"/>
    <w:rsid w:val="004409ED"/>
    <w:rsid w:val="00440C1C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1E42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403A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0E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04"/>
    <w:rsid w:val="0075499B"/>
    <w:rsid w:val="00755404"/>
    <w:rsid w:val="007572CC"/>
    <w:rsid w:val="0076070C"/>
    <w:rsid w:val="00760F63"/>
    <w:rsid w:val="00762138"/>
    <w:rsid w:val="007646D7"/>
    <w:rsid w:val="00767954"/>
    <w:rsid w:val="00767A53"/>
    <w:rsid w:val="00770C2E"/>
    <w:rsid w:val="00771D75"/>
    <w:rsid w:val="0077491F"/>
    <w:rsid w:val="007763E7"/>
    <w:rsid w:val="00777472"/>
    <w:rsid w:val="00780A2C"/>
    <w:rsid w:val="00780D53"/>
    <w:rsid w:val="007815A6"/>
    <w:rsid w:val="00781769"/>
    <w:rsid w:val="0078473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0A01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26FD"/>
    <w:rsid w:val="00A85586"/>
    <w:rsid w:val="00A86C15"/>
    <w:rsid w:val="00A9175F"/>
    <w:rsid w:val="00A91DA3"/>
    <w:rsid w:val="00A91FE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237D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398"/>
    <w:rsid w:val="00C51F8C"/>
    <w:rsid w:val="00C523AC"/>
    <w:rsid w:val="00C5533B"/>
    <w:rsid w:val="00C57F0E"/>
    <w:rsid w:val="00C63010"/>
    <w:rsid w:val="00C6357F"/>
    <w:rsid w:val="00C63E67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083F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0684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5BF4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1E9D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6B99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1246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2791D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957FE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5CB9"/>
    <w:rsid w:val="00FD6B97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03517-4D08-4DFE-9842-4510A1599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Krzysztof Pawlik</cp:lastModifiedBy>
  <cp:revision>35</cp:revision>
  <cp:lastPrinted>2020-12-21T07:11:00Z</cp:lastPrinted>
  <dcterms:created xsi:type="dcterms:W3CDTF">2022-04-28T11:52:00Z</dcterms:created>
  <dcterms:modified xsi:type="dcterms:W3CDTF">2024-03-27T07:58:00Z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