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AF02E" w14:textId="77777777" w:rsidR="00411E26" w:rsidRPr="00411E26" w:rsidRDefault="00411E26" w:rsidP="00411E26">
      <w:pPr>
        <w:tabs>
          <w:tab w:val="left" w:pos="-960"/>
          <w:tab w:val="right" w:pos="-888"/>
        </w:tabs>
        <w:suppressAutoHyphens/>
        <w:spacing w:after="0" w:line="276" w:lineRule="auto"/>
        <w:jc w:val="center"/>
        <w:rPr>
          <w:rFonts w:ascii="Arial" w:eastAsia="Calibri" w:hAnsi="Arial" w:cs="Arial"/>
          <w:i/>
          <w:color w:val="000000"/>
        </w:rPr>
      </w:pPr>
      <w:r w:rsidRPr="00411E26">
        <w:rPr>
          <w:rFonts w:ascii="Arial" w:eastAsia="Calibri" w:hAnsi="Arial" w:cs="Arial"/>
          <w:i/>
          <w:color w:val="000000"/>
        </w:rPr>
        <w:t xml:space="preserve">                                                                                                     Załącznik nr 3 do SWZ</w:t>
      </w:r>
    </w:p>
    <w:p w14:paraId="15BCC8DD" w14:textId="77777777" w:rsidR="00411E26" w:rsidRPr="00411E26" w:rsidRDefault="00411E26" w:rsidP="00411E26">
      <w:pPr>
        <w:tabs>
          <w:tab w:val="left" w:pos="-960"/>
          <w:tab w:val="right" w:pos="-888"/>
        </w:tabs>
        <w:suppressAutoHyphens/>
        <w:spacing w:after="0" w:line="276" w:lineRule="auto"/>
        <w:jc w:val="center"/>
        <w:rPr>
          <w:rFonts w:ascii="Arial" w:eastAsia="Calibri" w:hAnsi="Arial" w:cs="Arial"/>
          <w:color w:val="000000"/>
        </w:rPr>
      </w:pPr>
      <w:r w:rsidRPr="00411E26">
        <w:rPr>
          <w:rFonts w:ascii="Arial" w:eastAsia="Calibri" w:hAnsi="Arial" w:cs="Arial"/>
          <w:color w:val="000000"/>
        </w:rPr>
        <w:t>WZÓR</w:t>
      </w:r>
    </w:p>
    <w:p w14:paraId="067289F3" w14:textId="77777777" w:rsidR="00411E26" w:rsidRPr="00411E26" w:rsidRDefault="00411E26" w:rsidP="00411E26">
      <w:pPr>
        <w:tabs>
          <w:tab w:val="left" w:pos="-960"/>
          <w:tab w:val="right" w:pos="-888"/>
        </w:tabs>
        <w:suppressAutoHyphens/>
        <w:spacing w:after="0" w:line="276" w:lineRule="auto"/>
        <w:jc w:val="center"/>
        <w:rPr>
          <w:rFonts w:ascii="Arial" w:eastAsia="Calibri" w:hAnsi="Arial" w:cs="Arial"/>
          <w:color w:val="000000"/>
        </w:rPr>
      </w:pPr>
      <w:r w:rsidRPr="00411E26">
        <w:rPr>
          <w:rFonts w:ascii="Arial" w:eastAsia="Calibri" w:hAnsi="Arial" w:cs="Arial"/>
          <w:color w:val="000000"/>
        </w:rPr>
        <w:t>UMOWA NA DOSTAWY</w:t>
      </w:r>
    </w:p>
    <w:p w14:paraId="7322E393" w14:textId="77777777" w:rsidR="00411E26" w:rsidRPr="00411E26" w:rsidRDefault="00411E26" w:rsidP="00411E26">
      <w:pPr>
        <w:tabs>
          <w:tab w:val="left" w:pos="-960"/>
          <w:tab w:val="right" w:pos="-888"/>
        </w:tabs>
        <w:suppressAutoHyphens/>
        <w:spacing w:after="0" w:line="276" w:lineRule="auto"/>
        <w:jc w:val="center"/>
        <w:rPr>
          <w:rFonts w:ascii="Arial" w:eastAsia="Calibri" w:hAnsi="Arial" w:cs="Arial"/>
          <w:color w:val="000000"/>
        </w:rPr>
      </w:pPr>
    </w:p>
    <w:p w14:paraId="1C81765D" w14:textId="77777777" w:rsidR="00411E26" w:rsidRPr="00411E26" w:rsidRDefault="00411E26" w:rsidP="00411E26">
      <w:pPr>
        <w:tabs>
          <w:tab w:val="left" w:pos="-960"/>
          <w:tab w:val="right" w:pos="-888"/>
        </w:tabs>
        <w:suppressAutoHyphens/>
        <w:spacing w:after="0" w:line="276" w:lineRule="auto"/>
        <w:jc w:val="center"/>
        <w:rPr>
          <w:rFonts w:ascii="Arial" w:eastAsia="Times New Roman" w:hAnsi="Arial" w:cs="Arial"/>
          <w:b/>
          <w:color w:val="000000"/>
          <w:lang w:eastAsia="pl-PL"/>
        </w:rPr>
      </w:pPr>
      <w:r w:rsidRPr="00411E26">
        <w:rPr>
          <w:rFonts w:ascii="Arial" w:eastAsia="Times New Roman" w:hAnsi="Arial" w:cs="Arial"/>
          <w:b/>
          <w:color w:val="000000"/>
          <w:lang w:eastAsia="pl-PL"/>
        </w:rPr>
        <w:t>RZU…………………………….</w:t>
      </w:r>
    </w:p>
    <w:p w14:paraId="2DA6A048" w14:textId="2EF204DE" w:rsidR="00411E26" w:rsidRDefault="00411E26" w:rsidP="00411E26">
      <w:pPr>
        <w:tabs>
          <w:tab w:val="left" w:pos="-960"/>
          <w:tab w:val="right" w:pos="-888"/>
        </w:tabs>
        <w:spacing w:after="0" w:line="276" w:lineRule="auto"/>
        <w:jc w:val="center"/>
        <w:rPr>
          <w:rFonts w:ascii="Arial" w:eastAsia="Times New Roman" w:hAnsi="Arial" w:cs="Arial"/>
          <w:b/>
          <w:color w:val="000000"/>
          <w:lang w:eastAsia="pl-PL"/>
        </w:rPr>
      </w:pPr>
      <w:r w:rsidRPr="00411E26">
        <w:rPr>
          <w:rFonts w:ascii="Arial" w:eastAsia="Times New Roman" w:hAnsi="Arial" w:cs="Arial"/>
          <w:b/>
          <w:color w:val="000000"/>
          <w:lang w:eastAsia="pl-PL"/>
        </w:rPr>
        <w:t>ZP/PN/67/</w:t>
      </w:r>
      <w:r w:rsidRPr="00411E26">
        <w:rPr>
          <w:rFonts w:ascii="Arial" w:eastAsia="Times New Roman" w:hAnsi="Arial" w:cs="Arial"/>
          <w:b/>
          <w:color w:val="000000"/>
          <w:lang w:eastAsia="pl-PL"/>
        </w:rPr>
        <w:t>3</w:t>
      </w:r>
      <w:r w:rsidRPr="00411E26">
        <w:rPr>
          <w:rFonts w:ascii="Arial" w:eastAsia="Times New Roman" w:hAnsi="Arial" w:cs="Arial"/>
          <w:b/>
          <w:color w:val="000000"/>
          <w:lang w:eastAsia="pl-PL"/>
        </w:rPr>
        <w:t>/2024</w:t>
      </w:r>
    </w:p>
    <w:p w14:paraId="5C53B33B" w14:textId="77777777" w:rsidR="00411E26" w:rsidRPr="00411E26" w:rsidRDefault="00411E26" w:rsidP="00EB673A">
      <w:pPr>
        <w:tabs>
          <w:tab w:val="left" w:pos="-960"/>
          <w:tab w:val="right" w:pos="-888"/>
        </w:tabs>
        <w:spacing w:after="0" w:line="276" w:lineRule="auto"/>
        <w:rPr>
          <w:rFonts w:ascii="Arial" w:eastAsia="Times New Roman" w:hAnsi="Arial" w:cs="Arial"/>
          <w:b/>
          <w:color w:val="000000"/>
          <w:lang w:eastAsia="pl-PL"/>
        </w:rPr>
      </w:pPr>
    </w:p>
    <w:p w14:paraId="6C5FC378" w14:textId="77777777" w:rsidR="00411E26" w:rsidRPr="00411E26" w:rsidRDefault="00411E26" w:rsidP="00411E26">
      <w:pPr>
        <w:suppressAutoHyphens/>
        <w:spacing w:after="140" w:line="276" w:lineRule="auto"/>
        <w:rPr>
          <w:rFonts w:ascii="Arial" w:eastAsia="Calibri" w:hAnsi="Arial" w:cs="Arial"/>
        </w:rPr>
      </w:pPr>
      <w:r w:rsidRPr="00411E26">
        <w:rPr>
          <w:rFonts w:ascii="Arial" w:eastAsia="Calibri" w:hAnsi="Arial" w:cs="Arial"/>
        </w:rPr>
        <w:t>Zawarta w dniu ……………….…….. w Zamościu</w:t>
      </w:r>
    </w:p>
    <w:p w14:paraId="30DAC037" w14:textId="77777777" w:rsidR="00411E26" w:rsidRPr="00411E26" w:rsidRDefault="00411E26" w:rsidP="00411E26">
      <w:pPr>
        <w:suppressAutoHyphens/>
        <w:spacing w:after="0" w:line="276" w:lineRule="auto"/>
        <w:rPr>
          <w:rFonts w:ascii="Arial" w:eastAsia="Calibri" w:hAnsi="Arial" w:cs="Arial"/>
        </w:rPr>
      </w:pPr>
      <w:r w:rsidRPr="00411E26">
        <w:rPr>
          <w:rFonts w:ascii="Arial" w:eastAsia="Calibri" w:hAnsi="Arial" w:cs="Arial"/>
        </w:rPr>
        <w:t>pomiędzy:</w:t>
      </w:r>
    </w:p>
    <w:p w14:paraId="530CCDEE" w14:textId="77777777" w:rsidR="00411E26" w:rsidRPr="00411E26" w:rsidRDefault="00411E26" w:rsidP="00411E26">
      <w:pPr>
        <w:suppressAutoHyphens/>
        <w:spacing w:after="0" w:line="276" w:lineRule="auto"/>
        <w:rPr>
          <w:rFonts w:ascii="Arial" w:eastAsia="Calibri" w:hAnsi="Arial" w:cs="Arial"/>
        </w:rPr>
      </w:pPr>
    </w:p>
    <w:p w14:paraId="2D44F609" w14:textId="77777777" w:rsidR="00411E26" w:rsidRPr="00411E26" w:rsidRDefault="00411E26" w:rsidP="00411E26">
      <w:pPr>
        <w:spacing w:after="0" w:line="276" w:lineRule="auto"/>
        <w:rPr>
          <w:rFonts w:ascii="Arial" w:eastAsia="Times New Roman" w:hAnsi="Arial" w:cs="Arial"/>
          <w:lang w:eastAsia="pl-PL"/>
        </w:rPr>
      </w:pPr>
      <w:r w:rsidRPr="00411E26">
        <w:rPr>
          <w:rFonts w:ascii="Arial" w:eastAsia="Times New Roman" w:hAnsi="Arial" w:cs="Arial"/>
          <w:b/>
          <w:color w:val="000000"/>
          <w:lang w:eastAsia="pl-PL"/>
        </w:rPr>
        <w:t xml:space="preserve">Skarbem  </w:t>
      </w:r>
      <w:r w:rsidRPr="00411E26">
        <w:rPr>
          <w:rFonts w:ascii="Arial" w:eastAsia="Times New Roman" w:hAnsi="Arial" w:cs="Arial"/>
          <w:b/>
          <w:lang w:eastAsia="pl-PL"/>
        </w:rPr>
        <w:t>Państwa  -  32  Wojskowym  Oddziałem  Gospodarczym  w  Zamościu</w:t>
      </w:r>
      <w:r w:rsidRPr="00411E26">
        <w:rPr>
          <w:rFonts w:ascii="Arial" w:eastAsia="Times New Roman" w:hAnsi="Arial" w:cs="Arial"/>
          <w:lang w:eastAsia="pl-PL"/>
        </w:rPr>
        <w:t xml:space="preserve">, </w:t>
      </w:r>
    </w:p>
    <w:p w14:paraId="499F7130" w14:textId="77777777" w:rsidR="00411E26" w:rsidRPr="00411E26" w:rsidRDefault="00411E26" w:rsidP="00411E26">
      <w:pPr>
        <w:spacing w:after="0" w:line="276" w:lineRule="auto"/>
        <w:rPr>
          <w:rFonts w:ascii="Arial" w:eastAsia="Times New Roman" w:hAnsi="Arial" w:cs="Arial"/>
          <w:color w:val="000000"/>
          <w:lang w:eastAsia="pl-PL"/>
        </w:rPr>
      </w:pPr>
      <w:r w:rsidRPr="00411E26">
        <w:rPr>
          <w:rFonts w:ascii="Arial" w:eastAsia="Times New Roman" w:hAnsi="Arial" w:cs="Arial"/>
          <w:color w:val="000000"/>
          <w:lang w:eastAsia="pl-PL"/>
        </w:rPr>
        <w:t xml:space="preserve">ul.  Wojska  Polskiego  2F,  22 - 400  Zamość,  </w:t>
      </w:r>
      <w:r w:rsidRPr="00411E26">
        <w:rPr>
          <w:rFonts w:ascii="Arial" w:eastAsia="Times New Roman" w:hAnsi="Arial" w:cs="Arial"/>
          <w:color w:val="000000"/>
          <w:u w:val="single"/>
          <w:lang w:eastAsia="pl-PL"/>
        </w:rPr>
        <w:t xml:space="preserve">NIP: 9223046357, </w:t>
      </w:r>
      <w:r w:rsidRPr="00411E26">
        <w:rPr>
          <w:rFonts w:ascii="Arial" w:eastAsia="Times New Roman" w:hAnsi="Arial" w:cs="Arial"/>
          <w:color w:val="000000"/>
          <w:lang w:eastAsia="pl-PL"/>
        </w:rPr>
        <w:t xml:space="preserve"> Regon: 061402337</w:t>
      </w:r>
    </w:p>
    <w:p w14:paraId="04C627F1" w14:textId="77777777" w:rsidR="00411E26" w:rsidRPr="00411E26" w:rsidRDefault="00411E26" w:rsidP="00411E26">
      <w:pPr>
        <w:spacing w:after="0" w:line="276" w:lineRule="auto"/>
        <w:rPr>
          <w:rFonts w:ascii="Arial" w:eastAsia="Times New Roman" w:hAnsi="Arial" w:cs="Arial"/>
          <w:b/>
          <w:color w:val="000000"/>
          <w:lang w:eastAsia="pl-PL"/>
        </w:rPr>
      </w:pPr>
      <w:r w:rsidRPr="00411E26">
        <w:rPr>
          <w:rFonts w:ascii="Arial" w:eastAsia="Times New Roman" w:hAnsi="Arial" w:cs="Arial"/>
          <w:color w:val="000000"/>
          <w:lang w:eastAsia="pl-PL"/>
        </w:rPr>
        <w:t xml:space="preserve">reprezentowanym  przez: </w:t>
      </w:r>
      <w:r w:rsidRPr="00411E26">
        <w:rPr>
          <w:rFonts w:ascii="Arial" w:eastAsia="Times New Roman" w:hAnsi="Arial" w:cs="Arial"/>
          <w:b/>
          <w:color w:val="000000"/>
          <w:lang w:eastAsia="pl-PL"/>
        </w:rPr>
        <w:t>………….…………………………………………………………</w:t>
      </w:r>
    </w:p>
    <w:p w14:paraId="40F6F270" w14:textId="77777777" w:rsidR="00411E26" w:rsidRPr="00411E26" w:rsidRDefault="00411E26" w:rsidP="00411E26">
      <w:pPr>
        <w:spacing w:after="0" w:line="276" w:lineRule="auto"/>
        <w:rPr>
          <w:rFonts w:ascii="Arial" w:eastAsia="Times New Roman" w:hAnsi="Arial" w:cs="Arial"/>
          <w:b/>
          <w:color w:val="000000"/>
          <w:lang w:eastAsia="pl-PL"/>
        </w:rPr>
      </w:pPr>
      <w:r w:rsidRPr="00411E26">
        <w:rPr>
          <w:rFonts w:ascii="Arial" w:eastAsia="Times New Roman" w:hAnsi="Arial" w:cs="Arial"/>
          <w:b/>
          <w:color w:val="000000"/>
          <w:lang w:eastAsia="pl-PL"/>
        </w:rPr>
        <w:t>…………………………………………………………………………………………………..</w:t>
      </w:r>
    </w:p>
    <w:p w14:paraId="5CBF7AC4" w14:textId="77777777" w:rsidR="00411E26" w:rsidRPr="00411E26" w:rsidRDefault="00411E26" w:rsidP="00411E26">
      <w:pPr>
        <w:spacing w:after="0" w:line="276" w:lineRule="auto"/>
        <w:rPr>
          <w:rFonts w:ascii="Arial" w:eastAsia="Times New Roman" w:hAnsi="Arial" w:cs="Arial"/>
          <w:b/>
          <w:color w:val="000000"/>
          <w:lang w:eastAsia="pl-PL"/>
        </w:rPr>
      </w:pPr>
      <w:r w:rsidRPr="00411E26">
        <w:rPr>
          <w:rFonts w:ascii="Arial" w:eastAsia="Times New Roman" w:hAnsi="Arial" w:cs="Arial"/>
          <w:color w:val="000000"/>
          <w:lang w:eastAsia="pl-PL"/>
        </w:rPr>
        <w:t xml:space="preserve">zwanym w treści umowy </w:t>
      </w:r>
      <w:r w:rsidRPr="00411E26">
        <w:rPr>
          <w:rFonts w:ascii="Arial" w:eastAsia="Times New Roman" w:hAnsi="Arial" w:cs="Arial"/>
          <w:b/>
          <w:color w:val="000000"/>
          <w:lang w:eastAsia="pl-PL"/>
        </w:rPr>
        <w:t>Zamawiającym</w:t>
      </w:r>
      <w:r w:rsidRPr="00411E26">
        <w:rPr>
          <w:rFonts w:ascii="Arial" w:eastAsia="Times New Roman" w:hAnsi="Arial" w:cs="Arial"/>
          <w:color w:val="000000"/>
          <w:lang w:eastAsia="pl-PL"/>
        </w:rPr>
        <w:t>,</w:t>
      </w:r>
    </w:p>
    <w:p w14:paraId="38D5A75E" w14:textId="77777777" w:rsidR="00411E26" w:rsidRPr="00411E26" w:rsidRDefault="00411E26" w:rsidP="00411E26">
      <w:pPr>
        <w:spacing w:after="0" w:line="276" w:lineRule="auto"/>
        <w:rPr>
          <w:rFonts w:ascii="Arial" w:eastAsia="Times New Roman" w:hAnsi="Arial" w:cs="Arial"/>
          <w:b/>
          <w:color w:val="000000"/>
          <w:lang w:eastAsia="pl-PL"/>
        </w:rPr>
      </w:pPr>
      <w:r w:rsidRPr="00411E26">
        <w:rPr>
          <w:rFonts w:ascii="Arial" w:eastAsia="Times New Roman" w:hAnsi="Arial" w:cs="Arial"/>
          <w:b/>
          <w:color w:val="000000"/>
          <w:lang w:eastAsia="pl-PL"/>
        </w:rPr>
        <w:t>a</w:t>
      </w:r>
    </w:p>
    <w:p w14:paraId="778285C8" w14:textId="77777777" w:rsidR="00411E26" w:rsidRPr="00411E26" w:rsidRDefault="00411E26" w:rsidP="00411E26">
      <w:pPr>
        <w:spacing w:after="0" w:line="276" w:lineRule="auto"/>
        <w:rPr>
          <w:rFonts w:ascii="Arial" w:eastAsia="Times New Roman" w:hAnsi="Arial" w:cs="Arial"/>
          <w:b/>
          <w:color w:val="000000"/>
          <w:lang w:eastAsia="pl-PL"/>
        </w:rPr>
      </w:pPr>
      <w:r w:rsidRPr="00411E26">
        <w:rPr>
          <w:rFonts w:ascii="Arial" w:eastAsia="Times New Roman" w:hAnsi="Arial" w:cs="Arial"/>
          <w:b/>
          <w:color w:val="000000"/>
          <w:lang w:eastAsia="pl-PL"/>
        </w:rPr>
        <w:t>………………………………………………………………………………………………..…</w:t>
      </w:r>
      <w:r w:rsidRPr="00411E26">
        <w:rPr>
          <w:rFonts w:ascii="Arial" w:eastAsia="Times New Roman" w:hAnsi="Arial" w:cs="Arial"/>
          <w:color w:val="000000"/>
          <w:lang w:eastAsia="pl-PL"/>
        </w:rPr>
        <w:t xml:space="preserve">, </w:t>
      </w:r>
    </w:p>
    <w:p w14:paraId="6553322E" w14:textId="77777777" w:rsidR="00411E26" w:rsidRPr="00411E26" w:rsidRDefault="00411E26" w:rsidP="00411E26">
      <w:pPr>
        <w:spacing w:after="0" w:line="276" w:lineRule="auto"/>
        <w:rPr>
          <w:rFonts w:ascii="Arial" w:eastAsia="Times New Roman" w:hAnsi="Arial" w:cs="Arial"/>
          <w:color w:val="000000"/>
          <w:lang w:eastAsia="pl-PL"/>
        </w:rPr>
      </w:pPr>
      <w:r w:rsidRPr="00411E26">
        <w:rPr>
          <w:rFonts w:ascii="Arial" w:eastAsia="Times New Roman" w:hAnsi="Arial" w:cs="Arial"/>
          <w:color w:val="000000"/>
          <w:lang w:eastAsia="pl-PL"/>
        </w:rPr>
        <w:t>reprezentowanym przez: …..….……………………………………………………..……....</w:t>
      </w:r>
    </w:p>
    <w:p w14:paraId="43B8F789" w14:textId="77777777" w:rsidR="00411E26" w:rsidRPr="00411E26" w:rsidRDefault="00411E26" w:rsidP="00411E26">
      <w:pPr>
        <w:spacing w:after="0" w:line="276" w:lineRule="auto"/>
        <w:rPr>
          <w:rFonts w:ascii="Arial" w:eastAsia="Times New Roman" w:hAnsi="Arial" w:cs="Arial"/>
          <w:b/>
          <w:color w:val="000000"/>
          <w:lang w:eastAsia="pl-PL"/>
        </w:rPr>
      </w:pPr>
      <w:r w:rsidRPr="00411E26">
        <w:rPr>
          <w:rFonts w:ascii="Arial" w:eastAsia="Times New Roman" w:hAnsi="Arial" w:cs="Arial"/>
          <w:color w:val="000000"/>
          <w:lang w:eastAsia="pl-PL"/>
        </w:rPr>
        <w:t>zwanym w treści umowy</w:t>
      </w:r>
      <w:r w:rsidRPr="00411E26">
        <w:rPr>
          <w:rFonts w:ascii="Arial" w:eastAsia="Times New Roman" w:hAnsi="Arial" w:cs="Arial"/>
          <w:b/>
          <w:color w:val="000000"/>
          <w:lang w:eastAsia="pl-PL"/>
        </w:rPr>
        <w:t xml:space="preserve"> Wykonawcą, </w:t>
      </w:r>
    </w:p>
    <w:p w14:paraId="0164D85D" w14:textId="77777777" w:rsidR="00411E26" w:rsidRDefault="00411E26" w:rsidP="00411E26">
      <w:pPr>
        <w:suppressAutoHyphens/>
        <w:spacing w:before="120" w:after="0" w:line="276" w:lineRule="auto"/>
        <w:rPr>
          <w:rFonts w:ascii="Arial" w:eastAsia="Times New Roman" w:hAnsi="Arial" w:cs="Arial"/>
          <w:bCs/>
          <w:lang w:bidi="en-US"/>
        </w:rPr>
      </w:pPr>
    </w:p>
    <w:p w14:paraId="29FD2108" w14:textId="120FC0D1" w:rsidR="00411E26" w:rsidRPr="00411E26" w:rsidRDefault="00411E26" w:rsidP="00411E26">
      <w:pPr>
        <w:suppressAutoHyphens/>
        <w:spacing w:before="120" w:after="0" w:line="276" w:lineRule="auto"/>
        <w:rPr>
          <w:rFonts w:ascii="Arial" w:eastAsia="Times New Roman" w:hAnsi="Arial" w:cs="Arial"/>
          <w:b/>
          <w:bCs/>
          <w:lang w:bidi="en-US"/>
        </w:rPr>
      </w:pPr>
      <w:r w:rsidRPr="00411E26">
        <w:rPr>
          <w:rFonts w:ascii="Arial" w:eastAsia="Times New Roman" w:hAnsi="Arial" w:cs="Arial"/>
          <w:bCs/>
          <w:lang w:bidi="en-US"/>
        </w:rPr>
        <w:t>zwanymi wspólnie</w:t>
      </w:r>
      <w:r w:rsidRPr="00411E26">
        <w:rPr>
          <w:rFonts w:ascii="Arial" w:eastAsia="Times New Roman" w:hAnsi="Arial" w:cs="Arial"/>
          <w:b/>
          <w:bCs/>
          <w:lang w:bidi="en-US"/>
        </w:rPr>
        <w:t xml:space="preserve"> „Stronami”.</w:t>
      </w:r>
    </w:p>
    <w:p w14:paraId="6EE8F6B6" w14:textId="77777777" w:rsidR="00411E26" w:rsidRPr="00411E26" w:rsidRDefault="00411E26" w:rsidP="00411E26">
      <w:pPr>
        <w:widowControl w:val="0"/>
        <w:suppressAutoHyphens/>
        <w:spacing w:after="0"/>
        <w:jc w:val="both"/>
        <w:rPr>
          <w:rFonts w:ascii="Arial" w:eastAsia="Times New Roman" w:hAnsi="Arial" w:cs="Arial"/>
          <w:i/>
          <w:iCs/>
          <w:kern w:val="2"/>
          <w:lang w:eastAsia="hi-IN" w:bidi="hi-IN"/>
        </w:rPr>
      </w:pPr>
      <w:r w:rsidRPr="00411E26">
        <w:rPr>
          <w:rFonts w:ascii="Arial" w:eastAsia="Times New Roman" w:hAnsi="Arial" w:cs="Arial"/>
          <w:i/>
          <w:iCs/>
          <w:kern w:val="2"/>
          <w:lang w:eastAsia="hi-IN" w:bidi="hi-IN"/>
        </w:rPr>
        <w:t>Niniejsza Umowa została zawarta zgodnie z wynikiem postępowania o udzielenie zamówienia publicznego, prowadzonego w trybie przetargu nieograniczonego                               na podstawie art. 132 ustawy z dnia 11 września 2019 r. Prawo zamówień publicznych (t. j. Dz.U. z 2024 r. poz. 1320  t. j.).</w:t>
      </w:r>
    </w:p>
    <w:p w14:paraId="12E4AAF6" w14:textId="77777777" w:rsidR="001658E6" w:rsidRPr="00411E26" w:rsidRDefault="001658E6" w:rsidP="001658E6">
      <w:pPr>
        <w:suppressAutoHyphens/>
        <w:spacing w:after="0" w:line="240" w:lineRule="auto"/>
        <w:jc w:val="center"/>
        <w:rPr>
          <w:rFonts w:ascii="Arial" w:eastAsia="Calibri" w:hAnsi="Arial" w:cs="Arial"/>
          <w:b/>
        </w:rPr>
      </w:pPr>
      <w:r w:rsidRPr="00411E26">
        <w:rPr>
          <w:rFonts w:ascii="Arial" w:eastAsia="Calibri" w:hAnsi="Arial" w:cs="Arial"/>
          <w:b/>
        </w:rPr>
        <w:t>§ 1.</w:t>
      </w:r>
    </w:p>
    <w:p w14:paraId="697F5251" w14:textId="77777777" w:rsidR="001658E6" w:rsidRPr="00411E26"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411E26">
        <w:rPr>
          <w:rFonts w:ascii="Arial" w:eastAsia="Times New Roman" w:hAnsi="Arial" w:cs="Arial"/>
          <w:b/>
          <w:color w:val="000000"/>
        </w:rPr>
        <w:t>Przedmiot umowy</w:t>
      </w:r>
    </w:p>
    <w:p w14:paraId="4CA74CD5" w14:textId="34230332" w:rsidR="00B97A8F" w:rsidRPr="00411E26"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411E26">
        <w:rPr>
          <w:rFonts w:ascii="Arial" w:eastAsia="Times New Roman" w:hAnsi="Arial" w:cs="Arial"/>
          <w:lang w:eastAsia="ar-SA"/>
        </w:rPr>
        <w:t xml:space="preserve">Wykonawca zobowiązuje się </w:t>
      </w:r>
      <w:r w:rsidR="00715D5A" w:rsidRPr="00411E26">
        <w:rPr>
          <w:rFonts w:ascii="Arial" w:eastAsia="Times New Roman" w:hAnsi="Arial" w:cs="Arial"/>
          <w:lang w:eastAsia="ar-SA"/>
        </w:rPr>
        <w:t xml:space="preserve">do </w:t>
      </w:r>
      <w:r w:rsidR="00715D5A" w:rsidRPr="00411E26">
        <w:rPr>
          <w:rFonts w:ascii="Arial" w:hAnsi="Arial" w:cs="Arial"/>
        </w:rPr>
        <w:t>sukcesywnych dostaw</w:t>
      </w:r>
      <w:r w:rsidR="00AC4875" w:rsidRPr="00411E26">
        <w:rPr>
          <w:rFonts w:ascii="Arial" w:hAnsi="Arial" w:cs="Arial"/>
        </w:rPr>
        <w:t xml:space="preserve"> </w:t>
      </w:r>
      <w:r w:rsidR="009F3EAC" w:rsidRPr="00411E26">
        <w:rPr>
          <w:rFonts w:ascii="Arial" w:eastAsia="Calibri" w:hAnsi="Arial" w:cs="Arial"/>
          <w:b/>
        </w:rPr>
        <w:t>napojów bezalkoholowych</w:t>
      </w:r>
      <w:r w:rsidR="00AB148E" w:rsidRPr="00411E26">
        <w:rPr>
          <w:rFonts w:ascii="Arial" w:eastAsia="Calibri" w:hAnsi="Arial" w:cs="Arial"/>
        </w:rPr>
        <w:t xml:space="preserve"> </w:t>
      </w:r>
      <w:r w:rsidR="000004F1" w:rsidRPr="00411E26">
        <w:rPr>
          <w:rFonts w:ascii="Arial" w:eastAsia="Calibri" w:hAnsi="Arial" w:cs="Arial"/>
        </w:rPr>
        <w:t>w tym</w:t>
      </w:r>
      <w:r w:rsidR="006124CC" w:rsidRPr="00411E26">
        <w:rPr>
          <w:rFonts w:ascii="Arial" w:eastAsia="Calibri" w:hAnsi="Arial" w:cs="Arial"/>
        </w:rPr>
        <w:t xml:space="preserve">: </w:t>
      </w:r>
      <w:r w:rsidR="00F66684" w:rsidRPr="00411E26">
        <w:rPr>
          <w:rFonts w:ascii="Arial" w:hAnsi="Arial" w:cs="Arial"/>
        </w:rPr>
        <w:t>sok owocowo-warzywny - różne smaki, sok jabłkowy, sok grejpfrutowy, sok pomarańczowy, sok z czarnej porzeczki tłoczony, sok jabłko-czarna porzeczka tłoczony, sok jabłko-aronia tłoczony, sok jabłko-gruszka tłoczony, sok pomarańczowy tłoczony, sok jabłkowy tłoczony, sok wieloowocowy (multiwitamina), sok pomidorowy, sok wielowarzywny, nektar z czarnej porzeczki, napój gazowany o smaku coli, napój gazowany o smaku coli bez dodatku cukru,  napój gazowany o smaku pomarańczowym, napój gazowany o smaku cytrynowo-limonkowym, piwo bezalkoholowe (0% alk.), piwo bezalkoholowe smakowe (0% alk.), napój niegazowany herbata mrożona – różne smaki, napój niegazowany herbata mrożona bez dodatku cukru – różne smaki, napój owsiany, napój migdałowy, napój sojowy</w:t>
      </w:r>
      <w:r w:rsidR="006124CC" w:rsidRPr="00411E26">
        <w:rPr>
          <w:rFonts w:ascii="Arial" w:eastAsia="Calibri" w:hAnsi="Arial" w:cs="Arial"/>
          <w:bCs/>
          <w:iCs/>
        </w:rPr>
        <w:t xml:space="preserve"> </w:t>
      </w:r>
      <w:r w:rsidR="00715D5A" w:rsidRPr="00411E26">
        <w:rPr>
          <w:rFonts w:ascii="Arial" w:hAnsi="Arial" w:cs="Arial"/>
          <w:b/>
        </w:rPr>
        <w:t>– wraz z rozładunkiem w magazynach 32 Wojskowego Oddziału Gospodarczego zlokalizo</w:t>
      </w:r>
      <w:r w:rsidR="00955E62" w:rsidRPr="00411E26">
        <w:rPr>
          <w:rFonts w:ascii="Arial" w:hAnsi="Arial" w:cs="Arial"/>
          <w:b/>
        </w:rPr>
        <w:t xml:space="preserve">wanych w kompleksach wojskowych </w:t>
      </w:r>
      <w:r w:rsidR="00715D5A" w:rsidRPr="00411E26">
        <w:rPr>
          <w:rFonts w:ascii="Arial" w:hAnsi="Arial" w:cs="Arial"/>
          <w:b/>
        </w:rPr>
        <w:t xml:space="preserve">znajdujących się w rejonie działania 32 Wojskowego Oddziału Gospodarczego w Zamościu: </w:t>
      </w:r>
      <w:r w:rsidR="00F66684" w:rsidRPr="00411E26">
        <w:rPr>
          <w:rFonts w:ascii="Arial" w:hAnsi="Arial" w:cs="Arial"/>
          <w:b/>
          <w:u w:val="single"/>
        </w:rPr>
        <w:t>Chełm</w:t>
      </w:r>
      <w:r w:rsidRPr="00411E26">
        <w:rPr>
          <w:rFonts w:ascii="Arial" w:eastAsia="Times New Roman" w:hAnsi="Arial" w:cs="Arial"/>
          <w:lang w:eastAsia="ar-SA"/>
        </w:rPr>
        <w:t>, w asortymen</w:t>
      </w:r>
      <w:r w:rsidR="00AC4875" w:rsidRPr="00411E26">
        <w:rPr>
          <w:rFonts w:ascii="Arial" w:eastAsia="Times New Roman" w:hAnsi="Arial" w:cs="Arial"/>
          <w:lang w:eastAsia="ar-SA"/>
        </w:rPr>
        <w:t>cie i ilościach oraz zgodnie z</w:t>
      </w:r>
      <w:r w:rsidR="00715D5A" w:rsidRPr="00411E26">
        <w:rPr>
          <w:rFonts w:ascii="Arial" w:eastAsia="Times New Roman" w:hAnsi="Arial" w:cs="Arial"/>
          <w:lang w:eastAsia="ar-SA"/>
        </w:rPr>
        <w:t xml:space="preserve"> wymaganiami techniczno-jakościowymi</w:t>
      </w:r>
      <w:r w:rsidRPr="00411E26">
        <w:rPr>
          <w:rFonts w:ascii="Arial" w:eastAsia="Times New Roman" w:hAnsi="Arial" w:cs="Arial"/>
          <w:lang w:eastAsia="ar-SA"/>
        </w:rPr>
        <w:t xml:space="preserve">, określonymi w </w:t>
      </w:r>
      <w:r w:rsidRPr="00411E26">
        <w:rPr>
          <w:rFonts w:ascii="Arial" w:eastAsia="Times New Roman" w:hAnsi="Arial" w:cs="Arial"/>
          <w:lang w:eastAsia="pl-PL"/>
        </w:rPr>
        <w:t xml:space="preserve">opisie przedmiotu zamówienia oraz złożonej ofercie Wykonawcy, stanowiącej </w:t>
      </w:r>
      <w:r w:rsidRPr="00411E26">
        <w:rPr>
          <w:rFonts w:ascii="Arial" w:eastAsia="Times New Roman" w:hAnsi="Arial" w:cs="Arial"/>
          <w:lang w:eastAsia="ar-SA"/>
        </w:rPr>
        <w:t xml:space="preserve">załącznik </w:t>
      </w:r>
      <w:r w:rsidRPr="00411E26">
        <w:rPr>
          <w:rFonts w:ascii="Arial" w:eastAsia="Times New Roman" w:hAnsi="Arial" w:cs="Arial"/>
          <w:color w:val="000000"/>
          <w:lang w:eastAsia="ar-SA"/>
        </w:rPr>
        <w:t xml:space="preserve">nr </w:t>
      </w:r>
      <w:r w:rsidR="009E0202" w:rsidRPr="00411E26">
        <w:rPr>
          <w:rFonts w:ascii="Arial" w:eastAsia="Times New Roman" w:hAnsi="Arial" w:cs="Arial"/>
          <w:color w:val="000000"/>
          <w:lang w:eastAsia="ar-SA"/>
        </w:rPr>
        <w:t>1</w:t>
      </w:r>
      <w:r w:rsidRPr="00411E26">
        <w:rPr>
          <w:rFonts w:ascii="Arial" w:eastAsia="Times New Roman" w:hAnsi="Arial" w:cs="Arial"/>
          <w:color w:val="000000"/>
          <w:lang w:eastAsia="ar-SA"/>
        </w:rPr>
        <w:t xml:space="preserve"> </w:t>
      </w:r>
      <w:r w:rsidRPr="00411E26">
        <w:rPr>
          <w:rFonts w:ascii="Arial" w:eastAsia="Times New Roman" w:hAnsi="Arial" w:cs="Arial"/>
          <w:lang w:eastAsia="ar-SA"/>
        </w:rPr>
        <w:t xml:space="preserve">do niniejszej Umowy, a Zamawiający zobowiązuje się odebrać </w:t>
      </w:r>
      <w:r w:rsidR="009F3EAC" w:rsidRPr="00411E26">
        <w:rPr>
          <w:rFonts w:ascii="Arial" w:eastAsia="Calibri" w:hAnsi="Arial" w:cs="Arial"/>
          <w:b/>
        </w:rPr>
        <w:t>napoje bezalkoholowe</w:t>
      </w:r>
      <w:r w:rsidR="004B2750" w:rsidRPr="00411E26">
        <w:rPr>
          <w:rFonts w:ascii="Arial" w:eastAsia="Calibri" w:hAnsi="Arial" w:cs="Arial"/>
        </w:rPr>
        <w:t xml:space="preserve"> </w:t>
      </w:r>
      <w:r w:rsidR="00D50767" w:rsidRPr="00411E26">
        <w:rPr>
          <w:rFonts w:ascii="Arial" w:eastAsia="Times New Roman" w:hAnsi="Arial" w:cs="Arial"/>
          <w:lang w:eastAsia="ar-SA"/>
        </w:rPr>
        <w:t>oraz</w:t>
      </w:r>
      <w:r w:rsidRPr="00411E26">
        <w:rPr>
          <w:rFonts w:ascii="Arial" w:eastAsia="Times New Roman" w:hAnsi="Arial" w:cs="Arial"/>
          <w:lang w:eastAsia="ar-SA"/>
        </w:rPr>
        <w:t xml:space="preserve"> zapłacić Wykonawcy cenę określoną w Umowie.</w:t>
      </w:r>
    </w:p>
    <w:p w14:paraId="493B6198" w14:textId="203D4035" w:rsidR="00B97A8F" w:rsidRPr="00411E26"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411E26">
        <w:rPr>
          <w:rFonts w:ascii="Arial" w:eastAsia="Times New Roman" w:hAnsi="Arial" w:cs="Arial"/>
          <w:b/>
          <w:lang w:eastAsia="pl-PL"/>
        </w:rPr>
        <w:lastRenderedPageBreak/>
        <w:t>Wykonawca</w:t>
      </w:r>
      <w:r w:rsidRPr="00411E26">
        <w:rPr>
          <w:rFonts w:ascii="Arial" w:eastAsia="Times New Roman" w:hAnsi="Arial" w:cs="Arial"/>
          <w:lang w:eastAsia="pl-PL"/>
        </w:rPr>
        <w:t xml:space="preserve"> oświadcza, że dostarczon</w:t>
      </w:r>
      <w:r w:rsidR="00715D5A" w:rsidRPr="00411E26">
        <w:rPr>
          <w:rFonts w:ascii="Arial" w:eastAsia="Times New Roman" w:hAnsi="Arial" w:cs="Arial"/>
          <w:lang w:eastAsia="pl-PL"/>
        </w:rPr>
        <w:t>y</w:t>
      </w:r>
      <w:r w:rsidRPr="00411E26">
        <w:rPr>
          <w:rFonts w:ascii="Arial" w:eastAsia="Times New Roman" w:hAnsi="Arial" w:cs="Arial"/>
          <w:lang w:eastAsia="pl-PL"/>
        </w:rPr>
        <w:t xml:space="preserve"> </w:t>
      </w:r>
      <w:r w:rsidR="00940A93" w:rsidRPr="00411E26">
        <w:rPr>
          <w:rFonts w:ascii="Arial" w:eastAsia="Times New Roman" w:hAnsi="Arial" w:cs="Arial"/>
          <w:lang w:eastAsia="pl-PL"/>
        </w:rPr>
        <w:t>asortyment</w:t>
      </w:r>
      <w:r w:rsidRPr="00411E26">
        <w:rPr>
          <w:rFonts w:ascii="Arial" w:eastAsia="Times New Roman" w:hAnsi="Arial" w:cs="Arial"/>
          <w:lang w:eastAsia="pl-PL"/>
        </w:rPr>
        <w:t xml:space="preserve"> spełnia parametry określone w opisie przedmiotu zamówienia</w:t>
      </w:r>
      <w:r w:rsidR="00AB56C1" w:rsidRPr="00411E26">
        <w:rPr>
          <w:rFonts w:ascii="Arial" w:eastAsia="Times New Roman" w:hAnsi="Arial" w:cs="Arial"/>
          <w:lang w:eastAsia="pl-PL"/>
        </w:rPr>
        <w:t xml:space="preserve"> </w:t>
      </w:r>
      <w:r w:rsidRPr="00411E26">
        <w:rPr>
          <w:rFonts w:ascii="Arial" w:eastAsia="Times New Roman" w:hAnsi="Arial" w:cs="Arial"/>
          <w:lang w:eastAsia="pl-PL"/>
        </w:rPr>
        <w:t>i formularzu cenowym</w:t>
      </w:r>
      <w:r w:rsidR="009E0202" w:rsidRPr="00411E26">
        <w:rPr>
          <w:rFonts w:ascii="Arial" w:eastAsia="Times New Roman" w:hAnsi="Arial" w:cs="Arial"/>
          <w:lang w:eastAsia="pl-PL"/>
        </w:rPr>
        <w:t xml:space="preserve"> (załącznik nr </w:t>
      </w:r>
      <w:r w:rsidR="00C95350" w:rsidRPr="00411E26">
        <w:rPr>
          <w:rFonts w:ascii="Arial" w:eastAsia="Times New Roman" w:hAnsi="Arial" w:cs="Arial"/>
          <w:lang w:eastAsia="pl-PL"/>
        </w:rPr>
        <w:t>3</w:t>
      </w:r>
      <w:r w:rsidR="009E0202" w:rsidRPr="00411E26">
        <w:rPr>
          <w:rFonts w:ascii="Arial" w:eastAsia="Times New Roman" w:hAnsi="Arial" w:cs="Arial"/>
          <w:lang w:eastAsia="pl-PL"/>
        </w:rPr>
        <w:t>)</w:t>
      </w:r>
      <w:r w:rsidRPr="00411E26">
        <w:rPr>
          <w:rFonts w:ascii="Arial" w:eastAsia="Times New Roman" w:hAnsi="Arial" w:cs="Arial"/>
          <w:lang w:eastAsia="pl-PL"/>
        </w:rPr>
        <w:t xml:space="preserve">, </w:t>
      </w:r>
      <w:r w:rsidR="005C4572" w:rsidRPr="00411E26">
        <w:rPr>
          <w:rFonts w:ascii="Arial" w:eastAsia="Times New Roman" w:hAnsi="Arial" w:cs="Arial"/>
          <w:lang w:eastAsia="pl-PL"/>
        </w:rPr>
        <w:t xml:space="preserve">jest </w:t>
      </w:r>
      <w:r w:rsidR="005C4572" w:rsidRPr="00411E26">
        <w:rPr>
          <w:rFonts w:ascii="Arial" w:hAnsi="Arial" w:cs="Arial"/>
        </w:rPr>
        <w:t>wyprodukowan</w:t>
      </w:r>
      <w:r w:rsidR="00940A93" w:rsidRPr="00411E26">
        <w:rPr>
          <w:rFonts w:ascii="Arial" w:hAnsi="Arial" w:cs="Arial"/>
        </w:rPr>
        <w:t>y</w:t>
      </w:r>
      <w:r w:rsidR="005C4572" w:rsidRPr="00411E26">
        <w:rPr>
          <w:rFonts w:ascii="Arial" w:hAnsi="Arial" w:cs="Arial"/>
        </w:rPr>
        <w:t xml:space="preserve"> zgodnie z wymaganiami prawa żywnościowego</w:t>
      </w:r>
      <w:r w:rsidR="005C4572" w:rsidRPr="00411E26">
        <w:rPr>
          <w:rFonts w:ascii="Arial" w:eastAsia="Times New Roman" w:hAnsi="Arial" w:cs="Arial"/>
          <w:lang w:eastAsia="pl-PL"/>
        </w:rPr>
        <w:t xml:space="preserve"> oraz </w:t>
      </w:r>
      <w:r w:rsidR="00715D5A" w:rsidRPr="00411E26">
        <w:rPr>
          <w:rFonts w:ascii="Arial" w:eastAsia="Times New Roman" w:hAnsi="Arial" w:cs="Arial"/>
          <w:lang w:eastAsia="pl-PL"/>
        </w:rPr>
        <w:t>jest</w:t>
      </w:r>
      <w:r w:rsidRPr="00411E26">
        <w:rPr>
          <w:rFonts w:ascii="Arial" w:eastAsia="Times New Roman" w:hAnsi="Arial" w:cs="Arial"/>
          <w:lang w:eastAsia="pl-PL"/>
        </w:rPr>
        <w:t xml:space="preserve"> woln</w:t>
      </w:r>
      <w:r w:rsidR="00715D5A" w:rsidRPr="00411E26">
        <w:rPr>
          <w:rFonts w:ascii="Arial" w:eastAsia="Times New Roman" w:hAnsi="Arial" w:cs="Arial"/>
          <w:lang w:eastAsia="pl-PL"/>
        </w:rPr>
        <w:t>y</w:t>
      </w:r>
      <w:r w:rsidRPr="00411E26">
        <w:rPr>
          <w:rFonts w:ascii="Arial" w:eastAsia="Times New Roman" w:hAnsi="Arial" w:cs="Arial"/>
          <w:lang w:eastAsia="pl-PL"/>
        </w:rPr>
        <w:t xml:space="preserve"> od wad</w:t>
      </w:r>
      <w:r w:rsidR="005C4572" w:rsidRPr="00411E26">
        <w:rPr>
          <w:rFonts w:ascii="Arial" w:eastAsia="Times New Roman" w:hAnsi="Arial" w:cs="Arial"/>
          <w:lang w:eastAsia="pl-PL"/>
        </w:rPr>
        <w:t>,</w:t>
      </w:r>
      <w:r w:rsidRPr="00411E26">
        <w:rPr>
          <w:rFonts w:ascii="Arial" w:eastAsia="Times New Roman" w:hAnsi="Arial" w:cs="Arial"/>
          <w:lang w:eastAsia="pl-PL"/>
        </w:rPr>
        <w:t xml:space="preserve"> posiada nienaruszone cechy pierwotnego opakowania lub opakowania dostawcy realizującego U</w:t>
      </w:r>
      <w:r w:rsidR="00715D5A" w:rsidRPr="00411E26">
        <w:rPr>
          <w:rFonts w:ascii="Arial" w:eastAsia="Times New Roman" w:hAnsi="Arial" w:cs="Arial"/>
          <w:lang w:eastAsia="pl-PL"/>
        </w:rPr>
        <w:t>mowę, z oznaczeniami producenta</w:t>
      </w:r>
      <w:r w:rsidRPr="00411E26">
        <w:rPr>
          <w:rFonts w:ascii="Arial" w:eastAsia="Times New Roman" w:hAnsi="Arial" w:cs="Arial"/>
          <w:lang w:eastAsia="pl-PL"/>
        </w:rPr>
        <w:t xml:space="preserve"> i numeru</w:t>
      </w:r>
      <w:r w:rsidR="00A31EAC" w:rsidRPr="00411E26">
        <w:rPr>
          <w:rFonts w:ascii="Arial" w:eastAsia="Times New Roman" w:hAnsi="Arial" w:cs="Arial"/>
          <w:lang w:eastAsia="pl-PL"/>
        </w:rPr>
        <w:t xml:space="preserve"> katalogowego (jeśli występuje)</w:t>
      </w:r>
      <w:r w:rsidRPr="00411E26">
        <w:rPr>
          <w:rFonts w:ascii="Arial" w:eastAsia="Times New Roman" w:hAnsi="Arial" w:cs="Arial"/>
          <w:lang w:eastAsia="pl-PL"/>
        </w:rPr>
        <w:t>.</w:t>
      </w:r>
    </w:p>
    <w:p w14:paraId="061BD25F" w14:textId="71AD6C4C" w:rsidR="00B97A8F" w:rsidRPr="00411E26"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411E26">
        <w:rPr>
          <w:rFonts w:ascii="Arial" w:eastAsia="Times New Roman" w:hAnsi="Arial" w:cs="Arial"/>
          <w:lang w:eastAsia="pl-PL"/>
        </w:rPr>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411E26"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411E26">
        <w:rPr>
          <w:rFonts w:ascii="Arial" w:eastAsia="Times New Roman" w:hAnsi="Arial" w:cs="Arial"/>
          <w:lang w:eastAsia="pl-PL"/>
        </w:rPr>
        <w:t>Przedmiot umowy określony w ust. 1 musi spełniać określone wymagania zawarte                           w Polskich Normach przenoszących europejskie normy zharmonizowane</w:t>
      </w:r>
      <w:r w:rsidR="0093180D" w:rsidRPr="00411E26">
        <w:rPr>
          <w:rFonts w:ascii="Arial" w:eastAsia="Times New Roman" w:hAnsi="Arial" w:cs="Arial"/>
          <w:lang w:eastAsia="pl-PL"/>
        </w:rPr>
        <w:t xml:space="preserve"> oraz w O</w:t>
      </w:r>
      <w:r w:rsidR="00940A93" w:rsidRPr="00411E26">
        <w:rPr>
          <w:rFonts w:ascii="Arial" w:eastAsia="Times New Roman" w:hAnsi="Arial" w:cs="Arial"/>
          <w:lang w:eastAsia="pl-PL"/>
        </w:rPr>
        <w:t xml:space="preserve">pisie </w:t>
      </w:r>
      <w:r w:rsidR="0093180D" w:rsidRPr="00411E26">
        <w:rPr>
          <w:rFonts w:ascii="Arial" w:eastAsia="Times New Roman" w:hAnsi="Arial" w:cs="Arial"/>
          <w:lang w:eastAsia="pl-PL"/>
        </w:rPr>
        <w:t>P</w:t>
      </w:r>
      <w:r w:rsidR="00940A93" w:rsidRPr="00411E26">
        <w:rPr>
          <w:rFonts w:ascii="Arial" w:eastAsia="Times New Roman" w:hAnsi="Arial" w:cs="Arial"/>
          <w:lang w:eastAsia="pl-PL"/>
        </w:rPr>
        <w:t xml:space="preserve">rzedmiotu </w:t>
      </w:r>
      <w:r w:rsidR="0093180D" w:rsidRPr="00411E26">
        <w:rPr>
          <w:rFonts w:ascii="Arial" w:eastAsia="Times New Roman" w:hAnsi="Arial" w:cs="Arial"/>
          <w:lang w:eastAsia="pl-PL"/>
        </w:rPr>
        <w:t>Z</w:t>
      </w:r>
      <w:r w:rsidR="00940A93" w:rsidRPr="00411E26">
        <w:rPr>
          <w:rFonts w:ascii="Arial" w:eastAsia="Times New Roman" w:hAnsi="Arial" w:cs="Arial"/>
          <w:lang w:eastAsia="pl-PL"/>
        </w:rPr>
        <w:t>amówienia</w:t>
      </w:r>
      <w:r w:rsidRPr="00411E26">
        <w:rPr>
          <w:rFonts w:ascii="Arial" w:eastAsia="Times New Roman" w:hAnsi="Arial" w:cs="Arial"/>
          <w:lang w:eastAsia="pl-PL"/>
        </w:rPr>
        <w:t>.</w:t>
      </w:r>
    </w:p>
    <w:p w14:paraId="79EF72B4" w14:textId="3E3E58F9" w:rsidR="00B97A8F" w:rsidRPr="00411E26"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411E26">
        <w:rPr>
          <w:rFonts w:ascii="Arial" w:eastAsia="Times New Roman" w:hAnsi="Arial" w:cs="Arial"/>
          <w:lang w:eastAsia="ar-SA"/>
        </w:rPr>
        <w:t>Strony ustalają, że przen</w:t>
      </w:r>
      <w:r w:rsidR="009F3EAC" w:rsidRPr="00411E26">
        <w:rPr>
          <w:rFonts w:ascii="Arial" w:eastAsia="Times New Roman" w:hAnsi="Arial" w:cs="Arial"/>
          <w:lang w:eastAsia="ar-SA"/>
        </w:rPr>
        <w:t>iesienie własności dostarczonych</w:t>
      </w:r>
      <w:r w:rsidRPr="00411E26">
        <w:rPr>
          <w:rFonts w:ascii="Arial" w:eastAsia="Times New Roman" w:hAnsi="Arial" w:cs="Arial"/>
          <w:lang w:eastAsia="ar-SA"/>
        </w:rPr>
        <w:t xml:space="preserve"> </w:t>
      </w:r>
      <w:r w:rsidR="009F3EAC" w:rsidRPr="00411E26">
        <w:rPr>
          <w:rFonts w:ascii="Arial" w:eastAsia="Calibri" w:hAnsi="Arial" w:cs="Arial"/>
          <w:b/>
        </w:rPr>
        <w:t>napojów bezalkoholowych</w:t>
      </w:r>
      <w:r w:rsidR="00AF1DC9" w:rsidRPr="00411E26">
        <w:rPr>
          <w:rFonts w:ascii="Arial" w:eastAsia="Times New Roman" w:hAnsi="Arial" w:cs="Arial"/>
          <w:lang w:eastAsia="ar-SA"/>
        </w:rPr>
        <w:t>,</w:t>
      </w:r>
      <w:r w:rsidRPr="00411E26">
        <w:rPr>
          <w:rFonts w:ascii="Arial" w:eastAsia="Times New Roman" w:hAnsi="Arial" w:cs="Arial"/>
          <w:lang w:eastAsia="ar-SA"/>
        </w:rPr>
        <w:t xml:space="preserve"> o których mowa w ust. 1, nastąpi z momentem ich wydania Zamawiającemu.</w:t>
      </w:r>
    </w:p>
    <w:p w14:paraId="72106A55" w14:textId="1FE856ED" w:rsidR="00B97A8F" w:rsidRPr="00411E26"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411E26">
        <w:rPr>
          <w:rFonts w:ascii="Arial" w:eastAsia="Times New Roman" w:hAnsi="Arial" w:cs="Arial"/>
          <w:lang w:eastAsia="pl-PL"/>
        </w:rPr>
        <w:t xml:space="preserve">Cena określona w § 4 ust. </w:t>
      </w:r>
      <w:r w:rsidR="00940A93" w:rsidRPr="00411E26">
        <w:rPr>
          <w:rFonts w:ascii="Arial" w:eastAsia="Times New Roman" w:hAnsi="Arial" w:cs="Arial"/>
          <w:lang w:eastAsia="pl-PL"/>
        </w:rPr>
        <w:t xml:space="preserve">3 i </w:t>
      </w:r>
      <w:r w:rsidR="0093180D" w:rsidRPr="00411E26">
        <w:rPr>
          <w:rFonts w:ascii="Arial" w:eastAsia="Times New Roman" w:hAnsi="Arial" w:cs="Arial"/>
          <w:lang w:eastAsia="pl-PL"/>
        </w:rPr>
        <w:t>4</w:t>
      </w:r>
      <w:r w:rsidRPr="00411E26">
        <w:rPr>
          <w:rFonts w:ascii="Arial" w:eastAsia="Times New Roman" w:hAnsi="Arial" w:cs="Arial"/>
          <w:lang w:eastAsia="pl-PL"/>
        </w:rPr>
        <w:t xml:space="preserve"> Umowy obejmuje również dostawę </w:t>
      </w:r>
      <w:r w:rsidR="00AF1DC9" w:rsidRPr="00411E26">
        <w:rPr>
          <w:rFonts w:ascii="Arial" w:hAnsi="Arial" w:cs="Arial"/>
        </w:rPr>
        <w:t xml:space="preserve">towaru </w:t>
      </w:r>
      <w:r w:rsidR="00AF1DC9" w:rsidRPr="00411E26">
        <w:rPr>
          <w:rFonts w:ascii="Arial" w:eastAsia="Times New Roman" w:hAnsi="Arial" w:cs="Arial"/>
          <w:lang w:eastAsia="pl-PL"/>
        </w:rPr>
        <w:t xml:space="preserve">stanowiącego przedmiot Umowy do magazynów zlokalizowanych w miejscowości: </w:t>
      </w:r>
      <w:r w:rsidR="00F66684" w:rsidRPr="00411E26">
        <w:rPr>
          <w:rFonts w:ascii="Arial" w:eastAsia="Times New Roman" w:hAnsi="Arial" w:cs="Arial"/>
          <w:b/>
          <w:u w:val="single"/>
          <w:lang w:eastAsia="pl-PL"/>
        </w:rPr>
        <w:t>Chełm</w:t>
      </w:r>
      <w:r w:rsidR="00AF1DC9" w:rsidRPr="00411E26">
        <w:rPr>
          <w:rFonts w:ascii="Arial" w:eastAsia="Times New Roman" w:hAnsi="Arial" w:cs="Arial"/>
          <w:lang w:eastAsia="pl-PL"/>
        </w:rPr>
        <w:t xml:space="preserve"> </w:t>
      </w:r>
      <w:r w:rsidR="00AF1DC9" w:rsidRPr="00411E26">
        <w:rPr>
          <w:rFonts w:ascii="Arial" w:hAnsi="Arial" w:cs="Arial"/>
        </w:rPr>
        <w:t>oraz rozładunku dostarczonego towaru na własny koszt.</w:t>
      </w:r>
      <w:r w:rsidRPr="00411E26">
        <w:rPr>
          <w:rFonts w:ascii="Arial" w:eastAsia="Times New Roman" w:hAnsi="Arial" w:cs="Arial"/>
          <w:lang w:eastAsia="pl-PL"/>
        </w:rPr>
        <w:t xml:space="preserve">                    </w:t>
      </w:r>
    </w:p>
    <w:p w14:paraId="7ACC4453" w14:textId="357CCB18" w:rsidR="00B97A8F" w:rsidRPr="00411E26"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411E26">
        <w:rPr>
          <w:rFonts w:ascii="Arial" w:eastAsia="Calibri" w:hAnsi="Arial" w:cs="Arial"/>
        </w:rPr>
        <w:t xml:space="preserve">Za szkody lub braki powstałe w czasie transportu odpowiada Wykonawca. Towary muszą być zabezpieczone przez bezzwrotne opakowania gwarantujące, </w:t>
      </w:r>
      <w:r w:rsidR="0093180D" w:rsidRPr="00411E26">
        <w:rPr>
          <w:rFonts w:ascii="Arial" w:eastAsia="Calibri" w:hAnsi="Arial" w:cs="Arial"/>
        </w:rPr>
        <w:t>aby</w:t>
      </w:r>
      <w:r w:rsidRPr="00411E26">
        <w:rPr>
          <w:rFonts w:ascii="Arial" w:eastAsia="Calibri" w:hAnsi="Arial" w:cs="Arial"/>
        </w:rPr>
        <w:t xml:space="preserve"> nie </w:t>
      </w:r>
      <w:r w:rsidR="00940A93" w:rsidRPr="00411E26">
        <w:rPr>
          <w:rFonts w:ascii="Arial" w:eastAsia="Calibri" w:hAnsi="Arial" w:cs="Arial"/>
        </w:rPr>
        <w:t>zostały</w:t>
      </w:r>
      <w:r w:rsidRPr="00411E26">
        <w:rPr>
          <w:rFonts w:ascii="Arial" w:eastAsia="Calibri" w:hAnsi="Arial" w:cs="Arial"/>
        </w:rPr>
        <w:t xml:space="preserve"> uszkodzone w czasie transportu i przeładunku.</w:t>
      </w:r>
    </w:p>
    <w:p w14:paraId="2BB369A8" w14:textId="77777777" w:rsidR="00B97A8F" w:rsidRPr="00411E26"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411E26">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411E26" w:rsidRDefault="00B97A8F" w:rsidP="00B97A8F">
      <w:pPr>
        <w:numPr>
          <w:ilvl w:val="0"/>
          <w:numId w:val="2"/>
        </w:numPr>
        <w:suppressAutoHyphens/>
        <w:spacing w:after="0" w:line="276" w:lineRule="auto"/>
        <w:contextualSpacing/>
        <w:jc w:val="both"/>
        <w:rPr>
          <w:rFonts w:ascii="Arial" w:eastAsia="Calibri" w:hAnsi="Arial" w:cs="Arial"/>
          <w:color w:val="FF0000"/>
        </w:rPr>
      </w:pPr>
      <w:r w:rsidRPr="00411E26">
        <w:rPr>
          <w:rFonts w:ascii="Arial" w:eastAsia="Calibri" w:hAnsi="Arial" w:cs="Arial"/>
        </w:rPr>
        <w:t xml:space="preserve">faktury VAT (oryginał oraz </w:t>
      </w:r>
      <w:r w:rsidR="00AF1DC9" w:rsidRPr="00411E26">
        <w:rPr>
          <w:rFonts w:ascii="Arial" w:eastAsia="Calibri" w:hAnsi="Arial" w:cs="Arial"/>
        </w:rPr>
        <w:t xml:space="preserve">dwie </w:t>
      </w:r>
      <w:r w:rsidRPr="00411E26">
        <w:rPr>
          <w:rFonts w:ascii="Arial" w:eastAsia="Calibri" w:hAnsi="Arial" w:cs="Arial"/>
        </w:rPr>
        <w:t>kopi</w:t>
      </w:r>
      <w:r w:rsidR="00AF1DC9" w:rsidRPr="00411E26">
        <w:rPr>
          <w:rFonts w:ascii="Arial" w:eastAsia="Calibri" w:hAnsi="Arial" w:cs="Arial"/>
        </w:rPr>
        <w:t>e</w:t>
      </w:r>
      <w:r w:rsidR="00C95350" w:rsidRPr="00411E26">
        <w:rPr>
          <w:rFonts w:ascii="Arial" w:eastAsia="Calibri" w:hAnsi="Arial" w:cs="Arial"/>
        </w:rPr>
        <w:t xml:space="preserve">) </w:t>
      </w:r>
      <w:r w:rsidR="00DE273E" w:rsidRPr="00411E26">
        <w:rPr>
          <w:rFonts w:ascii="Arial" w:eastAsia="Calibri" w:hAnsi="Arial" w:cs="Arial"/>
        </w:rPr>
        <w:t>–</w:t>
      </w:r>
      <w:r w:rsidR="00C95350" w:rsidRPr="00411E26">
        <w:rPr>
          <w:rFonts w:ascii="Arial" w:eastAsia="Calibri" w:hAnsi="Arial" w:cs="Arial"/>
        </w:rPr>
        <w:t xml:space="preserve"> </w:t>
      </w:r>
      <w:r w:rsidR="00DE273E" w:rsidRPr="00411E26">
        <w:rPr>
          <w:rFonts w:ascii="Arial" w:eastAsia="Calibri" w:hAnsi="Arial" w:cs="Arial"/>
          <w:b/>
        </w:rPr>
        <w:t>do każdej dostawy</w:t>
      </w:r>
    </w:p>
    <w:p w14:paraId="15EF3A79" w14:textId="53026664" w:rsidR="00B97A8F" w:rsidRPr="00411E26" w:rsidRDefault="00186FBD" w:rsidP="00B97A8F">
      <w:pPr>
        <w:numPr>
          <w:ilvl w:val="0"/>
          <w:numId w:val="2"/>
        </w:numPr>
        <w:suppressAutoHyphens/>
        <w:spacing w:after="0" w:line="276" w:lineRule="auto"/>
        <w:contextualSpacing/>
        <w:jc w:val="both"/>
        <w:rPr>
          <w:rFonts w:ascii="Arial" w:eastAsia="Calibri" w:hAnsi="Arial" w:cs="Arial"/>
        </w:rPr>
      </w:pPr>
      <w:r w:rsidRPr="00411E26">
        <w:rPr>
          <w:rFonts w:ascii="Arial" w:eastAsia="Times New Roman" w:hAnsi="Arial" w:cs="Arial"/>
          <w:lang w:eastAsia="pl-PL"/>
        </w:rPr>
        <w:t xml:space="preserve">Podstawą odbioru ilościowo-jakościowego będzie złożenie </w:t>
      </w:r>
      <w:r w:rsidR="00762F23" w:rsidRPr="00411E26">
        <w:rPr>
          <w:rFonts w:ascii="Arial" w:eastAsia="Times New Roman" w:hAnsi="Arial" w:cs="Arial"/>
          <w:lang w:eastAsia="pl-PL"/>
        </w:rPr>
        <w:t xml:space="preserve">adnotacji na fakturze „magazyn przyjął” oraz </w:t>
      </w:r>
      <w:r w:rsidRPr="00411E26">
        <w:rPr>
          <w:rFonts w:ascii="Arial" w:eastAsia="Times New Roman" w:hAnsi="Arial" w:cs="Arial"/>
          <w:lang w:eastAsia="pl-PL"/>
        </w:rPr>
        <w:t>podpisu magazyniera</w:t>
      </w:r>
      <w:r w:rsidR="00762F23" w:rsidRPr="00411E26">
        <w:rPr>
          <w:rFonts w:ascii="Arial" w:eastAsia="Times New Roman" w:hAnsi="Arial" w:cs="Arial"/>
          <w:lang w:eastAsia="pl-PL"/>
        </w:rPr>
        <w:t>.</w:t>
      </w:r>
      <w:r w:rsidRPr="00411E26">
        <w:rPr>
          <w:rFonts w:ascii="Arial" w:eastAsia="Times New Roman" w:hAnsi="Arial" w:cs="Arial"/>
          <w:lang w:eastAsia="pl-PL"/>
        </w:rPr>
        <w:t xml:space="preserve"> </w:t>
      </w:r>
    </w:p>
    <w:p w14:paraId="15A2E663" w14:textId="77777777" w:rsidR="00B97A8F" w:rsidRPr="00411E26"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411E26">
        <w:rPr>
          <w:rFonts w:ascii="Arial" w:eastAsia="Calibri" w:hAnsi="Arial" w:cs="Arial"/>
        </w:rPr>
        <w:t>Zamawiający odmówi przyjęcia dostawy:</w:t>
      </w:r>
    </w:p>
    <w:p w14:paraId="256D20CF" w14:textId="77777777" w:rsidR="00B97A8F" w:rsidRPr="00411E26" w:rsidRDefault="00B97A8F" w:rsidP="00B97A8F">
      <w:pPr>
        <w:numPr>
          <w:ilvl w:val="0"/>
          <w:numId w:val="1"/>
        </w:numPr>
        <w:suppressAutoHyphens/>
        <w:spacing w:after="0" w:line="276" w:lineRule="auto"/>
        <w:contextualSpacing/>
        <w:jc w:val="both"/>
        <w:rPr>
          <w:rFonts w:ascii="Arial" w:eastAsia="Calibri" w:hAnsi="Arial" w:cs="Arial"/>
        </w:rPr>
      </w:pPr>
      <w:r w:rsidRPr="00411E26">
        <w:rPr>
          <w:rFonts w:ascii="Arial" w:eastAsia="Calibri" w:hAnsi="Arial" w:cs="Arial"/>
        </w:rPr>
        <w:t>w części przekraczającej ilości określone w niniejszej Umowie,</w:t>
      </w:r>
    </w:p>
    <w:p w14:paraId="66906B8E" w14:textId="5DD0D0FA" w:rsidR="00B97A8F" w:rsidRPr="00411E26" w:rsidRDefault="00B97A8F" w:rsidP="00B97A8F">
      <w:pPr>
        <w:numPr>
          <w:ilvl w:val="0"/>
          <w:numId w:val="1"/>
        </w:numPr>
        <w:suppressAutoHyphens/>
        <w:spacing w:after="0" w:line="276" w:lineRule="auto"/>
        <w:contextualSpacing/>
        <w:jc w:val="both"/>
        <w:rPr>
          <w:rFonts w:ascii="Arial" w:eastAsia="Calibri" w:hAnsi="Arial" w:cs="Arial"/>
        </w:rPr>
      </w:pPr>
      <w:r w:rsidRPr="00411E26">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sidRPr="00411E26">
        <w:rPr>
          <w:rFonts w:ascii="Arial" w:eastAsia="Calibri" w:hAnsi="Arial" w:cs="Arial"/>
        </w:rPr>
        <w:t>)</w:t>
      </w:r>
      <w:r w:rsidRPr="00411E26">
        <w:rPr>
          <w:rFonts w:ascii="Arial" w:eastAsia="Calibri" w:hAnsi="Arial" w:cs="Arial"/>
        </w:rPr>
        <w:t>.</w:t>
      </w:r>
    </w:p>
    <w:p w14:paraId="4D7B15EE" w14:textId="02491C90" w:rsidR="00B97A8F" w:rsidRPr="00411E26"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411E26">
        <w:rPr>
          <w:rFonts w:ascii="Arial" w:eastAsia="Calibri" w:hAnsi="Arial" w:cs="Arial"/>
        </w:rPr>
        <w:t>W przypadku odmowy przyjęcia dostawy, towar uważa się za niedostarczony, zaś Zamawiający nie jest zobowiązany do zapłaty wynagrodzenia za towar określon</w:t>
      </w:r>
      <w:r w:rsidR="005D7101" w:rsidRPr="00411E26">
        <w:rPr>
          <w:rFonts w:ascii="Arial" w:eastAsia="Calibri" w:hAnsi="Arial" w:cs="Arial"/>
        </w:rPr>
        <w:t>y</w:t>
      </w:r>
      <w:r w:rsidRPr="00411E26">
        <w:rPr>
          <w:rFonts w:ascii="Arial" w:eastAsia="Calibri" w:hAnsi="Arial" w:cs="Arial"/>
        </w:rPr>
        <w:t xml:space="preserve"> </w:t>
      </w:r>
      <w:r w:rsidR="008B6D11" w:rsidRPr="00411E26">
        <w:rPr>
          <w:rFonts w:ascii="Arial" w:eastAsia="Calibri" w:hAnsi="Arial" w:cs="Arial"/>
        </w:rPr>
        <w:br/>
      </w:r>
      <w:r w:rsidRPr="00411E26">
        <w:rPr>
          <w:rFonts w:ascii="Arial" w:eastAsia="Calibri" w:hAnsi="Arial" w:cs="Arial"/>
        </w:rPr>
        <w:t xml:space="preserve">w ust. </w:t>
      </w:r>
      <w:r w:rsidR="0093180D" w:rsidRPr="00411E26">
        <w:rPr>
          <w:rFonts w:ascii="Arial" w:eastAsia="Calibri" w:hAnsi="Arial" w:cs="Arial"/>
        </w:rPr>
        <w:t>9</w:t>
      </w:r>
      <w:r w:rsidRPr="00411E26">
        <w:rPr>
          <w:rFonts w:ascii="Arial" w:eastAsia="Calibri" w:hAnsi="Arial" w:cs="Arial"/>
        </w:rPr>
        <w:t>.</w:t>
      </w:r>
    </w:p>
    <w:p w14:paraId="06052228" w14:textId="09E73893" w:rsidR="00B97A8F" w:rsidRPr="00411E26"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411E26">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78E8310E" w:rsidR="00AF1DC9" w:rsidRPr="00411E26" w:rsidRDefault="00AF1DC9" w:rsidP="00AF1DC9">
      <w:pPr>
        <w:pStyle w:val="Akapitzlist"/>
        <w:numPr>
          <w:ilvl w:val="0"/>
          <w:numId w:val="3"/>
        </w:numPr>
        <w:spacing w:after="200" w:line="276" w:lineRule="auto"/>
        <w:jc w:val="both"/>
        <w:rPr>
          <w:rFonts w:ascii="Arial" w:hAnsi="Arial" w:cs="Arial"/>
        </w:rPr>
      </w:pPr>
      <w:r w:rsidRPr="00411E26">
        <w:rPr>
          <w:rFonts w:ascii="Arial" w:hAnsi="Arial" w:cs="Arial"/>
        </w:rPr>
        <w:t xml:space="preserve">Szczegółowy wykaz dostarczanego asortymentu w zakresie rodzaju i ilości przeznaczony dla magazynu 32 Wojskowego Oddziału Gospodarczego (miejsc dostaw) zawiera załącznik nr </w:t>
      </w:r>
      <w:r w:rsidR="009E0202" w:rsidRPr="00411E26">
        <w:rPr>
          <w:rFonts w:ascii="Arial" w:hAnsi="Arial" w:cs="Arial"/>
        </w:rPr>
        <w:t>2</w:t>
      </w:r>
      <w:r w:rsidRPr="00411E26">
        <w:rPr>
          <w:rFonts w:ascii="Arial" w:hAnsi="Arial" w:cs="Arial"/>
        </w:rPr>
        <w:t xml:space="preserve"> do umowy - </w:t>
      </w:r>
      <w:r w:rsidRPr="00411E26">
        <w:rPr>
          <w:rFonts w:ascii="Arial" w:hAnsi="Arial" w:cs="Arial"/>
          <w:i/>
        </w:rPr>
        <w:t xml:space="preserve">Wykaz asortymentowo-ilościowy dla </w:t>
      </w:r>
      <w:r w:rsidR="00450BB3" w:rsidRPr="00411E26">
        <w:rPr>
          <w:rFonts w:ascii="Arial" w:hAnsi="Arial" w:cs="Arial"/>
          <w:i/>
        </w:rPr>
        <w:t>magazynu</w:t>
      </w:r>
      <w:r w:rsidRPr="00411E26">
        <w:rPr>
          <w:rFonts w:ascii="Arial" w:hAnsi="Arial" w:cs="Arial"/>
          <w:i/>
        </w:rPr>
        <w:t xml:space="preserve"> 32 Wojskowego Oddzia</w:t>
      </w:r>
      <w:r w:rsidR="00450BB3" w:rsidRPr="00411E26">
        <w:rPr>
          <w:rFonts w:ascii="Arial" w:hAnsi="Arial" w:cs="Arial"/>
          <w:i/>
        </w:rPr>
        <w:t>łu Gospodarczego zlokalizowanego w kompleksie</w:t>
      </w:r>
      <w:r w:rsidRPr="00411E26">
        <w:rPr>
          <w:rFonts w:ascii="Arial" w:hAnsi="Arial" w:cs="Arial"/>
          <w:i/>
        </w:rPr>
        <w:t xml:space="preserve"> </w:t>
      </w:r>
      <w:r w:rsidR="00450BB3" w:rsidRPr="00411E26">
        <w:rPr>
          <w:rFonts w:ascii="Arial" w:hAnsi="Arial" w:cs="Arial"/>
          <w:i/>
        </w:rPr>
        <w:t>wojskowym</w:t>
      </w:r>
      <w:r w:rsidRPr="00411E26">
        <w:rPr>
          <w:rFonts w:ascii="Arial" w:hAnsi="Arial" w:cs="Arial"/>
          <w:i/>
        </w:rPr>
        <w:t xml:space="preserve"> znajdujący</w:t>
      </w:r>
      <w:r w:rsidR="00450BB3" w:rsidRPr="00411E26">
        <w:rPr>
          <w:rFonts w:ascii="Arial" w:hAnsi="Arial" w:cs="Arial"/>
          <w:i/>
        </w:rPr>
        <w:t>m</w:t>
      </w:r>
      <w:r w:rsidRPr="00411E26">
        <w:rPr>
          <w:rFonts w:ascii="Arial" w:hAnsi="Arial" w:cs="Arial"/>
          <w:i/>
        </w:rPr>
        <w:t xml:space="preserve"> się w rejonie d</w:t>
      </w:r>
      <w:r w:rsidR="008B6D11" w:rsidRPr="00411E26">
        <w:rPr>
          <w:rFonts w:ascii="Arial" w:hAnsi="Arial" w:cs="Arial"/>
          <w:i/>
        </w:rPr>
        <w:t xml:space="preserve">ziałania 32 Wojskowego Oddziału </w:t>
      </w:r>
      <w:r w:rsidRPr="00411E26">
        <w:rPr>
          <w:rFonts w:ascii="Arial" w:hAnsi="Arial" w:cs="Arial"/>
          <w:i/>
        </w:rPr>
        <w:t>Gospodarczego w Zamościu – miejsc dostaw</w:t>
      </w:r>
      <w:r w:rsidRPr="00411E26">
        <w:rPr>
          <w:rFonts w:ascii="Arial" w:hAnsi="Arial" w:cs="Arial"/>
        </w:rPr>
        <w:t xml:space="preserve">. </w:t>
      </w:r>
    </w:p>
    <w:p w14:paraId="38C2E769" w14:textId="77777777" w:rsidR="00411E26" w:rsidRDefault="00411E26" w:rsidP="00411E26">
      <w:pPr>
        <w:suppressAutoHyphens/>
        <w:spacing w:after="0" w:line="276" w:lineRule="auto"/>
        <w:contextualSpacing/>
        <w:rPr>
          <w:rFonts w:ascii="Arial" w:eastAsia="Times New Roman" w:hAnsi="Arial" w:cs="Arial"/>
          <w:b/>
          <w:lang w:eastAsia="pl-PL"/>
        </w:rPr>
      </w:pPr>
    </w:p>
    <w:p w14:paraId="7831522C" w14:textId="095FBC2E" w:rsidR="001658E6" w:rsidRPr="00411E26" w:rsidRDefault="001658E6" w:rsidP="001658E6">
      <w:pPr>
        <w:suppressAutoHyphens/>
        <w:spacing w:after="0" w:line="276" w:lineRule="auto"/>
        <w:ind w:left="-142"/>
        <w:contextualSpacing/>
        <w:jc w:val="center"/>
        <w:rPr>
          <w:rFonts w:ascii="Arial" w:eastAsia="Times New Roman" w:hAnsi="Arial" w:cs="Arial"/>
          <w:b/>
          <w:lang w:eastAsia="pl-PL"/>
        </w:rPr>
      </w:pPr>
      <w:r w:rsidRPr="00411E26">
        <w:rPr>
          <w:rFonts w:ascii="Arial" w:eastAsia="Times New Roman" w:hAnsi="Arial" w:cs="Arial"/>
          <w:b/>
          <w:lang w:eastAsia="pl-PL"/>
        </w:rPr>
        <w:lastRenderedPageBreak/>
        <w:t>§ 2</w:t>
      </w:r>
    </w:p>
    <w:p w14:paraId="172A5E5E" w14:textId="2834718D" w:rsidR="001658E6" w:rsidRDefault="001658E6" w:rsidP="001658E6">
      <w:pPr>
        <w:suppressAutoHyphens/>
        <w:spacing w:after="0" w:line="240" w:lineRule="auto"/>
        <w:ind w:left="-142"/>
        <w:contextualSpacing/>
        <w:jc w:val="center"/>
        <w:rPr>
          <w:rFonts w:ascii="Arial" w:eastAsia="Calibri" w:hAnsi="Arial" w:cs="Arial"/>
          <w:b/>
          <w:bCs/>
          <w:iCs/>
          <w:lang w:eastAsia="pl-PL"/>
        </w:rPr>
      </w:pPr>
      <w:r w:rsidRPr="00411E26">
        <w:rPr>
          <w:rFonts w:ascii="Arial" w:eastAsia="Calibri" w:hAnsi="Arial" w:cs="Arial"/>
          <w:b/>
          <w:bCs/>
          <w:iCs/>
          <w:lang w:eastAsia="pl-PL"/>
        </w:rPr>
        <w:t xml:space="preserve"> Termin realizacji</w:t>
      </w:r>
    </w:p>
    <w:p w14:paraId="7EF4EFDB" w14:textId="77777777" w:rsidR="00411E26" w:rsidRPr="00411E26" w:rsidRDefault="00411E26" w:rsidP="001658E6">
      <w:pPr>
        <w:suppressAutoHyphens/>
        <w:spacing w:after="0" w:line="240" w:lineRule="auto"/>
        <w:ind w:left="-142"/>
        <w:contextualSpacing/>
        <w:jc w:val="center"/>
        <w:rPr>
          <w:rFonts w:ascii="Arial" w:eastAsia="Calibri" w:hAnsi="Arial" w:cs="Arial"/>
          <w:b/>
          <w:bCs/>
          <w:iCs/>
          <w:lang w:eastAsia="pl-PL"/>
        </w:rPr>
      </w:pPr>
    </w:p>
    <w:p w14:paraId="2ED506F9" w14:textId="537321D6" w:rsidR="00B97A8F" w:rsidRPr="00411E26"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411E26">
        <w:rPr>
          <w:rFonts w:ascii="Arial" w:eastAsia="Calibri" w:hAnsi="Arial" w:cs="Arial"/>
          <w:bCs/>
          <w:iCs/>
          <w:lang w:eastAsia="pl-PL"/>
        </w:rPr>
        <w:t xml:space="preserve">Termin </w:t>
      </w:r>
      <w:r w:rsidR="005C4572" w:rsidRPr="00411E26">
        <w:rPr>
          <w:rFonts w:ascii="Arial" w:eastAsia="Calibri" w:hAnsi="Arial" w:cs="Arial"/>
          <w:bCs/>
          <w:iCs/>
          <w:lang w:eastAsia="pl-PL"/>
        </w:rPr>
        <w:t>wykonania</w:t>
      </w:r>
      <w:r w:rsidRPr="00411E26">
        <w:rPr>
          <w:rFonts w:ascii="Arial" w:eastAsia="Calibri" w:hAnsi="Arial" w:cs="Arial"/>
          <w:bCs/>
          <w:iCs/>
          <w:lang w:eastAsia="pl-PL"/>
        </w:rPr>
        <w:t xml:space="preserve"> umowy </w:t>
      </w:r>
      <w:r w:rsidR="00955E62" w:rsidRPr="00411E26">
        <w:rPr>
          <w:rFonts w:ascii="Arial" w:eastAsia="Calibri" w:hAnsi="Arial" w:cs="Arial"/>
          <w:b/>
          <w:bCs/>
          <w:iCs/>
          <w:lang w:eastAsia="pl-PL"/>
        </w:rPr>
        <w:t xml:space="preserve">od </w:t>
      </w:r>
      <w:r w:rsidR="006124CC" w:rsidRPr="00411E26">
        <w:rPr>
          <w:rFonts w:ascii="Arial" w:eastAsia="Calibri" w:hAnsi="Arial" w:cs="Arial"/>
          <w:b/>
          <w:bCs/>
          <w:iCs/>
          <w:lang w:eastAsia="pl-PL"/>
        </w:rPr>
        <w:t>01 stycznia 202</w:t>
      </w:r>
      <w:r w:rsidR="00494ADD" w:rsidRPr="00411E26">
        <w:rPr>
          <w:rFonts w:ascii="Arial" w:eastAsia="Calibri" w:hAnsi="Arial" w:cs="Arial"/>
          <w:b/>
          <w:bCs/>
          <w:iCs/>
          <w:lang w:eastAsia="pl-PL"/>
        </w:rPr>
        <w:t>5</w:t>
      </w:r>
      <w:r w:rsidR="006124CC" w:rsidRPr="00411E26">
        <w:rPr>
          <w:rFonts w:ascii="Arial" w:eastAsia="Calibri" w:hAnsi="Arial" w:cs="Arial"/>
          <w:b/>
          <w:bCs/>
          <w:iCs/>
          <w:lang w:eastAsia="pl-PL"/>
        </w:rPr>
        <w:t xml:space="preserve">r. </w:t>
      </w:r>
      <w:r w:rsidR="005C4572" w:rsidRPr="00411E26">
        <w:rPr>
          <w:rFonts w:ascii="Arial" w:eastAsia="Calibri" w:hAnsi="Arial" w:cs="Arial"/>
          <w:b/>
          <w:bCs/>
          <w:iCs/>
          <w:lang w:eastAsia="pl-PL"/>
        </w:rPr>
        <w:t>do 31 grudnia 202</w:t>
      </w:r>
      <w:r w:rsidR="00494ADD" w:rsidRPr="00411E26">
        <w:rPr>
          <w:rFonts w:ascii="Arial" w:eastAsia="Calibri" w:hAnsi="Arial" w:cs="Arial"/>
          <w:b/>
          <w:bCs/>
          <w:iCs/>
          <w:lang w:eastAsia="pl-PL"/>
        </w:rPr>
        <w:t>5</w:t>
      </w:r>
      <w:r w:rsidR="005C4572" w:rsidRPr="00411E26">
        <w:rPr>
          <w:rFonts w:ascii="Arial" w:eastAsia="Calibri" w:hAnsi="Arial" w:cs="Arial"/>
          <w:b/>
          <w:bCs/>
          <w:iCs/>
          <w:lang w:eastAsia="pl-PL"/>
        </w:rPr>
        <w:t>r</w:t>
      </w:r>
      <w:r w:rsidR="005C4572" w:rsidRPr="00411E26">
        <w:rPr>
          <w:rFonts w:ascii="Arial" w:eastAsia="Calibri" w:hAnsi="Arial" w:cs="Arial"/>
          <w:bCs/>
          <w:iCs/>
          <w:lang w:eastAsia="pl-PL"/>
        </w:rPr>
        <w:t>.</w:t>
      </w:r>
      <w:r w:rsidR="003278C5" w:rsidRPr="00411E26">
        <w:rPr>
          <w:rFonts w:ascii="Arial" w:eastAsia="Calibri" w:hAnsi="Arial" w:cs="Arial"/>
          <w:bCs/>
          <w:iCs/>
          <w:lang w:eastAsia="pl-PL"/>
        </w:rPr>
        <w:t xml:space="preserve"> lub do wyczerpania środków finansowych przyznanych do realizacji niniejszej umowy.</w:t>
      </w:r>
    </w:p>
    <w:p w14:paraId="6A52E365" w14:textId="47D3CDBB" w:rsidR="005C4572" w:rsidRPr="00411E26"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411E26">
        <w:rPr>
          <w:rFonts w:ascii="Arial" w:hAnsi="Arial" w:cs="Arial"/>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411E26">
        <w:rPr>
          <w:rFonts w:ascii="Arial" w:hAnsi="Arial" w:cs="Arial"/>
        </w:rPr>
        <w:t>3</w:t>
      </w:r>
      <w:r w:rsidRPr="00411E26">
        <w:rPr>
          <w:rFonts w:ascii="Arial" w:hAnsi="Arial" w:cs="Arial"/>
        </w:rPr>
        <w:t xml:space="preserve"> ust. </w:t>
      </w:r>
      <w:r w:rsidR="00C92FF2" w:rsidRPr="00411E26">
        <w:rPr>
          <w:rFonts w:ascii="Arial" w:hAnsi="Arial" w:cs="Arial"/>
        </w:rPr>
        <w:t>1</w:t>
      </w:r>
      <w:r w:rsidR="00584672" w:rsidRPr="00411E26">
        <w:rPr>
          <w:rFonts w:ascii="Arial" w:hAnsi="Arial" w:cs="Arial"/>
        </w:rPr>
        <w:t>.</w:t>
      </w:r>
    </w:p>
    <w:p w14:paraId="1D8C385B" w14:textId="5D707C41" w:rsidR="00584672" w:rsidRPr="00411E26" w:rsidRDefault="00584672" w:rsidP="00E42A66">
      <w:pPr>
        <w:pStyle w:val="Akapitzlist"/>
        <w:numPr>
          <w:ilvl w:val="0"/>
          <w:numId w:val="4"/>
        </w:numPr>
        <w:spacing w:after="0" w:line="276" w:lineRule="auto"/>
        <w:ind w:left="284" w:hanging="284"/>
        <w:jc w:val="both"/>
        <w:rPr>
          <w:rFonts w:ascii="Arial" w:hAnsi="Arial" w:cs="Arial"/>
        </w:rPr>
      </w:pPr>
      <w:r w:rsidRPr="00411E26">
        <w:rPr>
          <w:rFonts w:ascii="Arial" w:hAnsi="Arial" w:cs="Arial"/>
        </w:rPr>
        <w:t>Realizacja dostaw odbywa się na podst</w:t>
      </w:r>
      <w:r w:rsidR="008B6D11" w:rsidRPr="00411E26">
        <w:rPr>
          <w:rFonts w:ascii="Arial" w:hAnsi="Arial" w:cs="Arial"/>
        </w:rPr>
        <w:t xml:space="preserve">awie składanych przez Odbiorcę </w:t>
      </w:r>
      <w:r w:rsidRPr="00411E26">
        <w:rPr>
          <w:rFonts w:ascii="Arial" w:hAnsi="Arial" w:cs="Arial"/>
        </w:rPr>
        <w:t>lub Zamawiającego w formie pisemnej</w:t>
      </w:r>
      <w:r w:rsidR="00E74D2F" w:rsidRPr="00411E26">
        <w:rPr>
          <w:rFonts w:ascii="Arial" w:hAnsi="Arial" w:cs="Arial"/>
        </w:rPr>
        <w:t>,</w:t>
      </w:r>
      <w:r w:rsidRPr="00411E26">
        <w:rPr>
          <w:rFonts w:ascii="Arial" w:hAnsi="Arial" w:cs="Arial"/>
        </w:rPr>
        <w:t xml:space="preserve"> za pośrednictwem Faxu zamówień, zawierających ilości i terminy dostawy. </w:t>
      </w:r>
      <w:r w:rsidR="00E74D2F" w:rsidRPr="00411E26">
        <w:rPr>
          <w:rFonts w:ascii="Arial" w:hAnsi="Arial" w:cs="Arial"/>
        </w:rPr>
        <w:t>D</w:t>
      </w:r>
      <w:r w:rsidRPr="00411E26">
        <w:rPr>
          <w:rFonts w:ascii="Arial" w:hAnsi="Arial" w:cs="Arial"/>
        </w:rPr>
        <w:t xml:space="preserve">opuszcza </w:t>
      </w:r>
      <w:r w:rsidR="00332D6C" w:rsidRPr="00411E26">
        <w:rPr>
          <w:rFonts w:ascii="Arial" w:hAnsi="Arial" w:cs="Arial"/>
        </w:rPr>
        <w:t xml:space="preserve">się składanie zamówień w formie </w:t>
      </w:r>
      <w:r w:rsidRPr="00411E26">
        <w:rPr>
          <w:rFonts w:ascii="Arial" w:hAnsi="Arial" w:cs="Arial"/>
        </w:rPr>
        <w:t>telefonicznej.</w:t>
      </w:r>
    </w:p>
    <w:p w14:paraId="4B3FBCC7" w14:textId="631ED0A3" w:rsidR="00A61EE5" w:rsidRPr="00411E26" w:rsidRDefault="00A61EE5" w:rsidP="00E42A66">
      <w:pPr>
        <w:pStyle w:val="Akapitzlist"/>
        <w:numPr>
          <w:ilvl w:val="0"/>
          <w:numId w:val="4"/>
        </w:numPr>
        <w:spacing w:after="0" w:line="276" w:lineRule="auto"/>
        <w:ind w:left="284" w:hanging="284"/>
        <w:jc w:val="both"/>
        <w:rPr>
          <w:rFonts w:ascii="Arial" w:hAnsi="Arial" w:cs="Arial"/>
        </w:rPr>
      </w:pPr>
      <w:r w:rsidRPr="00411E26">
        <w:rPr>
          <w:rFonts w:ascii="Arial" w:hAnsi="Arial" w:cs="Arial"/>
        </w:rPr>
        <w:t xml:space="preserve">Częstotliwość dostaw – </w:t>
      </w:r>
      <w:r w:rsidR="004E7664" w:rsidRPr="00411E26">
        <w:rPr>
          <w:rFonts w:ascii="Arial" w:hAnsi="Arial" w:cs="Arial"/>
        </w:rPr>
        <w:t xml:space="preserve">minimum </w:t>
      </w:r>
      <w:r w:rsidR="009F3EAC" w:rsidRPr="00411E26">
        <w:rPr>
          <w:rFonts w:ascii="Arial" w:hAnsi="Arial" w:cs="Arial"/>
          <w:b/>
        </w:rPr>
        <w:t>1</w:t>
      </w:r>
      <w:r w:rsidR="008248EC" w:rsidRPr="00411E26">
        <w:rPr>
          <w:rFonts w:ascii="Arial" w:hAnsi="Arial" w:cs="Arial"/>
          <w:b/>
        </w:rPr>
        <w:t xml:space="preserve"> (</w:t>
      </w:r>
      <w:r w:rsidR="009F3EAC" w:rsidRPr="00411E26">
        <w:rPr>
          <w:rFonts w:ascii="Arial" w:hAnsi="Arial" w:cs="Arial"/>
          <w:b/>
        </w:rPr>
        <w:t>jeden</w:t>
      </w:r>
      <w:r w:rsidR="008248EC" w:rsidRPr="00411E26">
        <w:rPr>
          <w:rFonts w:ascii="Arial" w:hAnsi="Arial" w:cs="Arial"/>
          <w:b/>
        </w:rPr>
        <w:t xml:space="preserve">) raz w </w:t>
      </w:r>
      <w:r w:rsidR="009F3EAC" w:rsidRPr="00411E26">
        <w:rPr>
          <w:rFonts w:ascii="Arial" w:hAnsi="Arial" w:cs="Arial"/>
          <w:b/>
        </w:rPr>
        <w:t>miesiącu</w:t>
      </w:r>
      <w:r w:rsidRPr="00411E26">
        <w:rPr>
          <w:rFonts w:ascii="Arial" w:hAnsi="Arial" w:cs="Arial"/>
          <w:b/>
        </w:rPr>
        <w:t>.</w:t>
      </w:r>
    </w:p>
    <w:p w14:paraId="58D45744" w14:textId="7C5A3C11" w:rsidR="00955E62" w:rsidRPr="00411E26"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411E26">
        <w:rPr>
          <w:rFonts w:ascii="Arial" w:eastAsia="Calibri" w:hAnsi="Arial" w:cs="Arial"/>
          <w:bCs/>
          <w:iCs/>
          <w:lang w:eastAsia="pl-PL"/>
        </w:rPr>
        <w:t>Wykonawca zobowiązuje się do złożenia pierwszego zamówienia nie później niż do dwóch miesięcy od dnia podpisania niniejszej umowy.</w:t>
      </w:r>
    </w:p>
    <w:p w14:paraId="32427D7D" w14:textId="7B6F2538" w:rsidR="001C7512" w:rsidRPr="00411E26" w:rsidRDefault="00B97A8F" w:rsidP="00411E26">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411E26">
        <w:rPr>
          <w:rFonts w:ascii="Arial" w:eastAsia="Calibri" w:hAnsi="Arial" w:cs="Arial"/>
        </w:rPr>
        <w:t xml:space="preserve">Wykonawca zobowiązuje się do zorganizowania dostaw towaru określonego w § 1  </w:t>
      </w:r>
      <w:r w:rsidR="00940A93" w:rsidRPr="00411E26">
        <w:rPr>
          <w:rFonts w:ascii="Arial" w:eastAsia="Calibri" w:hAnsi="Arial" w:cs="Arial"/>
        </w:rPr>
        <w:t xml:space="preserve">ust. 1 </w:t>
      </w:r>
      <w:r w:rsidRPr="00411E26">
        <w:rPr>
          <w:rFonts w:ascii="Arial" w:eastAsia="Calibri" w:hAnsi="Arial" w:cs="Arial"/>
        </w:rPr>
        <w:t>własnym transportem i na własny koszt do magazynów 32 Wojskowego Oddziału Gospodarczego w</w:t>
      </w:r>
      <w:r w:rsidRPr="00411E26">
        <w:rPr>
          <w:rFonts w:ascii="Arial" w:eastAsia="Calibri" w:hAnsi="Arial" w:cs="Arial"/>
          <w:b/>
        </w:rPr>
        <w:t xml:space="preserve"> </w:t>
      </w:r>
      <w:r w:rsidR="00A10FD0" w:rsidRPr="00411E26">
        <w:rPr>
          <w:rFonts w:ascii="Arial" w:eastAsia="Calibri" w:hAnsi="Arial" w:cs="Arial"/>
        </w:rPr>
        <w:t>Zamościu</w:t>
      </w:r>
      <w:r w:rsidRPr="00411E26">
        <w:rPr>
          <w:rFonts w:ascii="Arial" w:eastAsia="Calibri" w:hAnsi="Arial" w:cs="Arial"/>
          <w:b/>
        </w:rPr>
        <w:t xml:space="preserve"> (</w:t>
      </w:r>
      <w:r w:rsidR="005C4572" w:rsidRPr="00411E26">
        <w:rPr>
          <w:rFonts w:ascii="Arial" w:eastAsia="Calibri" w:hAnsi="Arial" w:cs="Arial"/>
          <w:b/>
        </w:rPr>
        <w:t>w godz. 7</w:t>
      </w:r>
      <w:r w:rsidRPr="00411E26">
        <w:rPr>
          <w:rFonts w:ascii="Arial" w:eastAsia="Calibri" w:hAnsi="Arial" w:cs="Arial"/>
          <w:b/>
        </w:rPr>
        <w:t xml:space="preserve"> – 1</w:t>
      </w:r>
      <w:r w:rsidR="00202EF4" w:rsidRPr="00411E26">
        <w:rPr>
          <w:rFonts w:ascii="Arial" w:eastAsia="Calibri" w:hAnsi="Arial" w:cs="Arial"/>
          <w:b/>
        </w:rPr>
        <w:t>1</w:t>
      </w:r>
      <w:r w:rsidRPr="00411E26">
        <w:rPr>
          <w:rFonts w:ascii="Arial" w:eastAsia="Calibri" w:hAnsi="Arial" w:cs="Arial"/>
          <w:b/>
        </w:rPr>
        <w:t xml:space="preserve"> od poniedziałku do </w:t>
      </w:r>
      <w:r w:rsidR="005C4572" w:rsidRPr="00411E26">
        <w:rPr>
          <w:rFonts w:ascii="Arial" w:eastAsia="Calibri" w:hAnsi="Arial" w:cs="Arial"/>
          <w:b/>
        </w:rPr>
        <w:t>piątku</w:t>
      </w:r>
      <w:r w:rsidRPr="00411E26">
        <w:rPr>
          <w:rFonts w:ascii="Arial" w:eastAsia="Calibri" w:hAnsi="Arial" w:cs="Arial"/>
          <w:b/>
        </w:rPr>
        <w:t>)</w:t>
      </w:r>
      <w:r w:rsidRPr="00411E26">
        <w:rPr>
          <w:rFonts w:ascii="Arial" w:eastAsia="Calibri" w:hAnsi="Arial" w:cs="Arial"/>
        </w:rPr>
        <w:t xml:space="preserve">, zgodnie z załącznikiem nr </w:t>
      </w:r>
      <w:r w:rsidR="009E0202" w:rsidRPr="00411E26">
        <w:rPr>
          <w:rFonts w:ascii="Arial" w:eastAsia="Calibri" w:hAnsi="Arial" w:cs="Arial"/>
        </w:rPr>
        <w:t>2</w:t>
      </w:r>
      <w:r w:rsidRPr="00411E26">
        <w:rPr>
          <w:rFonts w:ascii="Arial" w:eastAsia="Calibri" w:hAnsi="Arial" w:cs="Arial"/>
        </w:rPr>
        <w:t xml:space="preserve"> do umowy do miejsca wskazanego poniżej.</w:t>
      </w:r>
    </w:p>
    <w:p w14:paraId="5983F01F" w14:textId="1F304A3F" w:rsidR="001658E6" w:rsidRPr="00411E26" w:rsidRDefault="00F66684" w:rsidP="00411E26">
      <w:pPr>
        <w:spacing w:line="276" w:lineRule="auto"/>
        <w:ind w:left="360"/>
        <w:jc w:val="both"/>
        <w:rPr>
          <w:rFonts w:ascii="Arial" w:eastAsia="Calibri" w:hAnsi="Arial" w:cs="Arial"/>
          <w:b/>
          <w:bCs/>
          <w:iCs/>
        </w:rPr>
      </w:pPr>
      <w:r w:rsidRPr="00411E26">
        <w:rPr>
          <w:rFonts w:ascii="Arial" w:eastAsia="Calibri" w:hAnsi="Arial" w:cs="Arial"/>
          <w:b/>
        </w:rPr>
        <w:t>CHEŁM</w:t>
      </w:r>
      <w:r w:rsidR="00B97A8F" w:rsidRPr="00411E26">
        <w:rPr>
          <w:rFonts w:ascii="Arial" w:eastAsia="Calibri" w:hAnsi="Arial" w:cs="Arial"/>
          <w:b/>
        </w:rPr>
        <w:t xml:space="preserve"> – </w:t>
      </w:r>
      <w:r w:rsidRPr="00411E26">
        <w:rPr>
          <w:rFonts w:ascii="Arial" w:hAnsi="Arial" w:cs="Arial"/>
          <w:b/>
          <w:bCs/>
        </w:rPr>
        <w:t>ul. Lubelska 139, 22-100 Chełm</w:t>
      </w:r>
    </w:p>
    <w:p w14:paraId="73D538DE" w14:textId="6ABE297C" w:rsidR="00584672" w:rsidRPr="00411E26" w:rsidRDefault="00584672" w:rsidP="00411E26">
      <w:pPr>
        <w:numPr>
          <w:ilvl w:val="0"/>
          <w:numId w:val="4"/>
        </w:numPr>
        <w:tabs>
          <w:tab w:val="clear" w:pos="0"/>
          <w:tab w:val="num" w:pos="142"/>
        </w:tabs>
        <w:suppressAutoHyphens/>
        <w:spacing w:after="0" w:line="276" w:lineRule="auto"/>
        <w:ind w:left="284" w:hanging="284"/>
        <w:contextualSpacing/>
        <w:jc w:val="both"/>
        <w:rPr>
          <w:rFonts w:ascii="Arial" w:hAnsi="Arial" w:cs="Arial"/>
          <w:bCs/>
        </w:rPr>
      </w:pPr>
      <w:r w:rsidRPr="00411E26">
        <w:rPr>
          <w:rFonts w:ascii="Arial" w:hAnsi="Arial" w:cs="Arial"/>
        </w:rPr>
        <w:t>W szczególnie uzasadnionych przypadkach, np. osiągania wyższych stanów gotowości bojowej, szkolenia poligonowego, szkolenia rezerw osobowych, likwidacji klęsk żywiołowych</w:t>
      </w:r>
      <w:r w:rsidR="005D7101" w:rsidRPr="00411E26">
        <w:rPr>
          <w:rFonts w:ascii="Arial" w:hAnsi="Arial" w:cs="Arial"/>
        </w:rPr>
        <w:t>, wojny</w:t>
      </w:r>
      <w:r w:rsidRPr="00411E26">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411E26">
        <w:rPr>
          <w:rFonts w:ascii="Arial" w:hAnsi="Arial" w:cs="Arial"/>
          <w:bCs/>
        </w:rPr>
        <w:t>do miejsc wskazanych przez Zamawiającego wg cen zawartych w niniejszej umowie.</w:t>
      </w:r>
      <w:r w:rsidRPr="00411E26">
        <w:rPr>
          <w:rFonts w:ascii="Arial" w:hAnsi="Arial" w:cs="Arial"/>
          <w:bCs/>
          <w:color w:val="FF0000"/>
        </w:rPr>
        <w:t xml:space="preserve"> </w:t>
      </w:r>
    </w:p>
    <w:p w14:paraId="58B2311A" w14:textId="6519E8FF" w:rsidR="00C92FF2" w:rsidRPr="00411E26" w:rsidRDefault="005D7101" w:rsidP="00411E26">
      <w:pPr>
        <w:numPr>
          <w:ilvl w:val="0"/>
          <w:numId w:val="4"/>
        </w:numPr>
        <w:tabs>
          <w:tab w:val="clear" w:pos="0"/>
          <w:tab w:val="num" w:pos="142"/>
        </w:tabs>
        <w:suppressAutoHyphens/>
        <w:spacing w:after="0" w:line="276" w:lineRule="auto"/>
        <w:ind w:left="284" w:hanging="284"/>
        <w:contextualSpacing/>
        <w:jc w:val="both"/>
        <w:rPr>
          <w:rFonts w:ascii="Arial" w:hAnsi="Arial" w:cs="Arial"/>
        </w:rPr>
      </w:pPr>
      <w:r w:rsidRPr="00411E26">
        <w:rPr>
          <w:rFonts w:ascii="Arial" w:hAnsi="Arial" w:cs="Arial"/>
        </w:rPr>
        <w:t>Zwiększona ilość dostaw</w:t>
      </w:r>
      <w:r w:rsidR="00332D6C" w:rsidRPr="00411E26">
        <w:rPr>
          <w:rFonts w:ascii="Arial" w:hAnsi="Arial" w:cs="Arial"/>
        </w:rPr>
        <w:t xml:space="preserve"> produktów</w:t>
      </w:r>
      <w:r w:rsidRPr="00411E26">
        <w:rPr>
          <w:rFonts w:ascii="Arial" w:hAnsi="Arial" w:cs="Arial"/>
        </w:rPr>
        <w:t xml:space="preserve"> o której mowa w ust. </w:t>
      </w:r>
      <w:r w:rsidR="00E74D2F" w:rsidRPr="00411E26">
        <w:rPr>
          <w:rFonts w:ascii="Arial" w:hAnsi="Arial" w:cs="Arial"/>
        </w:rPr>
        <w:t>7</w:t>
      </w:r>
      <w:r w:rsidRPr="00411E26">
        <w:rPr>
          <w:rFonts w:ascii="Arial" w:hAnsi="Arial" w:cs="Arial"/>
        </w:rPr>
        <w:t xml:space="preserve"> zostanie podana i przesłana do wykonawcy w ciągu 48 godzin od powzięcia informacji o wprowadzeniu jednego z ww. stanów/obowiązków.</w:t>
      </w:r>
    </w:p>
    <w:p w14:paraId="7DAFCAB2" w14:textId="5CC689F5" w:rsidR="00584672" w:rsidRPr="00411E26" w:rsidRDefault="00584672" w:rsidP="00411E26">
      <w:pPr>
        <w:numPr>
          <w:ilvl w:val="0"/>
          <w:numId w:val="4"/>
        </w:numPr>
        <w:tabs>
          <w:tab w:val="clear" w:pos="0"/>
          <w:tab w:val="num" w:pos="142"/>
        </w:tabs>
        <w:suppressAutoHyphens/>
        <w:spacing w:after="0" w:line="276" w:lineRule="auto"/>
        <w:ind w:left="284" w:hanging="284"/>
        <w:contextualSpacing/>
        <w:jc w:val="both"/>
        <w:rPr>
          <w:rFonts w:ascii="Arial" w:hAnsi="Arial" w:cs="Arial"/>
          <w:bCs/>
        </w:rPr>
      </w:pPr>
      <w:r w:rsidRPr="00411E26">
        <w:rPr>
          <w:rFonts w:ascii="Arial" w:hAnsi="Arial" w:cs="Arial"/>
        </w:rPr>
        <w:t>Z</w:t>
      </w:r>
      <w:r w:rsidRPr="00411E26">
        <w:rPr>
          <w:rFonts w:ascii="Arial" w:hAnsi="Arial" w:cs="Arial"/>
          <w:bCs/>
        </w:rPr>
        <w:t xml:space="preserve">miany, o których mowa w ust. </w:t>
      </w:r>
      <w:r w:rsidR="00E74D2F" w:rsidRPr="00411E26">
        <w:rPr>
          <w:rFonts w:ascii="Arial" w:hAnsi="Arial" w:cs="Arial"/>
          <w:bCs/>
        </w:rPr>
        <w:t>8</w:t>
      </w:r>
      <w:r w:rsidRPr="00411E26">
        <w:rPr>
          <w:rFonts w:ascii="Arial" w:hAnsi="Arial" w:cs="Arial"/>
          <w:bCs/>
        </w:rPr>
        <w:t xml:space="preserve"> mogą następować wyłącznie w ramach ustalonej wartości przedmiotu zamówienia i jego ilości zawartej w umowie.</w:t>
      </w:r>
    </w:p>
    <w:p w14:paraId="0E17950D" w14:textId="3DF7B92C" w:rsidR="00584672" w:rsidRPr="00411E26" w:rsidRDefault="00584672" w:rsidP="00411E26">
      <w:pPr>
        <w:numPr>
          <w:ilvl w:val="0"/>
          <w:numId w:val="4"/>
        </w:numPr>
        <w:tabs>
          <w:tab w:val="clear" w:pos="0"/>
          <w:tab w:val="num" w:pos="142"/>
          <w:tab w:val="left" w:pos="284"/>
          <w:tab w:val="left" w:pos="426"/>
        </w:tabs>
        <w:suppressAutoHyphens/>
        <w:spacing w:after="0" w:line="276" w:lineRule="auto"/>
        <w:ind w:left="284" w:hanging="284"/>
        <w:contextualSpacing/>
        <w:jc w:val="both"/>
        <w:rPr>
          <w:rFonts w:ascii="Arial" w:hAnsi="Arial" w:cs="Arial"/>
        </w:rPr>
      </w:pPr>
      <w:r w:rsidRPr="00411E26">
        <w:rPr>
          <w:rFonts w:ascii="Arial" w:hAnsi="Arial" w:cs="Arial"/>
        </w:rPr>
        <w:t>Przy każdej dostawie Wykonawca zobowiązany jest do zapewnienia:</w:t>
      </w:r>
    </w:p>
    <w:p w14:paraId="39BDD356" w14:textId="77777777" w:rsidR="00584672" w:rsidRPr="00411E26" w:rsidRDefault="00584672" w:rsidP="00566088">
      <w:pPr>
        <w:pStyle w:val="Akapitzlist"/>
        <w:numPr>
          <w:ilvl w:val="0"/>
          <w:numId w:val="16"/>
        </w:numPr>
        <w:spacing w:after="200" w:line="276" w:lineRule="auto"/>
        <w:ind w:left="993" w:hanging="426"/>
        <w:jc w:val="both"/>
        <w:rPr>
          <w:rFonts w:ascii="Arial" w:hAnsi="Arial" w:cs="Arial"/>
        </w:rPr>
      </w:pPr>
      <w:r w:rsidRPr="00411E26">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411E26" w:rsidRDefault="00584672" w:rsidP="00566088">
      <w:pPr>
        <w:pStyle w:val="Akapitzlist"/>
        <w:numPr>
          <w:ilvl w:val="0"/>
          <w:numId w:val="16"/>
        </w:numPr>
        <w:spacing w:after="200" w:line="276" w:lineRule="auto"/>
        <w:ind w:left="993" w:hanging="425"/>
        <w:jc w:val="both"/>
        <w:rPr>
          <w:rFonts w:ascii="Arial" w:hAnsi="Arial" w:cs="Arial"/>
        </w:rPr>
      </w:pPr>
      <w:r w:rsidRPr="00411E26">
        <w:rPr>
          <w:rFonts w:ascii="Arial" w:hAnsi="Arial" w:cs="Arial"/>
        </w:rPr>
        <w:t>odpowiedniego zabezpieczenia towaru na czas przewozu, pod rygorem odpowiedzialności za braki i wady powstałe w czasie transportu;</w:t>
      </w:r>
    </w:p>
    <w:p w14:paraId="2E829D35" w14:textId="2B30DB02" w:rsidR="00584672" w:rsidRPr="00411E26" w:rsidRDefault="00584672" w:rsidP="00566088">
      <w:pPr>
        <w:pStyle w:val="Akapitzlist"/>
        <w:numPr>
          <w:ilvl w:val="0"/>
          <w:numId w:val="16"/>
        </w:numPr>
        <w:spacing w:after="200" w:line="276" w:lineRule="auto"/>
        <w:ind w:left="993" w:hanging="425"/>
        <w:jc w:val="both"/>
        <w:rPr>
          <w:rFonts w:ascii="Arial" w:hAnsi="Arial" w:cs="Arial"/>
        </w:rPr>
      </w:pPr>
      <w:r w:rsidRPr="00411E26">
        <w:rPr>
          <w:rFonts w:ascii="Arial" w:hAnsi="Arial" w:cs="Arial"/>
        </w:rPr>
        <w:t xml:space="preserve">możliwości realizacji procedur bezpieczeństwa przez służby dyżurne jednostek wojskowych oraz przez </w:t>
      </w:r>
      <w:r w:rsidR="00332D6C" w:rsidRPr="00411E26">
        <w:rPr>
          <w:rFonts w:ascii="Arial" w:hAnsi="Arial" w:cs="Arial"/>
        </w:rPr>
        <w:t xml:space="preserve">Służbę Kontrwywiadu Wojskowego </w:t>
      </w:r>
      <w:r w:rsidRPr="00411E26">
        <w:rPr>
          <w:rFonts w:ascii="Arial" w:hAnsi="Arial" w:cs="Arial"/>
        </w:rPr>
        <w:t>w stosunku do osób i pojazdów wykonujących dostawę;</w:t>
      </w:r>
    </w:p>
    <w:p w14:paraId="63D5B871" w14:textId="0C4EAA41" w:rsidR="00584672" w:rsidRPr="00411E26" w:rsidRDefault="00584672" w:rsidP="00566088">
      <w:pPr>
        <w:pStyle w:val="Akapitzlist"/>
        <w:numPr>
          <w:ilvl w:val="0"/>
          <w:numId w:val="16"/>
        </w:numPr>
        <w:spacing w:after="200" w:line="276" w:lineRule="auto"/>
        <w:ind w:left="993" w:hanging="425"/>
        <w:jc w:val="both"/>
        <w:rPr>
          <w:rFonts w:ascii="Arial" w:hAnsi="Arial" w:cs="Arial"/>
        </w:rPr>
      </w:pPr>
      <w:r w:rsidRPr="00411E26">
        <w:rPr>
          <w:rFonts w:ascii="Arial" w:hAnsi="Arial" w:cs="Arial"/>
        </w:rPr>
        <w:t xml:space="preserve">uczestnictwa kierowcy lub innej osoby wykonującej dostawę w odbiorze towaru, w tym pobraniu prób dostarczonego towaru w ramach reklamacji lub kontroli prewencyjnej, pod rygorem dokonania tych czynności bez udziału Wykonawcy na jego ryzyko. </w:t>
      </w:r>
    </w:p>
    <w:p w14:paraId="1A203C16" w14:textId="77777777" w:rsidR="00411E26" w:rsidRDefault="00411E26" w:rsidP="001C7512">
      <w:pPr>
        <w:suppressAutoHyphens/>
        <w:spacing w:after="0" w:line="276" w:lineRule="auto"/>
        <w:ind w:left="360"/>
        <w:contextualSpacing/>
        <w:jc w:val="center"/>
        <w:rPr>
          <w:rFonts w:ascii="Arial" w:eastAsia="Times New Roman" w:hAnsi="Arial" w:cs="Arial"/>
          <w:b/>
          <w:lang w:eastAsia="pl-PL"/>
        </w:rPr>
      </w:pPr>
    </w:p>
    <w:p w14:paraId="6613FD4A" w14:textId="77777777" w:rsidR="00411E26" w:rsidRDefault="00411E26" w:rsidP="001C7512">
      <w:pPr>
        <w:suppressAutoHyphens/>
        <w:spacing w:after="0" w:line="276" w:lineRule="auto"/>
        <w:ind w:left="360"/>
        <w:contextualSpacing/>
        <w:jc w:val="center"/>
        <w:rPr>
          <w:rFonts w:ascii="Arial" w:eastAsia="Times New Roman" w:hAnsi="Arial" w:cs="Arial"/>
          <w:b/>
          <w:lang w:eastAsia="pl-PL"/>
        </w:rPr>
      </w:pPr>
    </w:p>
    <w:p w14:paraId="4BB3D71B" w14:textId="61ADDD69" w:rsidR="001658E6" w:rsidRPr="00411E26" w:rsidRDefault="001658E6" w:rsidP="001C7512">
      <w:pPr>
        <w:suppressAutoHyphens/>
        <w:spacing w:after="0" w:line="276" w:lineRule="auto"/>
        <w:ind w:left="360"/>
        <w:contextualSpacing/>
        <w:jc w:val="center"/>
        <w:rPr>
          <w:rFonts w:ascii="Arial" w:eastAsia="Times New Roman" w:hAnsi="Arial" w:cs="Arial"/>
          <w:b/>
          <w:lang w:eastAsia="pl-PL"/>
        </w:rPr>
      </w:pPr>
      <w:r w:rsidRPr="00411E26">
        <w:rPr>
          <w:rFonts w:ascii="Arial" w:eastAsia="Times New Roman" w:hAnsi="Arial" w:cs="Arial"/>
          <w:b/>
          <w:lang w:eastAsia="pl-PL"/>
        </w:rPr>
        <w:lastRenderedPageBreak/>
        <w:t>§ 3.</w:t>
      </w:r>
    </w:p>
    <w:p w14:paraId="4D500837" w14:textId="3BD4F75C" w:rsidR="001658E6" w:rsidRPr="00411E26" w:rsidRDefault="001658E6" w:rsidP="001C7512">
      <w:pPr>
        <w:widowControl w:val="0"/>
        <w:shd w:val="clear" w:color="auto" w:fill="FFFFFF"/>
        <w:suppressAutoHyphens/>
        <w:spacing w:after="0" w:line="276" w:lineRule="auto"/>
        <w:jc w:val="center"/>
        <w:rPr>
          <w:rFonts w:ascii="Arial" w:eastAsia="Calibri" w:hAnsi="Arial" w:cs="Arial"/>
          <w:b/>
          <w:color w:val="000000"/>
        </w:rPr>
      </w:pPr>
      <w:r w:rsidRPr="00411E26">
        <w:rPr>
          <w:rFonts w:ascii="Arial" w:eastAsia="Calibri" w:hAnsi="Arial" w:cs="Arial"/>
          <w:b/>
          <w:color w:val="000000"/>
        </w:rPr>
        <w:t>Przedstawiciele Stron</w:t>
      </w:r>
    </w:p>
    <w:p w14:paraId="66826E7A" w14:textId="47F30BE1" w:rsidR="001C7512" w:rsidRPr="00411E26" w:rsidRDefault="00B97A8F" w:rsidP="00411E26">
      <w:pPr>
        <w:widowControl w:val="0"/>
        <w:numPr>
          <w:ilvl w:val="0"/>
          <w:numId w:val="12"/>
        </w:numPr>
        <w:tabs>
          <w:tab w:val="left" w:pos="142"/>
        </w:tabs>
        <w:suppressAutoHyphens/>
        <w:spacing w:after="0" w:line="276" w:lineRule="auto"/>
        <w:ind w:left="284" w:hanging="284"/>
        <w:jc w:val="both"/>
        <w:rPr>
          <w:rFonts w:ascii="Arial" w:eastAsia="Times New Roman" w:hAnsi="Arial" w:cs="Arial"/>
          <w:lang w:eastAsia="pl-PL"/>
        </w:rPr>
      </w:pPr>
      <w:r w:rsidRPr="00411E26">
        <w:rPr>
          <w:rFonts w:ascii="Arial" w:eastAsia="Times New Roman" w:hAnsi="Arial" w:cs="Arial"/>
          <w:lang w:eastAsia="pl-PL"/>
        </w:rPr>
        <w:t xml:space="preserve">Do współpracy i koordynacji realizacji przedmiotu Umowy, w tym do podpisywania </w:t>
      </w:r>
      <w:r w:rsidR="00186FBD" w:rsidRPr="00411E26">
        <w:rPr>
          <w:rFonts w:ascii="Arial" w:eastAsia="Times New Roman" w:hAnsi="Arial" w:cs="Arial"/>
          <w:lang w:eastAsia="pl-PL"/>
        </w:rPr>
        <w:t>faktur</w:t>
      </w:r>
      <w:r w:rsidRPr="00411E26">
        <w:rPr>
          <w:rFonts w:ascii="Arial" w:eastAsia="Times New Roman" w:hAnsi="Arial" w:cs="Arial"/>
          <w:lang w:eastAsia="pl-PL"/>
        </w:rPr>
        <w:t xml:space="preserve"> </w:t>
      </w:r>
      <w:r w:rsidRPr="00411E26">
        <w:rPr>
          <w:rFonts w:ascii="Arial" w:eastAsia="Times New Roman" w:hAnsi="Arial" w:cs="Arial"/>
          <w:lang w:val="cs-CZ" w:eastAsia="pl-PL"/>
        </w:rPr>
        <w:t>upoważnione są osoby ze strony Zamawiąjacego:</w:t>
      </w:r>
    </w:p>
    <w:p w14:paraId="1538EF95" w14:textId="521B9765" w:rsidR="00C92FF2" w:rsidRPr="00411E26" w:rsidRDefault="003278C5" w:rsidP="00411E26">
      <w:pPr>
        <w:spacing w:after="0" w:line="276" w:lineRule="auto"/>
        <w:ind w:left="709" w:hanging="283"/>
        <w:contextualSpacing/>
        <w:jc w:val="both"/>
        <w:rPr>
          <w:rFonts w:ascii="Arial" w:eastAsia="Times New Roman" w:hAnsi="Arial" w:cs="Arial"/>
          <w:b/>
          <w:lang w:eastAsia="pl-PL"/>
        </w:rPr>
      </w:pPr>
      <w:r w:rsidRPr="00411E26">
        <w:rPr>
          <w:rFonts w:ascii="Arial" w:eastAsia="Times New Roman" w:hAnsi="Arial" w:cs="Arial"/>
          <w:lang w:eastAsia="pl-PL"/>
        </w:rPr>
        <w:t>a</w:t>
      </w:r>
      <w:r w:rsidR="00C92FF2" w:rsidRPr="00411E26">
        <w:rPr>
          <w:rFonts w:ascii="Arial" w:eastAsia="Times New Roman" w:hAnsi="Arial" w:cs="Arial"/>
          <w:lang w:eastAsia="pl-PL"/>
        </w:rPr>
        <w:t>)</w:t>
      </w:r>
      <w:r w:rsidR="00A31EAC" w:rsidRPr="00411E26">
        <w:rPr>
          <w:rFonts w:ascii="Arial" w:eastAsia="Times New Roman" w:hAnsi="Arial" w:cs="Arial"/>
          <w:lang w:eastAsia="pl-PL"/>
        </w:rPr>
        <w:t xml:space="preserve"> </w:t>
      </w:r>
      <w:r w:rsidR="00F66684" w:rsidRPr="00411E26">
        <w:rPr>
          <w:rFonts w:ascii="Arial" w:eastAsia="Times New Roman" w:hAnsi="Arial" w:cs="Arial"/>
          <w:b/>
          <w:lang w:eastAsia="pl-PL"/>
        </w:rPr>
        <w:t>CHEŁM</w:t>
      </w:r>
      <w:r w:rsidR="00C92FF2" w:rsidRPr="00411E26">
        <w:rPr>
          <w:rFonts w:ascii="Arial" w:eastAsia="Times New Roman" w:hAnsi="Arial" w:cs="Arial"/>
          <w:b/>
          <w:lang w:eastAsia="pl-PL"/>
        </w:rPr>
        <w:t xml:space="preserve"> </w:t>
      </w:r>
      <w:r w:rsidR="00B87844" w:rsidRPr="00411E26">
        <w:rPr>
          <w:rFonts w:ascii="Arial" w:eastAsia="Times New Roman" w:hAnsi="Arial" w:cs="Arial"/>
          <w:b/>
          <w:lang w:eastAsia="pl-PL"/>
        </w:rPr>
        <w:t>–</w:t>
      </w:r>
      <w:r w:rsidR="00C92FF2" w:rsidRPr="00411E26">
        <w:rPr>
          <w:rFonts w:ascii="Arial" w:eastAsia="Times New Roman" w:hAnsi="Arial" w:cs="Arial"/>
          <w:b/>
          <w:lang w:eastAsia="pl-PL"/>
        </w:rPr>
        <w:t xml:space="preserve"> </w:t>
      </w:r>
      <w:r w:rsidR="004E7664" w:rsidRPr="00411E26">
        <w:rPr>
          <w:rFonts w:ascii="Arial" w:eastAsia="Times New Roman" w:hAnsi="Arial" w:cs="Arial"/>
          <w:b/>
          <w:lang w:eastAsia="pl-PL"/>
        </w:rPr>
        <w:t>………………………..</w:t>
      </w:r>
      <w:r w:rsidR="00C92FF2" w:rsidRPr="00411E26">
        <w:rPr>
          <w:rFonts w:ascii="Arial" w:eastAsia="Times New Roman" w:hAnsi="Arial" w:cs="Arial"/>
          <w:b/>
          <w:lang w:eastAsia="pl-PL"/>
        </w:rPr>
        <w:t xml:space="preserve">    tel. </w:t>
      </w:r>
      <w:r w:rsidR="004E7664" w:rsidRPr="00411E26">
        <w:rPr>
          <w:rFonts w:ascii="Arial" w:eastAsia="Times New Roman" w:hAnsi="Arial" w:cs="Arial"/>
          <w:b/>
          <w:lang w:eastAsia="pl-PL"/>
        </w:rPr>
        <w:t>………………………….</w:t>
      </w:r>
      <w:r w:rsidR="00B87844" w:rsidRPr="00411E26">
        <w:rPr>
          <w:rFonts w:ascii="Arial" w:eastAsia="Times New Roman" w:hAnsi="Arial" w:cs="Arial"/>
          <w:b/>
          <w:lang w:eastAsia="pl-PL"/>
        </w:rPr>
        <w:t>.</w:t>
      </w:r>
    </w:p>
    <w:p w14:paraId="7ABDEABD" w14:textId="7DB51EE2" w:rsidR="00B97A8F" w:rsidRPr="00411E26" w:rsidRDefault="00B97A8F" w:rsidP="00566088">
      <w:pPr>
        <w:widowControl w:val="0"/>
        <w:numPr>
          <w:ilvl w:val="0"/>
          <w:numId w:val="12"/>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411E26">
        <w:rPr>
          <w:rFonts w:ascii="Arial" w:eastAsia="Times New Roman" w:hAnsi="Arial" w:cs="Arial"/>
          <w:lang w:eastAsia="pl-PL"/>
        </w:rPr>
        <w:t xml:space="preserve"> Do współpracy i koordynacji realizacji przedmiotu Umowy, w tym do podpisywania </w:t>
      </w:r>
      <w:r w:rsidR="00E74D2F" w:rsidRPr="00411E26">
        <w:rPr>
          <w:rFonts w:ascii="Arial" w:eastAsia="Times New Roman" w:hAnsi="Arial" w:cs="Arial"/>
          <w:lang w:eastAsia="pl-PL"/>
        </w:rPr>
        <w:t>faktur</w:t>
      </w:r>
      <w:r w:rsidR="00E42A66" w:rsidRPr="00411E26">
        <w:rPr>
          <w:rFonts w:ascii="Arial" w:eastAsia="Times New Roman" w:hAnsi="Arial" w:cs="Arial"/>
          <w:lang w:val="cs-CZ" w:eastAsia="pl-PL"/>
        </w:rPr>
        <w:t xml:space="preserve"> </w:t>
      </w:r>
      <w:r w:rsidRPr="00411E26">
        <w:rPr>
          <w:rFonts w:ascii="Arial" w:eastAsia="Times New Roman" w:hAnsi="Arial" w:cs="Arial"/>
          <w:lang w:val="cs-CZ" w:eastAsia="pl-PL"/>
        </w:rPr>
        <w:t>upoważnione są osoby ze strony Wykonawcy:</w:t>
      </w:r>
    </w:p>
    <w:p w14:paraId="62E34487" w14:textId="0F0739D0" w:rsidR="00B97A8F" w:rsidRPr="00411E26" w:rsidRDefault="004E7664" w:rsidP="00566088">
      <w:pPr>
        <w:numPr>
          <w:ilvl w:val="0"/>
          <w:numId w:val="13"/>
        </w:numPr>
        <w:tabs>
          <w:tab w:val="left" w:pos="2108"/>
        </w:tabs>
        <w:suppressAutoHyphens/>
        <w:spacing w:after="0" w:line="276" w:lineRule="auto"/>
        <w:ind w:left="851"/>
        <w:jc w:val="both"/>
        <w:rPr>
          <w:rFonts w:ascii="Arial" w:eastAsia="Times New Roman" w:hAnsi="Arial" w:cs="Arial"/>
          <w:b/>
        </w:rPr>
      </w:pPr>
      <w:r w:rsidRPr="00411E26">
        <w:rPr>
          <w:rFonts w:ascii="Arial" w:eastAsia="Times New Roman" w:hAnsi="Arial" w:cs="Arial"/>
          <w:b/>
        </w:rPr>
        <w:t>………………..</w:t>
      </w:r>
      <w:r w:rsidR="00B87844" w:rsidRPr="00411E26">
        <w:rPr>
          <w:rFonts w:ascii="Arial" w:eastAsia="Times New Roman" w:hAnsi="Arial" w:cs="Arial"/>
          <w:b/>
        </w:rPr>
        <w:t xml:space="preserve"> </w:t>
      </w:r>
      <w:r w:rsidR="00B97A8F" w:rsidRPr="00411E26">
        <w:rPr>
          <w:rFonts w:ascii="Arial" w:eastAsia="Times New Roman" w:hAnsi="Arial" w:cs="Arial"/>
          <w:b/>
        </w:rPr>
        <w:t>tel</w:t>
      </w:r>
      <w:r w:rsidR="00B87844" w:rsidRPr="00411E26">
        <w:rPr>
          <w:rFonts w:ascii="Arial" w:eastAsia="Times New Roman" w:hAnsi="Arial" w:cs="Arial"/>
          <w:b/>
        </w:rPr>
        <w:t xml:space="preserve">: </w:t>
      </w:r>
      <w:r w:rsidRPr="00411E26">
        <w:rPr>
          <w:rFonts w:ascii="Arial" w:eastAsia="Times New Roman" w:hAnsi="Arial" w:cs="Arial"/>
          <w:b/>
        </w:rPr>
        <w:t>………………………….</w:t>
      </w:r>
      <w:r w:rsidR="00B87844" w:rsidRPr="00411E26">
        <w:rPr>
          <w:rFonts w:ascii="Arial" w:eastAsia="Times New Roman" w:hAnsi="Arial" w:cs="Arial"/>
          <w:b/>
        </w:rPr>
        <w:t xml:space="preserve"> </w:t>
      </w:r>
      <w:r w:rsidR="00B97A8F" w:rsidRPr="00411E26">
        <w:rPr>
          <w:rFonts w:ascii="Arial" w:eastAsia="Times New Roman" w:hAnsi="Arial" w:cs="Arial"/>
          <w:b/>
        </w:rPr>
        <w:t>e-mail</w:t>
      </w:r>
      <w:r w:rsidR="00B87844" w:rsidRPr="00411E26">
        <w:rPr>
          <w:rFonts w:ascii="Arial" w:eastAsia="Times New Roman" w:hAnsi="Arial" w:cs="Arial"/>
          <w:b/>
        </w:rPr>
        <w:t xml:space="preserve">: </w:t>
      </w:r>
      <w:r w:rsidRPr="00411E26">
        <w:rPr>
          <w:rFonts w:ascii="Arial" w:eastAsia="Times New Roman" w:hAnsi="Arial" w:cs="Arial"/>
          <w:b/>
        </w:rPr>
        <w:t>……………………….</w:t>
      </w:r>
    </w:p>
    <w:p w14:paraId="43C8D03A" w14:textId="77777777" w:rsidR="00B97A8F" w:rsidRPr="00411E26" w:rsidRDefault="00B97A8F" w:rsidP="001C7512">
      <w:pPr>
        <w:suppressAutoHyphens/>
        <w:spacing w:after="0" w:line="276" w:lineRule="auto"/>
        <w:ind w:left="1276"/>
        <w:jc w:val="both"/>
        <w:rPr>
          <w:rFonts w:ascii="Arial" w:eastAsia="Times New Roman" w:hAnsi="Arial" w:cs="Arial"/>
        </w:rPr>
      </w:pPr>
      <w:r w:rsidRPr="00411E26">
        <w:rPr>
          <w:rFonts w:ascii="Arial" w:eastAsia="Times New Roman" w:hAnsi="Arial" w:cs="Arial"/>
        </w:rPr>
        <w:t>lub</w:t>
      </w:r>
    </w:p>
    <w:p w14:paraId="4C5BA99B" w14:textId="77777777" w:rsidR="00B97A8F" w:rsidRPr="00411E26" w:rsidRDefault="00B97A8F" w:rsidP="00566088">
      <w:pPr>
        <w:numPr>
          <w:ilvl w:val="0"/>
          <w:numId w:val="12"/>
        </w:numPr>
        <w:suppressAutoHyphens/>
        <w:spacing w:after="0" w:line="276" w:lineRule="auto"/>
        <w:ind w:left="284" w:hanging="284"/>
        <w:contextualSpacing/>
        <w:jc w:val="both"/>
        <w:rPr>
          <w:rFonts w:ascii="Arial" w:eastAsia="Calibri" w:hAnsi="Arial" w:cs="Arial"/>
          <w:kern w:val="2"/>
        </w:rPr>
      </w:pPr>
      <w:r w:rsidRPr="00411E26">
        <w:rPr>
          <w:rFonts w:ascii="Arial" w:eastAsia="Calibri" w:hAnsi="Arial" w:cs="Arial"/>
          <w:kern w:val="2"/>
        </w:rPr>
        <w:t>Strony postanawiają, że osobami odpowiedzialnymi za realizację niniejszej umowy będą:</w:t>
      </w:r>
    </w:p>
    <w:p w14:paraId="73866BE2" w14:textId="28CE17B3" w:rsidR="00B97A8F" w:rsidRPr="00411E26" w:rsidRDefault="00B97A8F" w:rsidP="001C7512">
      <w:pPr>
        <w:suppressAutoHyphens/>
        <w:spacing w:after="0" w:line="276" w:lineRule="auto"/>
        <w:ind w:left="284"/>
        <w:jc w:val="both"/>
        <w:rPr>
          <w:rFonts w:ascii="Arial" w:eastAsia="Calibri" w:hAnsi="Arial" w:cs="Arial"/>
          <w:bCs/>
          <w:kern w:val="2"/>
        </w:rPr>
      </w:pPr>
      <w:r w:rsidRPr="00411E26">
        <w:rPr>
          <w:rFonts w:ascii="Arial" w:eastAsia="Calibri" w:hAnsi="Arial" w:cs="Arial"/>
          <w:kern w:val="2"/>
        </w:rPr>
        <w:t>po stronie Zamawiającego:</w:t>
      </w:r>
      <w:r w:rsidRPr="00411E26">
        <w:rPr>
          <w:rFonts w:ascii="Arial" w:eastAsia="Calibri" w:hAnsi="Arial" w:cs="Arial"/>
          <w:b/>
          <w:kern w:val="2"/>
        </w:rPr>
        <w:t xml:space="preserve"> </w:t>
      </w:r>
      <w:r w:rsidR="004E7664" w:rsidRPr="00411E26">
        <w:rPr>
          <w:rFonts w:ascii="Arial" w:eastAsia="Calibri" w:hAnsi="Arial" w:cs="Arial"/>
          <w:b/>
          <w:bCs/>
          <w:kern w:val="2"/>
        </w:rPr>
        <w:t>………………..</w:t>
      </w:r>
      <w:r w:rsidRPr="00411E26">
        <w:rPr>
          <w:rFonts w:ascii="Arial" w:eastAsia="Calibri" w:hAnsi="Arial" w:cs="Arial"/>
          <w:b/>
          <w:bCs/>
          <w:kern w:val="2"/>
        </w:rPr>
        <w:t xml:space="preserve"> tel. </w:t>
      </w:r>
      <w:r w:rsidR="004E7664" w:rsidRPr="00411E26">
        <w:rPr>
          <w:rFonts w:ascii="Arial" w:eastAsia="Calibri" w:hAnsi="Arial" w:cs="Arial"/>
          <w:b/>
          <w:bCs/>
          <w:kern w:val="2"/>
        </w:rPr>
        <w:t>……………………</w:t>
      </w:r>
    </w:p>
    <w:p w14:paraId="06E5AF5F" w14:textId="69A23686" w:rsidR="00B97A8F" w:rsidRPr="00411E26" w:rsidRDefault="00B97A8F" w:rsidP="001C7512">
      <w:pPr>
        <w:suppressAutoHyphens/>
        <w:spacing w:after="0" w:line="276" w:lineRule="auto"/>
        <w:ind w:left="284"/>
        <w:jc w:val="both"/>
        <w:rPr>
          <w:rFonts w:ascii="Arial" w:eastAsia="Calibri" w:hAnsi="Arial" w:cs="Arial"/>
          <w:bCs/>
          <w:kern w:val="2"/>
        </w:rPr>
      </w:pPr>
      <w:r w:rsidRPr="00411E26">
        <w:rPr>
          <w:rFonts w:ascii="Arial" w:eastAsia="Calibri" w:hAnsi="Arial" w:cs="Arial"/>
          <w:bCs/>
          <w:kern w:val="2"/>
        </w:rPr>
        <w:t xml:space="preserve">po stronie Wykonawcy: </w:t>
      </w:r>
      <w:r w:rsidR="004E7664" w:rsidRPr="00411E26">
        <w:rPr>
          <w:rFonts w:ascii="Arial" w:eastAsia="Calibri" w:hAnsi="Arial" w:cs="Arial"/>
          <w:b/>
          <w:bCs/>
          <w:kern w:val="2"/>
        </w:rPr>
        <w:t>……………………….</w:t>
      </w:r>
      <w:r w:rsidRPr="00411E26">
        <w:rPr>
          <w:rFonts w:ascii="Arial" w:eastAsia="Calibri" w:hAnsi="Arial" w:cs="Arial"/>
          <w:b/>
          <w:bCs/>
          <w:kern w:val="2"/>
        </w:rPr>
        <w:t xml:space="preserve"> tel. </w:t>
      </w:r>
      <w:r w:rsidR="004E7664" w:rsidRPr="00411E26">
        <w:rPr>
          <w:rFonts w:ascii="Arial" w:eastAsia="Calibri" w:hAnsi="Arial" w:cs="Arial"/>
          <w:b/>
          <w:bCs/>
          <w:kern w:val="2"/>
        </w:rPr>
        <w:t>……………………….</w:t>
      </w:r>
    </w:p>
    <w:p w14:paraId="57450576" w14:textId="77777777" w:rsidR="002A50E6" w:rsidRPr="00411E26" w:rsidRDefault="002A50E6" w:rsidP="001C7512">
      <w:pPr>
        <w:suppressAutoHyphens/>
        <w:spacing w:after="0" w:line="276" w:lineRule="auto"/>
        <w:jc w:val="center"/>
        <w:rPr>
          <w:rFonts w:ascii="Arial" w:eastAsia="Calibri" w:hAnsi="Arial" w:cs="Arial"/>
          <w:b/>
        </w:rPr>
      </w:pPr>
    </w:p>
    <w:p w14:paraId="31488536" w14:textId="39AA59D5" w:rsidR="001658E6" w:rsidRPr="00411E26" w:rsidRDefault="001658E6" w:rsidP="001C7512">
      <w:pPr>
        <w:suppressAutoHyphens/>
        <w:spacing w:after="0" w:line="276" w:lineRule="auto"/>
        <w:jc w:val="center"/>
        <w:rPr>
          <w:rFonts w:ascii="Arial" w:eastAsia="Calibri" w:hAnsi="Arial" w:cs="Arial"/>
          <w:b/>
        </w:rPr>
      </w:pPr>
      <w:r w:rsidRPr="00411E26">
        <w:rPr>
          <w:rFonts w:ascii="Arial" w:eastAsia="Calibri" w:hAnsi="Arial" w:cs="Arial"/>
          <w:b/>
        </w:rPr>
        <w:t>§ 4.</w:t>
      </w:r>
    </w:p>
    <w:p w14:paraId="462B2D8D" w14:textId="77777777" w:rsidR="001658E6" w:rsidRPr="00411E26"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411E26">
        <w:rPr>
          <w:rFonts w:ascii="Arial" w:eastAsia="Times New Roman" w:hAnsi="Arial" w:cs="Arial"/>
          <w:b/>
          <w:color w:val="000000"/>
        </w:rPr>
        <w:t xml:space="preserve">Wynagrodzenie Wykonawcy </w:t>
      </w:r>
    </w:p>
    <w:p w14:paraId="0FE9BD63" w14:textId="105B2D98" w:rsidR="00795C99" w:rsidRPr="00411E26"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411E26">
        <w:rPr>
          <w:rFonts w:ascii="Arial" w:hAnsi="Arial" w:cs="Arial"/>
        </w:rPr>
        <w:t>Cena jednostkowa obejmuje wszystkie koszty związane z wykonaniem przedmiotu umowy, na warunkach ustalonych niniejszą umową</w:t>
      </w:r>
      <w:r w:rsidR="00A31EAC" w:rsidRPr="00411E26">
        <w:rPr>
          <w:rFonts w:ascii="Arial" w:hAnsi="Arial" w:cs="Arial"/>
        </w:rPr>
        <w:t>.</w:t>
      </w:r>
    </w:p>
    <w:p w14:paraId="31B471CD" w14:textId="1ACA3A07" w:rsidR="00795C99" w:rsidRPr="00411E26"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411E26">
        <w:rPr>
          <w:rFonts w:ascii="Arial" w:hAnsi="Arial" w:cs="Arial"/>
        </w:rPr>
        <w:t>Zamawiający zastrzega, iż ceny jednostkowe będą takie same zarówno dla dostaw realizowanych w ramach zamówienia podstawowego, jak i prawa opcji.</w:t>
      </w:r>
    </w:p>
    <w:p w14:paraId="0D69B43F" w14:textId="3192D39E" w:rsidR="001658E6" w:rsidRPr="00411E26"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411E26">
        <w:rPr>
          <w:rFonts w:ascii="Arial" w:eastAsia="Times New Roman" w:hAnsi="Arial" w:cs="Arial"/>
          <w:lang w:eastAsia="pl-PL"/>
        </w:rPr>
        <w:t xml:space="preserve">Maksymalna wartość brutto umowy </w:t>
      </w:r>
      <w:r w:rsidRPr="00411E26">
        <w:rPr>
          <w:rFonts w:ascii="Arial" w:eastAsia="Times New Roman" w:hAnsi="Arial" w:cs="Arial"/>
          <w:b/>
          <w:lang w:eastAsia="pl-PL"/>
        </w:rPr>
        <w:t>uwzględniając prawo opcji</w:t>
      </w:r>
      <w:r w:rsidRPr="00411E26">
        <w:rPr>
          <w:rFonts w:ascii="Arial" w:eastAsia="Times New Roman" w:hAnsi="Arial" w:cs="Arial"/>
          <w:lang w:eastAsia="pl-PL"/>
        </w:rPr>
        <w:t xml:space="preserve"> wynosi</w:t>
      </w:r>
      <w:r w:rsidR="001658E6" w:rsidRPr="00411E26">
        <w:rPr>
          <w:rFonts w:ascii="Arial" w:eastAsia="Times New Roman" w:hAnsi="Arial" w:cs="Arial"/>
          <w:lang w:eastAsia="pl-PL"/>
        </w:rPr>
        <w:t>:</w:t>
      </w:r>
    </w:p>
    <w:p w14:paraId="2B348751" w14:textId="523444DC" w:rsidR="001658E6" w:rsidRPr="00411E26" w:rsidRDefault="00795C99" w:rsidP="001C7512">
      <w:pPr>
        <w:suppressAutoHyphens/>
        <w:spacing w:after="0" w:line="276" w:lineRule="auto"/>
        <w:ind w:firstLine="284"/>
        <w:jc w:val="both"/>
        <w:rPr>
          <w:rFonts w:ascii="Arial" w:eastAsia="Times New Roman" w:hAnsi="Arial" w:cs="Arial"/>
          <w:b/>
          <w:color w:val="000000"/>
          <w:lang w:eastAsia="pl-PL"/>
        </w:rPr>
      </w:pPr>
      <w:r w:rsidRPr="00411E26">
        <w:rPr>
          <w:rFonts w:ascii="Arial" w:eastAsia="Times New Roman" w:hAnsi="Arial" w:cs="Arial"/>
          <w:b/>
          <w:color w:val="000000"/>
          <w:lang w:eastAsia="pl-PL"/>
        </w:rPr>
        <w:t>BRUTTO</w:t>
      </w:r>
      <w:r w:rsidR="001658E6" w:rsidRPr="00411E26">
        <w:rPr>
          <w:rFonts w:ascii="Arial" w:eastAsia="Times New Roman" w:hAnsi="Arial" w:cs="Arial"/>
          <w:b/>
          <w:color w:val="000000"/>
          <w:lang w:eastAsia="pl-PL"/>
        </w:rPr>
        <w:t xml:space="preserve">: </w:t>
      </w:r>
      <w:r w:rsidR="004E7664" w:rsidRPr="00411E26">
        <w:rPr>
          <w:rFonts w:ascii="Arial" w:eastAsia="Times New Roman" w:hAnsi="Arial" w:cs="Arial"/>
          <w:b/>
          <w:color w:val="000000"/>
          <w:lang w:eastAsia="pl-PL"/>
        </w:rPr>
        <w:t>……………………..</w:t>
      </w:r>
      <w:r w:rsidR="00647F02" w:rsidRPr="00411E26">
        <w:rPr>
          <w:rFonts w:ascii="Arial" w:eastAsia="Times New Roman" w:hAnsi="Arial" w:cs="Arial"/>
          <w:b/>
          <w:color w:val="000000"/>
          <w:lang w:eastAsia="pl-PL"/>
        </w:rPr>
        <w:t xml:space="preserve"> zł</w:t>
      </w:r>
      <w:r w:rsidR="001658E6" w:rsidRPr="00411E26">
        <w:rPr>
          <w:rFonts w:ascii="Arial" w:eastAsia="Times New Roman" w:hAnsi="Arial" w:cs="Arial"/>
          <w:b/>
          <w:color w:val="000000"/>
          <w:lang w:eastAsia="pl-PL"/>
        </w:rPr>
        <w:t xml:space="preserve"> </w:t>
      </w:r>
    </w:p>
    <w:p w14:paraId="1937F6C6" w14:textId="452507A3" w:rsidR="001658E6" w:rsidRPr="00411E26" w:rsidRDefault="001658E6" w:rsidP="001C7512">
      <w:pPr>
        <w:suppressAutoHyphens/>
        <w:spacing w:after="0" w:line="276" w:lineRule="auto"/>
        <w:ind w:firstLine="284"/>
        <w:jc w:val="both"/>
        <w:rPr>
          <w:rFonts w:ascii="Arial" w:eastAsia="Times New Roman" w:hAnsi="Arial" w:cs="Arial"/>
          <w:color w:val="000000"/>
          <w:lang w:eastAsia="pl-PL"/>
        </w:rPr>
      </w:pPr>
      <w:r w:rsidRPr="00411E26">
        <w:rPr>
          <w:rFonts w:ascii="Arial" w:eastAsia="Times New Roman" w:hAnsi="Arial" w:cs="Arial"/>
          <w:color w:val="000000"/>
          <w:lang w:eastAsia="pl-PL"/>
        </w:rPr>
        <w:t xml:space="preserve">(słownie: </w:t>
      </w:r>
      <w:r w:rsidR="004E7664" w:rsidRPr="00411E26">
        <w:rPr>
          <w:rFonts w:ascii="Arial" w:eastAsia="Times New Roman" w:hAnsi="Arial" w:cs="Arial"/>
          <w:color w:val="000000"/>
          <w:lang w:eastAsia="pl-PL"/>
        </w:rPr>
        <w:t>………………………..….</w:t>
      </w:r>
      <w:r w:rsidRPr="00411E26">
        <w:rPr>
          <w:rFonts w:ascii="Arial" w:eastAsia="Times New Roman" w:hAnsi="Arial" w:cs="Arial"/>
          <w:color w:val="000000"/>
          <w:lang w:eastAsia="pl-PL"/>
        </w:rPr>
        <w:t>/100 złotych)</w:t>
      </w:r>
    </w:p>
    <w:p w14:paraId="2217D1BF" w14:textId="60B717E8" w:rsidR="00795C99" w:rsidRPr="00411E26"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411E26">
        <w:rPr>
          <w:rFonts w:ascii="Arial" w:eastAsia="Times New Roman" w:hAnsi="Arial" w:cs="Arial"/>
          <w:color w:val="000000"/>
          <w:lang w:eastAsia="pl-PL"/>
        </w:rPr>
        <w:t xml:space="preserve">Wartość umowy </w:t>
      </w:r>
      <w:r w:rsidRPr="00411E26">
        <w:rPr>
          <w:rFonts w:ascii="Arial" w:eastAsia="Times New Roman" w:hAnsi="Arial" w:cs="Arial"/>
          <w:b/>
          <w:lang w:eastAsia="pl-PL"/>
        </w:rPr>
        <w:t>bez uwzględniania prawa opcji</w:t>
      </w:r>
      <w:r w:rsidRPr="00411E26">
        <w:rPr>
          <w:rFonts w:ascii="Arial" w:eastAsia="Times New Roman" w:hAnsi="Arial" w:cs="Arial"/>
          <w:lang w:eastAsia="pl-PL"/>
        </w:rPr>
        <w:t xml:space="preserve"> </w:t>
      </w:r>
      <w:r w:rsidRPr="00411E26">
        <w:rPr>
          <w:rFonts w:ascii="Arial" w:eastAsia="Times New Roman" w:hAnsi="Arial" w:cs="Arial"/>
          <w:color w:val="000000"/>
          <w:lang w:eastAsia="pl-PL"/>
        </w:rPr>
        <w:t>nie może przekroczyć:</w:t>
      </w:r>
    </w:p>
    <w:p w14:paraId="6B1D07CE" w14:textId="17767D6D" w:rsidR="00795C99" w:rsidRPr="00411E26" w:rsidRDefault="00795C99" w:rsidP="001C7512">
      <w:pPr>
        <w:pStyle w:val="Akapitzlist"/>
        <w:suppressAutoHyphens/>
        <w:spacing w:after="0" w:line="276" w:lineRule="auto"/>
        <w:ind w:left="0" w:firstLine="284"/>
        <w:jc w:val="both"/>
        <w:rPr>
          <w:rFonts w:ascii="Arial" w:eastAsia="Times New Roman" w:hAnsi="Arial" w:cs="Arial"/>
          <w:b/>
          <w:color w:val="000000"/>
          <w:lang w:eastAsia="pl-PL"/>
        </w:rPr>
      </w:pPr>
      <w:r w:rsidRPr="00411E26">
        <w:rPr>
          <w:rFonts w:ascii="Arial" w:eastAsia="Times New Roman" w:hAnsi="Arial" w:cs="Arial"/>
          <w:color w:val="000000"/>
          <w:lang w:eastAsia="pl-PL"/>
        </w:rPr>
        <w:t>Wartość netto</w:t>
      </w:r>
      <w:r w:rsidR="00647F02" w:rsidRPr="00411E26">
        <w:rPr>
          <w:rFonts w:ascii="Arial" w:eastAsia="Times New Roman" w:hAnsi="Arial" w:cs="Arial"/>
          <w:color w:val="000000"/>
          <w:lang w:eastAsia="pl-PL"/>
        </w:rPr>
        <w:t xml:space="preserve">: </w:t>
      </w:r>
      <w:r w:rsidR="004E7664" w:rsidRPr="00411E26">
        <w:rPr>
          <w:rFonts w:ascii="Arial" w:eastAsia="Times New Roman" w:hAnsi="Arial" w:cs="Arial"/>
          <w:b/>
          <w:color w:val="000000"/>
          <w:lang w:eastAsia="pl-PL"/>
        </w:rPr>
        <w:t>…………………..</w:t>
      </w:r>
      <w:r w:rsidR="00647F02" w:rsidRPr="00411E26">
        <w:rPr>
          <w:rFonts w:ascii="Arial" w:eastAsia="Times New Roman" w:hAnsi="Arial" w:cs="Arial"/>
          <w:b/>
          <w:color w:val="000000"/>
          <w:lang w:eastAsia="pl-PL"/>
        </w:rPr>
        <w:t xml:space="preserve"> </w:t>
      </w:r>
      <w:r w:rsidRPr="00411E26">
        <w:rPr>
          <w:rFonts w:ascii="Arial" w:eastAsia="Times New Roman" w:hAnsi="Arial" w:cs="Arial"/>
          <w:b/>
          <w:color w:val="000000"/>
          <w:lang w:eastAsia="pl-PL"/>
        </w:rPr>
        <w:t>zł</w:t>
      </w:r>
    </w:p>
    <w:p w14:paraId="3F470B0E" w14:textId="4F0D1D2C" w:rsidR="00795C99" w:rsidRPr="00411E26" w:rsidRDefault="00795C99" w:rsidP="001C7512">
      <w:pPr>
        <w:suppressAutoHyphens/>
        <w:spacing w:after="0" w:line="276" w:lineRule="auto"/>
        <w:ind w:firstLine="284"/>
        <w:jc w:val="both"/>
        <w:rPr>
          <w:rFonts w:ascii="Arial" w:eastAsia="Times New Roman" w:hAnsi="Arial" w:cs="Arial"/>
          <w:color w:val="000000"/>
          <w:lang w:eastAsia="pl-PL"/>
        </w:rPr>
      </w:pPr>
      <w:r w:rsidRPr="00411E26">
        <w:rPr>
          <w:rFonts w:ascii="Arial" w:eastAsia="Times New Roman" w:hAnsi="Arial" w:cs="Arial"/>
          <w:color w:val="000000"/>
          <w:lang w:eastAsia="pl-PL"/>
        </w:rPr>
        <w:t xml:space="preserve">(słownie: </w:t>
      </w:r>
      <w:r w:rsidR="004E7664" w:rsidRPr="00411E26">
        <w:rPr>
          <w:rFonts w:ascii="Arial" w:eastAsia="Times New Roman" w:hAnsi="Arial" w:cs="Arial"/>
          <w:color w:val="000000"/>
          <w:lang w:eastAsia="pl-PL"/>
        </w:rPr>
        <w:t>………………………….…..</w:t>
      </w:r>
      <w:r w:rsidRPr="00411E26">
        <w:rPr>
          <w:rFonts w:ascii="Arial" w:eastAsia="Times New Roman" w:hAnsi="Arial" w:cs="Arial"/>
          <w:color w:val="000000"/>
          <w:lang w:eastAsia="pl-PL"/>
        </w:rPr>
        <w:t>/100 złotych)</w:t>
      </w:r>
    </w:p>
    <w:p w14:paraId="5021D29E" w14:textId="513927D2" w:rsidR="00795C99" w:rsidRPr="00411E26" w:rsidRDefault="00795C99" w:rsidP="001C7512">
      <w:pPr>
        <w:pStyle w:val="Akapitzlist"/>
        <w:suppressAutoHyphens/>
        <w:spacing w:after="0" w:line="276" w:lineRule="auto"/>
        <w:ind w:left="0" w:firstLine="284"/>
        <w:jc w:val="both"/>
        <w:rPr>
          <w:rFonts w:ascii="Arial" w:eastAsia="Times New Roman" w:hAnsi="Arial" w:cs="Arial"/>
          <w:color w:val="000000"/>
          <w:lang w:eastAsia="pl-PL"/>
        </w:rPr>
      </w:pPr>
      <w:r w:rsidRPr="00411E26">
        <w:rPr>
          <w:rFonts w:ascii="Arial" w:eastAsia="Times New Roman" w:hAnsi="Arial" w:cs="Arial"/>
          <w:color w:val="000000"/>
          <w:lang w:eastAsia="pl-PL"/>
        </w:rPr>
        <w:t>Wartość brutto</w:t>
      </w:r>
      <w:r w:rsidR="00647F02" w:rsidRPr="00411E26">
        <w:rPr>
          <w:rFonts w:ascii="Arial" w:eastAsia="Times New Roman" w:hAnsi="Arial" w:cs="Arial"/>
          <w:color w:val="000000"/>
          <w:lang w:eastAsia="pl-PL"/>
        </w:rPr>
        <w:t xml:space="preserve">: </w:t>
      </w:r>
      <w:r w:rsidR="004E7664" w:rsidRPr="00411E26">
        <w:rPr>
          <w:rFonts w:ascii="Arial" w:eastAsia="Times New Roman" w:hAnsi="Arial" w:cs="Arial"/>
          <w:b/>
          <w:color w:val="000000"/>
          <w:lang w:eastAsia="pl-PL"/>
        </w:rPr>
        <w:t>………………….</w:t>
      </w:r>
      <w:r w:rsidR="00647F02" w:rsidRPr="00411E26">
        <w:rPr>
          <w:rFonts w:ascii="Arial" w:eastAsia="Times New Roman" w:hAnsi="Arial" w:cs="Arial"/>
          <w:b/>
          <w:color w:val="000000"/>
          <w:lang w:eastAsia="pl-PL"/>
        </w:rPr>
        <w:t xml:space="preserve"> zł</w:t>
      </w:r>
      <w:r w:rsidR="00647F02" w:rsidRPr="00411E26">
        <w:rPr>
          <w:rFonts w:ascii="Arial" w:eastAsia="Times New Roman" w:hAnsi="Arial" w:cs="Arial"/>
          <w:color w:val="000000"/>
          <w:lang w:eastAsia="pl-PL"/>
        </w:rPr>
        <w:t xml:space="preserve"> </w:t>
      </w:r>
    </w:p>
    <w:p w14:paraId="7CD5F38B" w14:textId="5002E078" w:rsidR="00795C99" w:rsidRPr="00411E26" w:rsidRDefault="00795C99" w:rsidP="001C7512">
      <w:pPr>
        <w:suppressAutoHyphens/>
        <w:spacing w:after="0" w:line="276" w:lineRule="auto"/>
        <w:ind w:firstLine="284"/>
        <w:jc w:val="both"/>
        <w:rPr>
          <w:rFonts w:ascii="Arial" w:eastAsia="Times New Roman" w:hAnsi="Arial" w:cs="Arial"/>
          <w:color w:val="000000"/>
          <w:lang w:eastAsia="pl-PL"/>
        </w:rPr>
      </w:pPr>
      <w:r w:rsidRPr="00411E26">
        <w:rPr>
          <w:rFonts w:ascii="Arial" w:eastAsia="Times New Roman" w:hAnsi="Arial" w:cs="Arial"/>
          <w:color w:val="000000"/>
          <w:lang w:eastAsia="pl-PL"/>
        </w:rPr>
        <w:t xml:space="preserve">(słownie: </w:t>
      </w:r>
      <w:r w:rsidR="004E7664" w:rsidRPr="00411E26">
        <w:rPr>
          <w:rFonts w:ascii="Arial" w:eastAsia="Times New Roman" w:hAnsi="Arial" w:cs="Arial"/>
          <w:color w:val="000000"/>
          <w:lang w:eastAsia="pl-PL"/>
        </w:rPr>
        <w:t>…………………………..….</w:t>
      </w:r>
      <w:r w:rsidR="00647F02" w:rsidRPr="00411E26">
        <w:rPr>
          <w:rFonts w:ascii="Arial" w:eastAsia="Times New Roman" w:hAnsi="Arial" w:cs="Arial"/>
          <w:color w:val="000000"/>
          <w:lang w:eastAsia="pl-PL"/>
        </w:rPr>
        <w:t>/100 złotych</w:t>
      </w:r>
      <w:r w:rsidRPr="00411E26">
        <w:rPr>
          <w:rFonts w:ascii="Arial" w:eastAsia="Times New Roman" w:hAnsi="Arial" w:cs="Arial"/>
          <w:color w:val="000000"/>
          <w:lang w:eastAsia="pl-PL"/>
        </w:rPr>
        <w:t>)</w:t>
      </w:r>
    </w:p>
    <w:p w14:paraId="6A6FA8CB" w14:textId="432A1891" w:rsidR="001658E6" w:rsidRPr="00411E26" w:rsidRDefault="001658E6" w:rsidP="001C7512">
      <w:pPr>
        <w:suppressAutoHyphens/>
        <w:spacing w:after="0" w:line="276" w:lineRule="auto"/>
        <w:ind w:firstLine="284"/>
        <w:jc w:val="both"/>
        <w:rPr>
          <w:rFonts w:ascii="Arial" w:eastAsia="Times New Roman" w:hAnsi="Arial" w:cs="Arial"/>
          <w:color w:val="000000"/>
          <w:lang w:eastAsia="pl-PL"/>
        </w:rPr>
      </w:pPr>
      <w:r w:rsidRPr="00411E26">
        <w:rPr>
          <w:rFonts w:ascii="Arial" w:eastAsia="Times New Roman" w:hAnsi="Arial" w:cs="Arial"/>
          <w:color w:val="000000"/>
          <w:lang w:eastAsia="pl-PL"/>
        </w:rPr>
        <w:t xml:space="preserve"> w tym podatek VAT w wysokości </w:t>
      </w:r>
      <w:r w:rsidR="004E7664" w:rsidRPr="00411E26">
        <w:rPr>
          <w:rFonts w:ascii="Arial" w:eastAsia="Times New Roman" w:hAnsi="Arial" w:cs="Arial"/>
          <w:b/>
          <w:color w:val="000000"/>
          <w:lang w:eastAsia="pl-PL"/>
        </w:rPr>
        <w:t>……….</w:t>
      </w:r>
      <w:r w:rsidRPr="00411E26">
        <w:rPr>
          <w:rFonts w:ascii="Arial" w:eastAsia="Times New Roman" w:hAnsi="Arial" w:cs="Arial"/>
          <w:b/>
          <w:color w:val="000000"/>
          <w:lang w:eastAsia="pl-PL"/>
        </w:rPr>
        <w:t>%</w:t>
      </w:r>
    </w:p>
    <w:p w14:paraId="58AB5D95" w14:textId="77777777" w:rsidR="001658E6" w:rsidRPr="00411E26" w:rsidRDefault="001658E6" w:rsidP="001C7512">
      <w:pPr>
        <w:suppressAutoHyphens/>
        <w:spacing w:after="0" w:line="276" w:lineRule="auto"/>
        <w:ind w:firstLine="284"/>
        <w:jc w:val="both"/>
        <w:rPr>
          <w:rFonts w:ascii="Arial" w:eastAsia="Times New Roman" w:hAnsi="Arial" w:cs="Arial"/>
          <w:b/>
          <w:color w:val="000000"/>
          <w:lang w:eastAsia="pl-PL"/>
        </w:rPr>
      </w:pPr>
      <w:r w:rsidRPr="00411E26">
        <w:rPr>
          <w:rFonts w:ascii="Arial" w:eastAsia="Times New Roman" w:hAnsi="Arial" w:cs="Arial"/>
          <w:b/>
          <w:color w:val="000000"/>
          <w:lang w:eastAsia="pl-PL"/>
        </w:rPr>
        <w:t>zgodnie z przyjętą ofertą Wykonawcy.</w:t>
      </w:r>
    </w:p>
    <w:p w14:paraId="4131F997" w14:textId="12BFCBA7" w:rsidR="001658E6" w:rsidRPr="00411E26"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411E26">
        <w:rPr>
          <w:rFonts w:ascii="Arial" w:eastAsia="Times New Roman" w:hAnsi="Arial" w:cs="Arial"/>
          <w:lang w:eastAsia="pl-PL"/>
        </w:rPr>
        <w:t>Powyższa cena obejmuje wszystkie koszty związane z prawidłową  realizacją przedmiotu niniejszej Umowy.</w:t>
      </w:r>
    </w:p>
    <w:p w14:paraId="65DCB979" w14:textId="5EE2CF7C" w:rsidR="00A61EE5" w:rsidRPr="00411E26"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rPr>
      </w:pPr>
      <w:r w:rsidRPr="00411E26">
        <w:rPr>
          <w:rFonts w:ascii="Arial" w:hAnsi="Arial" w:cs="Arial"/>
        </w:rPr>
        <w:t xml:space="preserve">Zamawiający gwarantuje złożenie zamówień w ramach zamówienia podstawowego na dostawę towaru na poziomie nie mniejszym niż </w:t>
      </w:r>
      <w:r w:rsidR="00006591" w:rsidRPr="00411E26">
        <w:rPr>
          <w:rFonts w:ascii="Arial" w:hAnsi="Arial" w:cs="Arial"/>
        </w:rPr>
        <w:t>4</w:t>
      </w:r>
      <w:r w:rsidRPr="00411E26">
        <w:rPr>
          <w:rFonts w:ascii="Arial" w:hAnsi="Arial" w:cs="Arial"/>
        </w:rPr>
        <w:t xml:space="preserve">0% wartości brutto umowy, o której mowa w § 4 ust. </w:t>
      </w:r>
      <w:r w:rsidR="00E74D2F" w:rsidRPr="00411E26">
        <w:rPr>
          <w:rFonts w:ascii="Arial" w:hAnsi="Arial" w:cs="Arial"/>
        </w:rPr>
        <w:t>4</w:t>
      </w:r>
      <w:r w:rsidRPr="00411E26">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4C07DCD4" w:rsidR="00A61EE5" w:rsidRPr="00411E26"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411E26">
        <w:rPr>
          <w:rFonts w:ascii="Arial" w:hAnsi="Arial" w:cs="Arial"/>
        </w:rPr>
        <w:t xml:space="preserve">Wykonawcy nie przysługują jakiekolwiek roszczenia odszkodowawcze z tytułu niezłożenia i niezrealizowania przez Zamawiającego zamówień na poziomie wyższym niż </w:t>
      </w:r>
      <w:r w:rsidR="00006591" w:rsidRPr="00411E26">
        <w:rPr>
          <w:rFonts w:ascii="Arial" w:hAnsi="Arial" w:cs="Arial"/>
        </w:rPr>
        <w:t>4</w:t>
      </w:r>
      <w:r w:rsidRPr="00411E26">
        <w:rPr>
          <w:rFonts w:ascii="Arial" w:hAnsi="Arial" w:cs="Arial"/>
        </w:rPr>
        <w:t>0% maksymalnej wartości brutto umowy zamówienia podstawowego.</w:t>
      </w:r>
    </w:p>
    <w:p w14:paraId="62BA4991" w14:textId="611EF385" w:rsidR="00A61EE5" w:rsidRPr="00411E26"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411E26">
        <w:rPr>
          <w:rFonts w:ascii="Arial" w:hAnsi="Arial" w:cs="Arial"/>
        </w:rPr>
        <w:t xml:space="preserve">Zamawiający zastrzega sobie możliwość skorzystania w ramach niniejszej Umowy </w:t>
      </w:r>
      <w:r w:rsidR="00A31EAC" w:rsidRPr="00411E26">
        <w:rPr>
          <w:rFonts w:ascii="Arial" w:hAnsi="Arial" w:cs="Arial"/>
        </w:rPr>
        <w:br/>
      </w:r>
      <w:r w:rsidRPr="00411E26">
        <w:rPr>
          <w:rFonts w:ascii="Arial" w:hAnsi="Arial" w:cs="Arial"/>
        </w:rPr>
        <w:t xml:space="preserve">z prawa opcji </w:t>
      </w:r>
      <w:r w:rsidR="004E7664" w:rsidRPr="00411E26">
        <w:rPr>
          <w:rFonts w:ascii="Arial" w:eastAsia="Calibri" w:hAnsi="Arial" w:cs="Arial"/>
          <w:u w:val="single"/>
        </w:rPr>
        <w:t>(prawo opcji - 100% zamówienia podstawowego)</w:t>
      </w:r>
      <w:r w:rsidR="004E7664" w:rsidRPr="00411E26">
        <w:rPr>
          <w:rFonts w:ascii="Arial" w:eastAsia="Calibri" w:hAnsi="Arial" w:cs="Arial"/>
        </w:rPr>
        <w:t xml:space="preserve"> </w:t>
      </w:r>
      <w:r w:rsidRPr="00411E26">
        <w:rPr>
          <w:rFonts w:ascii="Arial" w:hAnsi="Arial" w:cs="Arial"/>
        </w:rPr>
        <w:t>w zakresie nieprzekraczającym asortymentu i ilości z</w:t>
      </w:r>
      <w:r w:rsidR="00C92FF2" w:rsidRPr="00411E26">
        <w:rPr>
          <w:rFonts w:ascii="Arial" w:hAnsi="Arial" w:cs="Arial"/>
        </w:rPr>
        <w:t xml:space="preserve">awartych w załączniku nr </w:t>
      </w:r>
      <w:r w:rsidR="009E0202" w:rsidRPr="00411E26">
        <w:rPr>
          <w:rFonts w:ascii="Arial" w:hAnsi="Arial" w:cs="Arial"/>
        </w:rPr>
        <w:t>2</w:t>
      </w:r>
      <w:r w:rsidRPr="00411E26">
        <w:rPr>
          <w:rFonts w:ascii="Arial" w:hAnsi="Arial" w:cs="Arial"/>
        </w:rPr>
        <w:t xml:space="preserve"> </w:t>
      </w:r>
      <w:r w:rsidR="005D7101" w:rsidRPr="00411E26">
        <w:rPr>
          <w:rFonts w:ascii="Arial" w:hAnsi="Arial" w:cs="Arial"/>
        </w:rPr>
        <w:t xml:space="preserve">do </w:t>
      </w:r>
      <w:r w:rsidR="00C92FF2" w:rsidRPr="00411E26">
        <w:rPr>
          <w:rFonts w:ascii="Arial" w:hAnsi="Arial" w:cs="Arial"/>
        </w:rPr>
        <w:t>U</w:t>
      </w:r>
      <w:r w:rsidRPr="00411E26">
        <w:rPr>
          <w:rFonts w:ascii="Arial" w:hAnsi="Arial" w:cs="Arial"/>
        </w:rPr>
        <w:t>mowy</w:t>
      </w:r>
      <w:r w:rsidR="00C92FF2" w:rsidRPr="00411E26">
        <w:rPr>
          <w:rFonts w:ascii="Arial" w:hAnsi="Arial" w:cs="Arial"/>
        </w:rPr>
        <w:t>,</w:t>
      </w:r>
      <w:r w:rsidRPr="00411E26">
        <w:rPr>
          <w:rFonts w:ascii="Arial" w:hAnsi="Arial" w:cs="Arial"/>
        </w:rPr>
        <w:t xml:space="preserve"> kolumna „ZAKRES PRAWA OPCJI” co niniejszym Wykonawca akceptuje, poprzez podpisanie Umowy.</w:t>
      </w:r>
    </w:p>
    <w:p w14:paraId="1C7A46FF" w14:textId="77777777" w:rsidR="00A61EE5" w:rsidRPr="00411E26" w:rsidRDefault="00A61EE5" w:rsidP="001C7512">
      <w:pPr>
        <w:numPr>
          <w:ilvl w:val="0"/>
          <w:numId w:val="5"/>
        </w:numPr>
        <w:tabs>
          <w:tab w:val="clear" w:pos="0"/>
          <w:tab w:val="num" w:pos="142"/>
        </w:tabs>
        <w:spacing w:after="0" w:line="276" w:lineRule="auto"/>
        <w:ind w:left="284" w:hanging="284"/>
        <w:jc w:val="both"/>
        <w:rPr>
          <w:rFonts w:ascii="Arial" w:hAnsi="Arial" w:cs="Arial"/>
        </w:rPr>
      </w:pPr>
      <w:r w:rsidRPr="00411E26">
        <w:rPr>
          <w:rFonts w:ascii="Arial" w:hAnsi="Arial" w:cs="Arial"/>
        </w:rPr>
        <w:lastRenderedPageBreak/>
        <w:t>Żywność zakupiona w ramach prawa opcji musi spełniać wszystkie wymogi jak dla zamówienia gwarantowanego.</w:t>
      </w:r>
    </w:p>
    <w:p w14:paraId="6AB85724" w14:textId="196A4C24" w:rsidR="00A61EE5" w:rsidRPr="00411E26"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rPr>
      </w:pPr>
      <w:r w:rsidRPr="00411E26">
        <w:rPr>
          <w:rFonts w:ascii="Arial" w:hAnsi="Arial" w:cs="Arial"/>
        </w:rPr>
        <w:t xml:space="preserve">Zamawiający zastrzega, iż część zamówienia określona jako „prawo opcji” jest uprawnieniem, a nie zobowiązaniem Zamawiającego. Zamawiający może nie skorzystać z prawa opcji w szczególności w przypadku nieuzyskania środków finansowych na ten cel, a Wykonawcy nie przysługują z tego tytułu żadne roszczenia co niniejszym Wykonawca akceptuje przez podpisanie niniejszej umowy. </w:t>
      </w:r>
    </w:p>
    <w:p w14:paraId="733AEFAF" w14:textId="30F8D3CA" w:rsidR="00A61EE5" w:rsidRPr="00411E26"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rPr>
      </w:pPr>
      <w:r w:rsidRPr="00411E26">
        <w:rPr>
          <w:rFonts w:ascii="Arial" w:hAnsi="Arial" w:cs="Arial"/>
        </w:rPr>
        <w:t xml:space="preserve">Zamawiający może z prawa opcji korzystać wielokrotnie, do wyczerpania maksymalnej wartości określonej w § </w:t>
      </w:r>
      <w:r w:rsidR="0093180D" w:rsidRPr="00411E26">
        <w:rPr>
          <w:rFonts w:ascii="Arial" w:hAnsi="Arial" w:cs="Arial"/>
        </w:rPr>
        <w:t>4</w:t>
      </w:r>
      <w:r w:rsidRPr="00411E26">
        <w:rPr>
          <w:rFonts w:ascii="Arial" w:hAnsi="Arial" w:cs="Arial"/>
        </w:rPr>
        <w:t xml:space="preserve"> ust. 3 w całym okresie obowiązywania niniejszej umowy. </w:t>
      </w:r>
      <w:r w:rsidR="008B6D11" w:rsidRPr="00411E26">
        <w:rPr>
          <w:rFonts w:ascii="Arial" w:hAnsi="Arial" w:cs="Arial"/>
        </w:rPr>
        <w:br/>
      </w:r>
      <w:r w:rsidRPr="00411E26">
        <w:rPr>
          <w:rFonts w:ascii="Arial" w:hAnsi="Arial" w:cs="Arial"/>
        </w:rPr>
        <w:t xml:space="preserve">Z prawa opcji Zamawiający może skorzystać do dnia </w:t>
      </w:r>
      <w:r w:rsidRPr="00411E26">
        <w:rPr>
          <w:rFonts w:ascii="Arial" w:hAnsi="Arial" w:cs="Arial"/>
          <w:b/>
        </w:rPr>
        <w:t>3</w:t>
      </w:r>
      <w:r w:rsidR="003D54B0" w:rsidRPr="00411E26">
        <w:rPr>
          <w:rFonts w:ascii="Arial" w:hAnsi="Arial" w:cs="Arial"/>
          <w:b/>
        </w:rPr>
        <w:t>1</w:t>
      </w:r>
      <w:r w:rsidRPr="00411E26">
        <w:rPr>
          <w:rFonts w:ascii="Arial" w:hAnsi="Arial" w:cs="Arial"/>
          <w:b/>
        </w:rPr>
        <w:t xml:space="preserve"> </w:t>
      </w:r>
      <w:r w:rsidR="003D54B0" w:rsidRPr="00411E26">
        <w:rPr>
          <w:rFonts w:ascii="Arial" w:hAnsi="Arial" w:cs="Arial"/>
          <w:b/>
        </w:rPr>
        <w:t>grudnia</w:t>
      </w:r>
      <w:r w:rsidRPr="00411E26">
        <w:rPr>
          <w:rFonts w:ascii="Arial" w:hAnsi="Arial" w:cs="Arial"/>
          <w:b/>
        </w:rPr>
        <w:t xml:space="preserve"> 202</w:t>
      </w:r>
      <w:r w:rsidR="00494ADD" w:rsidRPr="00411E26">
        <w:rPr>
          <w:rFonts w:ascii="Arial" w:hAnsi="Arial" w:cs="Arial"/>
          <w:b/>
        </w:rPr>
        <w:t>5</w:t>
      </w:r>
      <w:r w:rsidRPr="00411E26">
        <w:rPr>
          <w:rFonts w:ascii="Arial" w:hAnsi="Arial" w:cs="Arial"/>
          <w:b/>
        </w:rPr>
        <w:t>r</w:t>
      </w:r>
      <w:r w:rsidRPr="00411E26">
        <w:rPr>
          <w:rFonts w:ascii="Arial" w:hAnsi="Arial" w:cs="Arial"/>
        </w:rPr>
        <w:t>.</w:t>
      </w:r>
    </w:p>
    <w:p w14:paraId="17F7DBB3" w14:textId="77777777" w:rsidR="00A61EE5" w:rsidRPr="00411E26"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411E26">
        <w:rPr>
          <w:rFonts w:ascii="Arial" w:hAnsi="Arial" w:cs="Arial"/>
        </w:rPr>
        <w:t xml:space="preserve">Zamawiający o zamiarze skorzystania z prawa opcji, jego zakresie, miejscach </w:t>
      </w:r>
      <w:r w:rsidRPr="00411E26">
        <w:rPr>
          <w:rFonts w:ascii="Arial" w:hAnsi="Arial" w:cs="Arial"/>
        </w:rPr>
        <w:br/>
        <w:t>i terminach dostarczenia dostaw opcjonalnych powiadomi Wykonawcę telefonicznie. Skorzystanie z prawa opcji nie wymaga aneksowania przedmiotowej Umowy.</w:t>
      </w:r>
    </w:p>
    <w:p w14:paraId="0C364A2E" w14:textId="77777777" w:rsidR="00A61EE5" w:rsidRPr="00411E26"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411E26">
        <w:rPr>
          <w:rFonts w:ascii="Arial" w:hAnsi="Arial" w:cs="Arial"/>
        </w:rPr>
        <w:t>W przypadku skorzystania przez Zamawiającego z prawa opcji, Wykonawcy będzie się należeć wynagrodzenie według cen jednostkowych jak dla zamówienia gwarantowanego.</w:t>
      </w:r>
    </w:p>
    <w:p w14:paraId="2F87906D" w14:textId="5E907549" w:rsidR="00A61EE5" w:rsidRPr="00411E26"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rPr>
      </w:pPr>
      <w:r w:rsidRPr="00411E26">
        <w:rPr>
          <w:rFonts w:ascii="Arial" w:hAnsi="Arial" w:cs="Arial"/>
        </w:rPr>
        <w:t>Zamawiający zastrzega sobie prawo do dokonywania przesunięć ilościowych pomiędzy poszczególnymi pozycjami asortymentowymi stanowiącymi przedmiot umowy przy zachowaniu następujących warunków:</w:t>
      </w:r>
    </w:p>
    <w:p w14:paraId="7EBC81AE" w14:textId="1DF7ADD0" w:rsidR="00A61EE5" w:rsidRPr="00411E26" w:rsidRDefault="00A61EE5" w:rsidP="00566088">
      <w:pPr>
        <w:pStyle w:val="Akapitzlist"/>
        <w:numPr>
          <w:ilvl w:val="0"/>
          <w:numId w:val="15"/>
        </w:numPr>
        <w:spacing w:after="0" w:line="276" w:lineRule="auto"/>
        <w:jc w:val="both"/>
        <w:rPr>
          <w:rFonts w:ascii="Arial" w:hAnsi="Arial" w:cs="Arial"/>
        </w:rPr>
      </w:pPr>
      <w:r w:rsidRPr="00411E26">
        <w:rPr>
          <w:rFonts w:ascii="Arial" w:hAnsi="Arial" w:cs="Arial"/>
        </w:rPr>
        <w:t>przesunięcia wynikają z potrzeb odbiorców, których nie można było przewidzieć w chwili zawarcia umowy;</w:t>
      </w:r>
    </w:p>
    <w:p w14:paraId="20C7F97B" w14:textId="77777777" w:rsidR="00A61EE5" w:rsidRPr="00411E26" w:rsidRDefault="00A61EE5" w:rsidP="00566088">
      <w:pPr>
        <w:pStyle w:val="Akapitzlist"/>
        <w:numPr>
          <w:ilvl w:val="0"/>
          <w:numId w:val="15"/>
        </w:numPr>
        <w:spacing w:after="0" w:line="276" w:lineRule="auto"/>
        <w:jc w:val="both"/>
        <w:rPr>
          <w:rFonts w:ascii="Arial" w:hAnsi="Arial" w:cs="Arial"/>
        </w:rPr>
      </w:pPr>
      <w:r w:rsidRPr="00411E26">
        <w:rPr>
          <w:rFonts w:ascii="Arial" w:hAnsi="Arial" w:cs="Arial"/>
        </w:rPr>
        <w:t>przesunięcia nie mogą przekroczyć 40% ilości danej pozycji asortymentowej i będą dokonywane w oparciu o ceny jednostkowe zawarte w Formularzu cenowym do oferty;</w:t>
      </w:r>
    </w:p>
    <w:p w14:paraId="7FEBC3B4" w14:textId="76BC0650" w:rsidR="00795C99" w:rsidRPr="00411E26" w:rsidRDefault="00A61EE5" w:rsidP="00566088">
      <w:pPr>
        <w:pStyle w:val="Akapitzlist"/>
        <w:numPr>
          <w:ilvl w:val="0"/>
          <w:numId w:val="15"/>
        </w:numPr>
        <w:spacing w:after="0" w:line="276" w:lineRule="auto"/>
        <w:jc w:val="both"/>
        <w:rPr>
          <w:rFonts w:ascii="Arial" w:hAnsi="Arial" w:cs="Arial"/>
        </w:rPr>
      </w:pPr>
      <w:r w:rsidRPr="00411E26">
        <w:rPr>
          <w:rFonts w:ascii="Arial" w:hAnsi="Arial" w:cs="Arial"/>
        </w:rPr>
        <w:t>przesunięcia nie spowodują przekroczenia maksymalnej wartości umowy.</w:t>
      </w:r>
    </w:p>
    <w:p w14:paraId="3540F53D" w14:textId="6B49E91D" w:rsidR="001658E6" w:rsidRPr="00411E26" w:rsidRDefault="00D1520C" w:rsidP="001C7512">
      <w:pPr>
        <w:suppressAutoHyphens/>
        <w:spacing w:after="0" w:line="276" w:lineRule="auto"/>
        <w:ind w:left="426" w:hanging="426"/>
        <w:jc w:val="both"/>
        <w:rPr>
          <w:rFonts w:ascii="Arial" w:eastAsia="Times New Roman" w:hAnsi="Arial" w:cs="Arial"/>
          <w:lang w:eastAsia="pl-PL"/>
        </w:rPr>
      </w:pPr>
      <w:r w:rsidRPr="00411E26">
        <w:rPr>
          <w:rFonts w:ascii="Arial" w:eastAsia="Times New Roman" w:hAnsi="Arial" w:cs="Arial"/>
          <w:lang w:eastAsia="pl-PL"/>
        </w:rPr>
        <w:t>1</w:t>
      </w:r>
      <w:r w:rsidR="0093180D" w:rsidRPr="00411E26">
        <w:rPr>
          <w:rFonts w:ascii="Arial" w:eastAsia="Times New Roman" w:hAnsi="Arial" w:cs="Arial"/>
          <w:lang w:eastAsia="pl-PL"/>
        </w:rPr>
        <w:t>5</w:t>
      </w:r>
      <w:r w:rsidR="001658E6" w:rsidRPr="00411E26">
        <w:rPr>
          <w:rFonts w:ascii="Arial" w:eastAsia="Times New Roman" w:hAnsi="Arial" w:cs="Arial"/>
          <w:lang w:eastAsia="pl-PL"/>
        </w:rPr>
        <w:t xml:space="preserve">. Wykonawca oświadcza, iż w kwocie określonej w ust. </w:t>
      </w:r>
      <w:r w:rsidR="005078EE" w:rsidRPr="00411E26">
        <w:rPr>
          <w:rFonts w:ascii="Arial" w:eastAsia="Times New Roman" w:hAnsi="Arial" w:cs="Arial"/>
          <w:lang w:eastAsia="pl-PL"/>
        </w:rPr>
        <w:t>4</w:t>
      </w:r>
      <w:r w:rsidR="001658E6" w:rsidRPr="00411E26">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411E26">
        <w:rPr>
          <w:rFonts w:ascii="Arial" w:eastAsia="Calibri" w:hAnsi="Arial" w:cs="Arial"/>
          <w:bCs/>
          <w:color w:val="000000"/>
        </w:rPr>
        <w:t>§ 4</w:t>
      </w:r>
      <w:r w:rsidR="005078EE" w:rsidRPr="00411E26">
        <w:rPr>
          <w:rFonts w:ascii="Arial" w:eastAsia="Calibri" w:hAnsi="Arial" w:cs="Arial"/>
          <w:bCs/>
          <w:color w:val="000000"/>
        </w:rPr>
        <w:t xml:space="preserve"> ust. 3 i 4</w:t>
      </w:r>
      <w:r w:rsidR="001658E6" w:rsidRPr="00411E26">
        <w:rPr>
          <w:rFonts w:ascii="Arial" w:eastAsia="Times New Roman" w:hAnsi="Arial" w:cs="Arial"/>
          <w:lang w:eastAsia="pl-PL"/>
        </w:rPr>
        <w:t>.</w:t>
      </w:r>
    </w:p>
    <w:p w14:paraId="777A2914" w14:textId="6DDF4D25" w:rsidR="001658E6" w:rsidRPr="00411E26" w:rsidRDefault="00D1520C" w:rsidP="00186FBD">
      <w:pPr>
        <w:widowControl w:val="0"/>
        <w:tabs>
          <w:tab w:val="left" w:pos="284"/>
        </w:tabs>
        <w:suppressAutoHyphens/>
        <w:spacing w:after="0" w:line="276" w:lineRule="auto"/>
        <w:ind w:left="426" w:hanging="426"/>
        <w:jc w:val="both"/>
        <w:rPr>
          <w:rFonts w:ascii="Arial" w:eastAsia="Times New Roman" w:hAnsi="Arial" w:cs="Arial"/>
          <w:lang w:eastAsia="pl-PL"/>
        </w:rPr>
      </w:pPr>
      <w:r w:rsidRPr="00411E26">
        <w:rPr>
          <w:rFonts w:ascii="Arial" w:eastAsia="Times New Roman" w:hAnsi="Arial" w:cs="Arial"/>
          <w:lang w:eastAsia="pl-PL"/>
        </w:rPr>
        <w:t>1</w:t>
      </w:r>
      <w:r w:rsidR="0093180D" w:rsidRPr="00411E26">
        <w:rPr>
          <w:rFonts w:ascii="Arial" w:eastAsia="Times New Roman" w:hAnsi="Arial" w:cs="Arial"/>
          <w:lang w:eastAsia="pl-PL"/>
        </w:rPr>
        <w:t>6</w:t>
      </w:r>
      <w:r w:rsidR="001658E6" w:rsidRPr="00411E26">
        <w:rPr>
          <w:rFonts w:ascii="Arial" w:eastAsia="Times New Roman" w:hAnsi="Arial" w:cs="Arial"/>
          <w:lang w:eastAsia="pl-PL"/>
        </w:rPr>
        <w:t>. Wykonawcy przysługiwać będzie wynagrodzenie za faktyczną ilość zrealizowanych dostaw, na podstawie</w:t>
      </w:r>
      <w:r w:rsidR="00584672" w:rsidRPr="00411E26">
        <w:rPr>
          <w:rFonts w:ascii="Arial" w:eastAsia="Times New Roman" w:hAnsi="Arial" w:cs="Arial"/>
          <w:lang w:eastAsia="pl-PL"/>
        </w:rPr>
        <w:t xml:space="preserve"> dostarczanych</w:t>
      </w:r>
      <w:r w:rsidR="001658E6" w:rsidRPr="00411E26">
        <w:rPr>
          <w:rFonts w:ascii="Arial" w:eastAsia="Times New Roman" w:hAnsi="Arial" w:cs="Arial"/>
          <w:lang w:eastAsia="pl-PL"/>
        </w:rPr>
        <w:t xml:space="preserve"> </w:t>
      </w:r>
      <w:r w:rsidR="00584672" w:rsidRPr="00411E26">
        <w:rPr>
          <w:rFonts w:ascii="Arial" w:eastAsia="Times New Roman" w:hAnsi="Arial" w:cs="Arial"/>
          <w:lang w:eastAsia="pl-PL"/>
        </w:rPr>
        <w:t>faktur</w:t>
      </w:r>
      <w:r w:rsidR="001658E6" w:rsidRPr="00411E26">
        <w:rPr>
          <w:rFonts w:ascii="Arial" w:eastAsia="Times New Roman" w:hAnsi="Arial" w:cs="Arial"/>
          <w:lang w:eastAsia="pl-PL"/>
        </w:rPr>
        <w:t>.</w:t>
      </w:r>
    </w:p>
    <w:p w14:paraId="2486DE53" w14:textId="77777777" w:rsidR="001658E6" w:rsidRPr="00411E26"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411E26" w:rsidRDefault="001658E6" w:rsidP="001658E6">
      <w:pPr>
        <w:suppressAutoHyphens/>
        <w:spacing w:after="0" w:line="276" w:lineRule="auto"/>
        <w:jc w:val="center"/>
        <w:rPr>
          <w:rFonts w:ascii="Arial" w:eastAsia="Calibri" w:hAnsi="Arial" w:cs="Arial"/>
          <w:b/>
          <w:bCs/>
          <w:color w:val="000000"/>
        </w:rPr>
      </w:pPr>
      <w:r w:rsidRPr="00411E26">
        <w:rPr>
          <w:rFonts w:ascii="Arial" w:eastAsia="Calibri" w:hAnsi="Arial" w:cs="Arial"/>
          <w:b/>
          <w:bCs/>
          <w:color w:val="000000"/>
        </w:rPr>
        <w:t>§ 5.</w:t>
      </w:r>
    </w:p>
    <w:p w14:paraId="15677BEF" w14:textId="77777777" w:rsidR="001658E6" w:rsidRPr="00411E26" w:rsidRDefault="001658E6" w:rsidP="001658E6">
      <w:pPr>
        <w:suppressAutoHyphens/>
        <w:spacing w:after="0" w:line="276" w:lineRule="auto"/>
        <w:jc w:val="center"/>
        <w:rPr>
          <w:rFonts w:ascii="Arial" w:eastAsia="Calibri" w:hAnsi="Arial" w:cs="Arial"/>
          <w:b/>
          <w:bCs/>
          <w:color w:val="000000"/>
        </w:rPr>
      </w:pPr>
      <w:r w:rsidRPr="00411E26">
        <w:rPr>
          <w:rFonts w:ascii="Arial" w:eastAsia="Calibri" w:hAnsi="Arial" w:cs="Arial"/>
          <w:b/>
          <w:bCs/>
          <w:color w:val="000000"/>
        </w:rPr>
        <w:t>Warunki płatności</w:t>
      </w:r>
    </w:p>
    <w:p w14:paraId="163DA0C1" w14:textId="4BDB2795" w:rsidR="00DF33B7" w:rsidRPr="00411E26"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411E26">
        <w:rPr>
          <w:rFonts w:ascii="Arial" w:eastAsia="Calibri" w:hAnsi="Arial" w:cs="Arial"/>
          <w:lang w:eastAsia="pl-PL"/>
        </w:rPr>
        <w:t xml:space="preserve">Wynagrodzenie będzie płatne na podstawie prawidłowo wystawionej przez Wykonawcę </w:t>
      </w:r>
      <w:r w:rsidRPr="00411E26">
        <w:rPr>
          <w:rFonts w:ascii="Arial" w:eastAsia="Calibri" w:hAnsi="Arial" w:cs="Arial"/>
          <w:b/>
          <w:lang w:eastAsia="pl-PL"/>
        </w:rPr>
        <w:t>faktury</w:t>
      </w:r>
      <w:r w:rsidR="00C95350" w:rsidRPr="00411E26">
        <w:rPr>
          <w:rFonts w:ascii="Arial" w:eastAsia="Calibri" w:hAnsi="Arial" w:cs="Arial"/>
          <w:b/>
          <w:lang w:eastAsia="pl-PL"/>
        </w:rPr>
        <w:t xml:space="preserve"> VAT</w:t>
      </w:r>
      <w:r w:rsidRPr="00411E26">
        <w:rPr>
          <w:rFonts w:ascii="Arial" w:eastAsia="Calibri" w:hAnsi="Arial" w:cs="Arial"/>
          <w:lang w:eastAsia="pl-PL"/>
        </w:rPr>
        <w:t xml:space="preserve">, </w:t>
      </w:r>
      <w:r w:rsidRPr="00411E26">
        <w:rPr>
          <w:rFonts w:ascii="Arial" w:eastAsia="Calibri" w:hAnsi="Arial" w:cs="Arial"/>
          <w:b/>
          <w:lang w:eastAsia="pl-PL"/>
        </w:rPr>
        <w:t xml:space="preserve">w terminie </w:t>
      </w:r>
      <w:r w:rsidR="00D1520C" w:rsidRPr="00411E26">
        <w:rPr>
          <w:rFonts w:ascii="Arial" w:eastAsia="Calibri" w:hAnsi="Arial" w:cs="Arial"/>
          <w:b/>
          <w:lang w:eastAsia="pl-PL"/>
        </w:rPr>
        <w:t>30</w:t>
      </w:r>
      <w:r w:rsidRPr="00411E26">
        <w:rPr>
          <w:rFonts w:ascii="Arial" w:eastAsia="Calibri" w:hAnsi="Arial" w:cs="Arial"/>
          <w:b/>
          <w:lang w:eastAsia="pl-PL"/>
        </w:rPr>
        <w:t xml:space="preserve"> dni </w:t>
      </w:r>
      <w:r w:rsidRPr="00411E26">
        <w:rPr>
          <w:rFonts w:ascii="Arial" w:eastAsia="Calibri" w:hAnsi="Arial" w:cs="Arial"/>
          <w:lang w:eastAsia="pl-PL"/>
        </w:rPr>
        <w:t xml:space="preserve">od daty doręczenia faktury do siedziby Zamawiającego, na numer konta bankowego Wykonawcy </w:t>
      </w:r>
      <w:r w:rsidR="00A32FFF" w:rsidRPr="00411E26">
        <w:rPr>
          <w:rFonts w:ascii="Arial" w:eastAsia="Calibri" w:hAnsi="Arial" w:cs="Arial"/>
          <w:b/>
          <w:lang w:eastAsia="pl-PL"/>
        </w:rPr>
        <w:t xml:space="preserve">Nr </w:t>
      </w:r>
      <w:r w:rsidR="004E7664" w:rsidRPr="00411E26">
        <w:rPr>
          <w:rFonts w:ascii="Arial" w:eastAsia="Calibri" w:hAnsi="Arial" w:cs="Arial"/>
          <w:b/>
          <w:lang w:eastAsia="pl-PL"/>
        </w:rPr>
        <w:t>………………………………</w:t>
      </w:r>
      <w:r w:rsidR="00647F02" w:rsidRPr="00411E26">
        <w:rPr>
          <w:rFonts w:ascii="Arial" w:eastAsia="Calibri" w:hAnsi="Arial" w:cs="Arial"/>
          <w:lang w:eastAsia="pl-PL"/>
        </w:rPr>
        <w:t xml:space="preserve"> </w:t>
      </w:r>
      <w:r w:rsidRPr="00411E26">
        <w:rPr>
          <w:rFonts w:ascii="Arial" w:eastAsia="Calibri" w:hAnsi="Arial" w:cs="Arial"/>
          <w:lang w:eastAsia="pl-PL"/>
        </w:rPr>
        <w:t>wskazany na fakturze.</w:t>
      </w:r>
    </w:p>
    <w:p w14:paraId="7672569B" w14:textId="77777777" w:rsidR="006A284B" w:rsidRPr="00411E26" w:rsidRDefault="006A284B" w:rsidP="00566088">
      <w:pPr>
        <w:pStyle w:val="Akapitzlist"/>
        <w:numPr>
          <w:ilvl w:val="0"/>
          <w:numId w:val="23"/>
        </w:numPr>
        <w:tabs>
          <w:tab w:val="clear" w:pos="0"/>
          <w:tab w:val="num" w:pos="284"/>
        </w:tabs>
        <w:spacing w:after="0" w:line="276" w:lineRule="auto"/>
        <w:jc w:val="both"/>
        <w:rPr>
          <w:rFonts w:ascii="Arial" w:hAnsi="Arial" w:cs="Arial"/>
        </w:rPr>
      </w:pPr>
      <w:r w:rsidRPr="00411E26">
        <w:rPr>
          <w:rFonts w:ascii="Arial" w:hAnsi="Arial" w:cs="Arial"/>
        </w:rPr>
        <w:t xml:space="preserve">Faktura VAT musi zawierać następujące dane: </w:t>
      </w:r>
    </w:p>
    <w:p w14:paraId="1B71748B" w14:textId="77777777" w:rsidR="006A284B" w:rsidRPr="00411E26" w:rsidRDefault="006A284B" w:rsidP="001C7512">
      <w:pPr>
        <w:pStyle w:val="Akapitzlist"/>
        <w:spacing w:after="0" w:line="276" w:lineRule="auto"/>
        <w:ind w:left="1134"/>
        <w:jc w:val="both"/>
        <w:rPr>
          <w:rFonts w:ascii="Arial" w:hAnsi="Arial" w:cs="Arial"/>
        </w:rPr>
      </w:pPr>
      <w:r w:rsidRPr="00411E26">
        <w:rPr>
          <w:rFonts w:ascii="Arial" w:hAnsi="Arial" w:cs="Arial"/>
        </w:rPr>
        <w:t>- odbiorcę towaru,</w:t>
      </w:r>
    </w:p>
    <w:p w14:paraId="6A90B243" w14:textId="77777777" w:rsidR="006A284B" w:rsidRPr="00411E26" w:rsidRDefault="006A284B" w:rsidP="001C7512">
      <w:pPr>
        <w:pStyle w:val="Akapitzlist"/>
        <w:spacing w:after="0" w:line="276" w:lineRule="auto"/>
        <w:ind w:left="1134"/>
        <w:jc w:val="both"/>
        <w:rPr>
          <w:rFonts w:ascii="Arial" w:hAnsi="Arial" w:cs="Arial"/>
        </w:rPr>
      </w:pPr>
      <w:r w:rsidRPr="00411E26">
        <w:rPr>
          <w:rFonts w:ascii="Arial" w:hAnsi="Arial" w:cs="Arial"/>
        </w:rPr>
        <w:t>- opis towaru w sposób zgodny z umową,</w:t>
      </w:r>
    </w:p>
    <w:p w14:paraId="4C13B644" w14:textId="77777777" w:rsidR="006A284B" w:rsidRPr="00411E26" w:rsidRDefault="006A284B" w:rsidP="001C7512">
      <w:pPr>
        <w:pStyle w:val="Akapitzlist"/>
        <w:spacing w:after="0" w:line="276" w:lineRule="auto"/>
        <w:ind w:left="1134"/>
        <w:jc w:val="both"/>
        <w:rPr>
          <w:rFonts w:ascii="Arial" w:hAnsi="Arial" w:cs="Arial"/>
        </w:rPr>
      </w:pPr>
      <w:r w:rsidRPr="00411E26">
        <w:rPr>
          <w:rFonts w:ascii="Arial" w:hAnsi="Arial" w:cs="Arial"/>
        </w:rPr>
        <w:t>- jednostkę miary zgodnie z umową,</w:t>
      </w:r>
    </w:p>
    <w:p w14:paraId="2B442732" w14:textId="77777777" w:rsidR="006A284B" w:rsidRPr="00411E26" w:rsidRDefault="006A284B" w:rsidP="001C7512">
      <w:pPr>
        <w:pStyle w:val="Akapitzlist"/>
        <w:spacing w:after="0" w:line="276" w:lineRule="auto"/>
        <w:ind w:left="1134"/>
        <w:jc w:val="both"/>
        <w:rPr>
          <w:rFonts w:ascii="Arial" w:hAnsi="Arial" w:cs="Arial"/>
        </w:rPr>
      </w:pPr>
      <w:r w:rsidRPr="00411E26">
        <w:rPr>
          <w:rFonts w:ascii="Arial" w:hAnsi="Arial" w:cs="Arial"/>
        </w:rPr>
        <w:t>- ilość odebranego towaru,</w:t>
      </w:r>
    </w:p>
    <w:p w14:paraId="70A0707E" w14:textId="77777777" w:rsidR="006A284B" w:rsidRPr="00411E26" w:rsidRDefault="006A284B" w:rsidP="001C7512">
      <w:pPr>
        <w:pStyle w:val="Akapitzlist"/>
        <w:spacing w:after="0" w:line="276" w:lineRule="auto"/>
        <w:ind w:left="1134"/>
        <w:jc w:val="both"/>
        <w:rPr>
          <w:rFonts w:ascii="Arial" w:hAnsi="Arial" w:cs="Arial"/>
        </w:rPr>
      </w:pPr>
      <w:r w:rsidRPr="00411E26">
        <w:rPr>
          <w:rFonts w:ascii="Arial" w:hAnsi="Arial" w:cs="Arial"/>
        </w:rPr>
        <w:t>- cenę jednostkową netto,</w:t>
      </w:r>
    </w:p>
    <w:p w14:paraId="56088EFA" w14:textId="77777777" w:rsidR="006A284B" w:rsidRPr="00411E26" w:rsidRDefault="006A284B" w:rsidP="001C7512">
      <w:pPr>
        <w:pStyle w:val="Akapitzlist"/>
        <w:spacing w:after="0" w:line="276" w:lineRule="auto"/>
        <w:ind w:left="1134"/>
        <w:jc w:val="both"/>
        <w:rPr>
          <w:rFonts w:ascii="Arial" w:hAnsi="Arial" w:cs="Arial"/>
        </w:rPr>
      </w:pPr>
      <w:r w:rsidRPr="00411E26">
        <w:rPr>
          <w:rFonts w:ascii="Arial" w:hAnsi="Arial" w:cs="Arial"/>
        </w:rPr>
        <w:t>- stawkę podatku VAT,</w:t>
      </w:r>
    </w:p>
    <w:p w14:paraId="2161FABE" w14:textId="77777777" w:rsidR="006A284B" w:rsidRPr="00411E26" w:rsidRDefault="006A284B" w:rsidP="001C7512">
      <w:pPr>
        <w:pStyle w:val="Akapitzlist"/>
        <w:spacing w:after="0" w:line="276" w:lineRule="auto"/>
        <w:ind w:left="1134"/>
        <w:jc w:val="both"/>
        <w:rPr>
          <w:rFonts w:ascii="Arial" w:hAnsi="Arial" w:cs="Arial"/>
        </w:rPr>
      </w:pPr>
      <w:r w:rsidRPr="00411E26">
        <w:rPr>
          <w:rFonts w:ascii="Arial" w:hAnsi="Arial" w:cs="Arial"/>
        </w:rPr>
        <w:t>- wartość brutto odebranego towaru,</w:t>
      </w:r>
    </w:p>
    <w:p w14:paraId="08F71275" w14:textId="423A488B" w:rsidR="006A284B" w:rsidRPr="00411E26" w:rsidRDefault="006A284B" w:rsidP="001C7512">
      <w:pPr>
        <w:pStyle w:val="Akapitzlist"/>
        <w:spacing w:after="0" w:line="276" w:lineRule="auto"/>
        <w:ind w:left="1134"/>
        <w:jc w:val="both"/>
        <w:rPr>
          <w:rFonts w:ascii="Arial" w:hAnsi="Arial" w:cs="Arial"/>
        </w:rPr>
      </w:pPr>
      <w:r w:rsidRPr="00411E26">
        <w:rPr>
          <w:rFonts w:ascii="Arial" w:hAnsi="Arial" w:cs="Arial"/>
        </w:rPr>
        <w:lastRenderedPageBreak/>
        <w:t>- numer</w:t>
      </w:r>
      <w:r w:rsidR="00A31EAC" w:rsidRPr="00411E26">
        <w:rPr>
          <w:rFonts w:ascii="Arial" w:hAnsi="Arial" w:cs="Arial"/>
        </w:rPr>
        <w:t xml:space="preserve"> umowy.</w:t>
      </w:r>
    </w:p>
    <w:p w14:paraId="55750123" w14:textId="33925E40" w:rsidR="001658E6" w:rsidRPr="00411E26" w:rsidRDefault="0093180D" w:rsidP="001C7512">
      <w:pPr>
        <w:suppressAutoHyphens/>
        <w:spacing w:after="0" w:line="276" w:lineRule="auto"/>
        <w:ind w:left="284" w:hanging="284"/>
        <w:jc w:val="both"/>
        <w:rPr>
          <w:rFonts w:ascii="Arial" w:eastAsia="Calibri" w:hAnsi="Arial" w:cs="Arial"/>
        </w:rPr>
      </w:pPr>
      <w:r w:rsidRPr="00411E26">
        <w:rPr>
          <w:rFonts w:ascii="Arial" w:eastAsia="Calibri" w:hAnsi="Arial" w:cs="Arial"/>
        </w:rPr>
        <w:t>3</w:t>
      </w:r>
      <w:r w:rsidR="001658E6" w:rsidRPr="00411E26">
        <w:rPr>
          <w:rFonts w:ascii="Arial" w:eastAsia="Calibri" w:hAnsi="Arial" w:cs="Arial"/>
        </w:rPr>
        <w:t xml:space="preserve">. </w:t>
      </w:r>
      <w:r w:rsidR="001658E6" w:rsidRPr="00411E26">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411E26" w:rsidRDefault="0093180D" w:rsidP="000115F9">
      <w:pPr>
        <w:suppressAutoHyphens/>
        <w:spacing w:after="0" w:line="276" w:lineRule="auto"/>
        <w:ind w:left="284" w:hanging="284"/>
        <w:jc w:val="both"/>
        <w:rPr>
          <w:rFonts w:ascii="Arial" w:eastAsia="Calibri" w:hAnsi="Arial" w:cs="Arial"/>
        </w:rPr>
      </w:pPr>
      <w:r w:rsidRPr="00411E26">
        <w:rPr>
          <w:rFonts w:ascii="Arial" w:eastAsia="Calibri" w:hAnsi="Arial" w:cs="Arial"/>
        </w:rPr>
        <w:t>4</w:t>
      </w:r>
      <w:r w:rsidR="001658E6" w:rsidRPr="00411E26">
        <w:rPr>
          <w:rFonts w:ascii="Arial" w:eastAsia="Calibri" w:hAnsi="Arial" w:cs="Arial"/>
        </w:rPr>
        <w:t xml:space="preserve">. </w:t>
      </w:r>
      <w:r w:rsidR="001658E6" w:rsidRPr="00411E26">
        <w:rPr>
          <w:rFonts w:ascii="Arial" w:eastAsia="Calibri" w:hAnsi="Arial" w:cs="Arial"/>
          <w:lang w:eastAsia="pl-PL"/>
        </w:rPr>
        <w:t>Za datę dokonania płatności przyjmuje się dzień obciążenia rachunku bankowego Zamawiającego.</w:t>
      </w:r>
    </w:p>
    <w:p w14:paraId="5D914FB5" w14:textId="6CE7F0E5" w:rsidR="001658E6" w:rsidRPr="00411E26" w:rsidRDefault="0093180D" w:rsidP="001C7512">
      <w:pPr>
        <w:suppressAutoHyphens/>
        <w:spacing w:after="0" w:line="276" w:lineRule="auto"/>
        <w:ind w:left="284" w:hanging="284"/>
        <w:jc w:val="both"/>
        <w:rPr>
          <w:rFonts w:ascii="Arial" w:eastAsia="Calibri" w:hAnsi="Arial" w:cs="Arial"/>
        </w:rPr>
      </w:pPr>
      <w:r w:rsidRPr="00411E26">
        <w:rPr>
          <w:rFonts w:ascii="Arial" w:eastAsia="Calibri" w:hAnsi="Arial" w:cs="Arial"/>
        </w:rPr>
        <w:t>5</w:t>
      </w:r>
      <w:r w:rsidR="001658E6" w:rsidRPr="00411E26">
        <w:rPr>
          <w:rFonts w:ascii="Arial" w:eastAsia="Calibri" w:hAnsi="Arial" w:cs="Arial"/>
        </w:rPr>
        <w:t xml:space="preserve">. </w:t>
      </w:r>
      <w:r w:rsidR="00C95350" w:rsidRPr="00411E26">
        <w:rPr>
          <w:rFonts w:ascii="Arial" w:eastAsia="Calibri" w:hAnsi="Arial" w:cs="Arial"/>
        </w:rPr>
        <w:t xml:space="preserve">Wykonawca przyjmuje do wiadomości, że Zamawiający przy zapłacie wynagrodzenia będzie stosował mechanizm podzielonej płatności, o którym mowa w art. </w:t>
      </w:r>
      <w:r w:rsidR="00C95350" w:rsidRPr="00411E26">
        <w:rPr>
          <w:rFonts w:ascii="Arial" w:eastAsia="Calibri" w:hAnsi="Arial" w:cs="Arial"/>
          <w:color w:val="000000"/>
        </w:rPr>
        <w:t>108a ust.                           1 ustawy z dnia 11 marca 2004 r. o podatku od towarów i usług (</w:t>
      </w:r>
      <w:r w:rsidR="00422A5D" w:rsidRPr="00411E26">
        <w:rPr>
          <w:rFonts w:ascii="Arial" w:eastAsia="Calibri" w:hAnsi="Arial" w:cs="Arial"/>
          <w:color w:val="000000"/>
        </w:rPr>
        <w:t xml:space="preserve">t. j. </w:t>
      </w:r>
      <w:r w:rsidR="00C95350" w:rsidRPr="00411E26">
        <w:rPr>
          <w:rFonts w:ascii="Arial" w:eastAsia="Calibri" w:hAnsi="Arial" w:cs="Arial"/>
          <w:color w:val="000000"/>
        </w:rPr>
        <w:t>Dz. U. z 202</w:t>
      </w:r>
      <w:r w:rsidR="00422A5D" w:rsidRPr="00411E26">
        <w:rPr>
          <w:rFonts w:ascii="Arial" w:eastAsia="Calibri" w:hAnsi="Arial" w:cs="Arial"/>
          <w:color w:val="000000"/>
        </w:rPr>
        <w:t>4</w:t>
      </w:r>
      <w:r w:rsidR="00C95350" w:rsidRPr="00411E26">
        <w:rPr>
          <w:rFonts w:ascii="Arial" w:eastAsia="Calibri" w:hAnsi="Arial" w:cs="Arial"/>
          <w:color w:val="000000"/>
        </w:rPr>
        <w:t xml:space="preserve"> r. poz. </w:t>
      </w:r>
      <w:r w:rsidR="00422A5D" w:rsidRPr="00411E26">
        <w:rPr>
          <w:rFonts w:ascii="Arial" w:eastAsia="Calibri" w:hAnsi="Arial" w:cs="Arial"/>
          <w:color w:val="000000"/>
        </w:rPr>
        <w:t>361</w:t>
      </w:r>
      <w:r w:rsidR="00C95350" w:rsidRPr="00411E26">
        <w:rPr>
          <w:rFonts w:ascii="Arial" w:eastAsia="Calibri" w:hAnsi="Arial" w:cs="Arial"/>
        </w:rPr>
        <w:t>).</w:t>
      </w:r>
    </w:p>
    <w:p w14:paraId="2AABC565" w14:textId="0DA33186" w:rsidR="001658E6" w:rsidRPr="00411E26" w:rsidRDefault="0093180D" w:rsidP="001C7512">
      <w:pPr>
        <w:suppressAutoHyphens/>
        <w:spacing w:after="0" w:line="276" w:lineRule="auto"/>
        <w:ind w:left="284" w:hanging="284"/>
        <w:jc w:val="both"/>
        <w:rPr>
          <w:rFonts w:ascii="Arial" w:eastAsia="Calibri" w:hAnsi="Arial" w:cs="Arial"/>
        </w:rPr>
      </w:pPr>
      <w:r w:rsidRPr="00411E26">
        <w:rPr>
          <w:rFonts w:ascii="Arial" w:eastAsia="Calibri" w:hAnsi="Arial" w:cs="Arial"/>
        </w:rPr>
        <w:t>6</w:t>
      </w:r>
      <w:r w:rsidR="001658E6" w:rsidRPr="00411E26">
        <w:rPr>
          <w:rFonts w:ascii="Arial" w:eastAsia="Calibri" w:hAnsi="Arial" w:cs="Arial"/>
        </w:rPr>
        <w:t xml:space="preserve">. </w:t>
      </w:r>
      <w:r w:rsidR="001658E6" w:rsidRPr="00411E26">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411E26" w:rsidRDefault="0093180D" w:rsidP="001C7512">
      <w:pPr>
        <w:suppressAutoHyphens/>
        <w:spacing w:after="0" w:line="276" w:lineRule="auto"/>
        <w:ind w:left="284" w:hanging="284"/>
        <w:jc w:val="both"/>
        <w:rPr>
          <w:rFonts w:ascii="Arial" w:eastAsia="Times New Roman" w:hAnsi="Arial" w:cs="Arial"/>
          <w:lang w:eastAsia="pl-PL"/>
        </w:rPr>
      </w:pPr>
      <w:r w:rsidRPr="00411E26">
        <w:rPr>
          <w:rFonts w:ascii="Arial" w:eastAsia="Calibri" w:hAnsi="Arial" w:cs="Arial"/>
        </w:rPr>
        <w:t>7</w:t>
      </w:r>
      <w:r w:rsidR="001658E6" w:rsidRPr="00411E26">
        <w:rPr>
          <w:rFonts w:ascii="Arial" w:eastAsia="Calibri" w:hAnsi="Arial" w:cs="Arial"/>
        </w:rPr>
        <w:t xml:space="preserve">. </w:t>
      </w:r>
      <w:r w:rsidR="001658E6" w:rsidRPr="00411E26">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411E26" w:rsidRDefault="001658E6" w:rsidP="001658E6">
      <w:pPr>
        <w:suppressAutoHyphens/>
        <w:spacing w:after="0" w:line="276" w:lineRule="auto"/>
        <w:jc w:val="both"/>
        <w:rPr>
          <w:rFonts w:ascii="Arial" w:eastAsia="Times New Roman" w:hAnsi="Arial" w:cs="Arial"/>
          <w:lang w:eastAsia="pl-PL"/>
        </w:rPr>
      </w:pPr>
    </w:p>
    <w:p w14:paraId="6F520DAF" w14:textId="77777777" w:rsidR="001658E6" w:rsidRPr="00411E26"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411E26">
        <w:rPr>
          <w:rFonts w:ascii="Arial" w:eastAsia="NSimSun" w:hAnsi="Arial" w:cs="Arial"/>
          <w:b/>
          <w:bCs/>
          <w:color w:val="000000"/>
          <w:kern w:val="2"/>
          <w:lang w:eastAsia="zh-CN" w:bidi="hi-IN"/>
        </w:rPr>
        <w:t>§ 6.</w:t>
      </w:r>
    </w:p>
    <w:p w14:paraId="39E3D5EE" w14:textId="77777777" w:rsidR="001658E6" w:rsidRPr="00411E26"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411E26">
        <w:rPr>
          <w:rFonts w:ascii="Arial" w:eastAsia="NSimSun" w:hAnsi="Arial" w:cs="Arial"/>
          <w:b/>
          <w:bCs/>
          <w:color w:val="000000"/>
          <w:kern w:val="2"/>
          <w:lang w:eastAsia="zh-CN" w:bidi="hi-IN"/>
        </w:rPr>
        <w:t>Podwykonawcy</w:t>
      </w:r>
    </w:p>
    <w:p w14:paraId="6219A75A" w14:textId="0DAFE29F" w:rsidR="001658E6" w:rsidRPr="00411E26" w:rsidRDefault="0093180D" w:rsidP="001C7512">
      <w:pPr>
        <w:suppressAutoHyphens/>
        <w:spacing w:after="0" w:line="276" w:lineRule="auto"/>
        <w:ind w:left="284" w:hanging="284"/>
        <w:jc w:val="both"/>
        <w:textAlignment w:val="baseline"/>
        <w:rPr>
          <w:rFonts w:ascii="Arial" w:eastAsia="Times New Roman" w:hAnsi="Arial" w:cs="Arial"/>
          <w:kern w:val="2"/>
          <w:lang w:eastAsia="pl-PL" w:bidi="hi-IN"/>
        </w:rPr>
      </w:pPr>
      <w:r w:rsidRPr="00411E26">
        <w:rPr>
          <w:rFonts w:ascii="Arial" w:eastAsia="Times New Roman" w:hAnsi="Arial" w:cs="Arial"/>
          <w:kern w:val="2"/>
          <w:lang w:eastAsia="pl-PL" w:bidi="hi-IN"/>
        </w:rPr>
        <w:t>1</w:t>
      </w:r>
      <w:r w:rsidR="001658E6" w:rsidRPr="00411E26">
        <w:rPr>
          <w:rFonts w:ascii="Arial" w:eastAsia="Times New Roman" w:hAnsi="Arial" w:cs="Arial"/>
          <w:kern w:val="2"/>
          <w:lang w:eastAsia="pl-PL" w:bidi="hi-IN"/>
        </w:rPr>
        <w:t>. Wykonawca zobowiązuje się wykonać przedmiot Umowy co do zasady siłami własnymi</w:t>
      </w:r>
      <w:r w:rsidR="00C92FF2" w:rsidRPr="00411E26">
        <w:rPr>
          <w:rFonts w:ascii="Arial" w:eastAsia="Times New Roman" w:hAnsi="Arial" w:cs="Arial"/>
          <w:kern w:val="2"/>
          <w:lang w:eastAsia="pl-PL" w:bidi="hi-IN"/>
        </w:rPr>
        <w:t>.</w:t>
      </w:r>
      <w:r w:rsidR="001658E6" w:rsidRPr="00411E26">
        <w:rPr>
          <w:rFonts w:ascii="Arial" w:eastAsia="Times New Roman" w:hAnsi="Arial" w:cs="Arial"/>
          <w:kern w:val="2"/>
          <w:lang w:eastAsia="pl-PL" w:bidi="hi-IN"/>
        </w:rPr>
        <w:t xml:space="preserve"> </w:t>
      </w:r>
    </w:p>
    <w:p w14:paraId="0D360F40" w14:textId="41D3C8E6" w:rsidR="001658E6" w:rsidRPr="00411E26" w:rsidRDefault="001658E6" w:rsidP="00566088">
      <w:pPr>
        <w:numPr>
          <w:ilvl w:val="0"/>
          <w:numId w:val="24"/>
        </w:numPr>
        <w:tabs>
          <w:tab w:val="clear" w:pos="0"/>
          <w:tab w:val="num" w:pos="142"/>
        </w:tabs>
        <w:suppressAutoHyphens/>
        <w:spacing w:after="0" w:line="276" w:lineRule="auto"/>
        <w:ind w:left="284" w:hanging="284"/>
        <w:jc w:val="both"/>
        <w:textAlignment w:val="baseline"/>
        <w:rPr>
          <w:rFonts w:ascii="Arial" w:eastAsia="NSimSun" w:hAnsi="Arial" w:cs="Arial"/>
          <w:kern w:val="2"/>
          <w:lang w:eastAsia="zh-CN" w:bidi="hi-IN"/>
        </w:rPr>
      </w:pPr>
      <w:r w:rsidRPr="00411E26">
        <w:rPr>
          <w:rFonts w:ascii="Arial" w:eastAsia="Times New Roman" w:hAnsi="Arial" w:cs="Arial"/>
          <w:kern w:val="2"/>
          <w:lang w:eastAsia="pl-PL" w:bidi="hi-IN"/>
        </w:rPr>
        <w:t xml:space="preserve">W przypadku realizacji przedmiot Umowy z udziałem Podwykonawcy </w:t>
      </w:r>
      <w:r w:rsidRPr="00411E26">
        <w:rPr>
          <w:rFonts w:ascii="Arial" w:eastAsia="NSimSun" w:hAnsi="Arial" w:cs="Arial"/>
          <w:kern w:val="2"/>
          <w:lang w:eastAsia="zh-CN" w:bidi="hi-IN"/>
        </w:rPr>
        <w:t>kwota wynagrodzenia podwykonawcy nie powinna być wyższa, niż wartość danego zakresu dostaw wynikająca z oferty Wykonawcy.</w:t>
      </w:r>
    </w:p>
    <w:p w14:paraId="6DF3BEC6" w14:textId="77777777" w:rsidR="001658E6" w:rsidRPr="00411E26" w:rsidRDefault="001658E6" w:rsidP="00566088">
      <w:pPr>
        <w:numPr>
          <w:ilvl w:val="0"/>
          <w:numId w:val="24"/>
        </w:numPr>
        <w:tabs>
          <w:tab w:val="clear" w:pos="0"/>
          <w:tab w:val="num" w:pos="284"/>
        </w:tabs>
        <w:suppressAutoHyphens/>
        <w:spacing w:after="0" w:line="276" w:lineRule="auto"/>
        <w:ind w:left="284" w:hanging="284"/>
        <w:jc w:val="both"/>
        <w:rPr>
          <w:rFonts w:ascii="Arial" w:eastAsia="Times New Roman" w:hAnsi="Arial" w:cs="Arial"/>
          <w:lang w:eastAsia="pl-PL"/>
        </w:rPr>
      </w:pPr>
      <w:r w:rsidRPr="00411E26">
        <w:rPr>
          <w:rFonts w:ascii="Arial" w:eastAsia="Times New Roman" w:hAnsi="Arial" w:cs="Arial"/>
          <w:lang w:eastAsia="pl-PL"/>
        </w:rPr>
        <w:t>Wykonywanie dostaw z udziałem Podwykonawcy może odbywać się wyłącznie na zasadach określonych w niniejszej Umowie oraz w kodeksie cywilnym.</w:t>
      </w:r>
    </w:p>
    <w:p w14:paraId="3AEA986F" w14:textId="43018B86" w:rsidR="001658E6" w:rsidRPr="00411E26"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lang w:eastAsia="pl-PL"/>
        </w:rPr>
      </w:pPr>
      <w:r w:rsidRPr="00411E26">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sidRPr="00411E26">
        <w:rPr>
          <w:rFonts w:ascii="Arial" w:eastAsia="Times New Roman" w:hAnsi="Arial" w:cs="Arial"/>
          <w:lang w:eastAsia="pl-PL"/>
        </w:rPr>
        <w:br/>
      </w:r>
      <w:r w:rsidRPr="00411E26">
        <w:rPr>
          <w:rFonts w:ascii="Arial" w:eastAsia="Times New Roman" w:hAnsi="Arial" w:cs="Arial"/>
          <w:lang w:eastAsia="pl-PL"/>
        </w:rPr>
        <w:t>i obowiązki Wykonawcy, ukształtowane postanowieniami umowy zawartej między Zamawiającym a Wykonawcą.</w:t>
      </w:r>
    </w:p>
    <w:p w14:paraId="54E6A062" w14:textId="77777777" w:rsidR="001658E6" w:rsidRPr="00411E26"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lang w:eastAsia="pl-PL"/>
        </w:rPr>
      </w:pPr>
      <w:r w:rsidRPr="00411E26">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56B3D0B7" w14:textId="2366710A" w:rsidR="001658E6" w:rsidRPr="00411E26" w:rsidRDefault="001658E6" w:rsidP="00411E26">
      <w:pPr>
        <w:numPr>
          <w:ilvl w:val="0"/>
          <w:numId w:val="24"/>
        </w:numPr>
        <w:tabs>
          <w:tab w:val="clear" w:pos="0"/>
          <w:tab w:val="num" w:pos="142"/>
        </w:tabs>
        <w:suppressAutoHyphens/>
        <w:spacing w:after="0" w:line="276" w:lineRule="auto"/>
        <w:ind w:left="284" w:hanging="284"/>
        <w:jc w:val="both"/>
        <w:rPr>
          <w:rFonts w:ascii="Arial" w:eastAsia="Times New Roman" w:hAnsi="Arial" w:cs="Arial"/>
          <w:lang w:eastAsia="pl-PL"/>
        </w:rPr>
      </w:pPr>
      <w:r w:rsidRPr="00411E26">
        <w:rPr>
          <w:rFonts w:ascii="Arial" w:eastAsia="Times New Roman" w:hAnsi="Arial" w:cs="Arial"/>
          <w:lang w:eastAsia="pl-PL"/>
        </w:rPr>
        <w:t>Powierzenie  wykonania części zamówienia Podwykonawcom nie zwalnia Wykonawcy z odpowiedzialności za należyte wykonanie przedmiotu Umowy.</w:t>
      </w:r>
    </w:p>
    <w:p w14:paraId="4B5ADAE4" w14:textId="77777777" w:rsidR="001658E6" w:rsidRPr="00411E26" w:rsidRDefault="001658E6" w:rsidP="00566088">
      <w:pPr>
        <w:numPr>
          <w:ilvl w:val="0"/>
          <w:numId w:val="24"/>
        </w:numPr>
        <w:tabs>
          <w:tab w:val="clear" w:pos="0"/>
          <w:tab w:val="num" w:pos="284"/>
        </w:tabs>
        <w:suppressAutoHyphens/>
        <w:spacing w:after="200" w:line="276" w:lineRule="auto"/>
        <w:ind w:left="284" w:hanging="284"/>
        <w:contextualSpacing/>
        <w:jc w:val="both"/>
        <w:rPr>
          <w:rFonts w:ascii="Arial" w:eastAsia="Calibri" w:hAnsi="Arial" w:cs="Arial"/>
          <w:lang w:eastAsia="pl-PL"/>
        </w:rPr>
      </w:pPr>
      <w:r w:rsidRPr="00411E26">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411E26"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411E26" w:rsidRDefault="001658E6" w:rsidP="001658E6">
      <w:pPr>
        <w:suppressAutoHyphens/>
        <w:spacing w:after="0" w:line="276" w:lineRule="auto"/>
        <w:jc w:val="center"/>
        <w:rPr>
          <w:rFonts w:ascii="Arial" w:eastAsia="Calibri" w:hAnsi="Arial" w:cs="Arial"/>
          <w:b/>
          <w:bCs/>
        </w:rPr>
      </w:pPr>
      <w:r w:rsidRPr="00411E26">
        <w:rPr>
          <w:rFonts w:ascii="Arial" w:eastAsia="Calibri" w:hAnsi="Arial" w:cs="Arial"/>
          <w:b/>
          <w:bCs/>
        </w:rPr>
        <w:t>§ 7.</w:t>
      </w:r>
    </w:p>
    <w:p w14:paraId="0D2897B9" w14:textId="77777777" w:rsidR="001658E6" w:rsidRPr="00411E26" w:rsidRDefault="001658E6" w:rsidP="001658E6">
      <w:pPr>
        <w:suppressAutoHyphens/>
        <w:spacing w:after="0" w:line="276" w:lineRule="auto"/>
        <w:jc w:val="center"/>
        <w:rPr>
          <w:rFonts w:ascii="Arial" w:eastAsia="Times New Roman" w:hAnsi="Arial" w:cs="Arial"/>
          <w:b/>
          <w:lang w:eastAsia="pl-PL"/>
        </w:rPr>
      </w:pPr>
      <w:r w:rsidRPr="00411E26">
        <w:rPr>
          <w:rFonts w:ascii="Arial" w:eastAsia="Times New Roman" w:hAnsi="Arial" w:cs="Arial"/>
          <w:b/>
          <w:lang w:eastAsia="pl-PL"/>
        </w:rPr>
        <w:t>Rękojmia za wady i gwarancja jakości</w:t>
      </w:r>
    </w:p>
    <w:p w14:paraId="2EC9F3A8" w14:textId="7518CB2E" w:rsidR="00C92FF2" w:rsidRPr="00411E26" w:rsidRDefault="00C92FF2" w:rsidP="00566088">
      <w:pPr>
        <w:numPr>
          <w:ilvl w:val="0"/>
          <w:numId w:val="17"/>
        </w:numPr>
        <w:suppressAutoHyphens/>
        <w:spacing w:after="0" w:line="276" w:lineRule="auto"/>
        <w:jc w:val="both"/>
        <w:rPr>
          <w:rFonts w:ascii="Arial" w:eastAsia="Times New Roman" w:hAnsi="Arial" w:cs="Arial"/>
          <w:color w:val="000000"/>
          <w:lang w:eastAsia="pl-PL"/>
        </w:rPr>
      </w:pPr>
      <w:r w:rsidRPr="00411E26">
        <w:rPr>
          <w:rFonts w:ascii="Arial" w:eastAsia="Times New Roman" w:hAnsi="Arial" w:cs="Arial"/>
          <w:color w:val="000000"/>
          <w:lang w:eastAsia="pl-PL"/>
        </w:rPr>
        <w:t xml:space="preserve">Wykonawca jest odpowiedzialny z tytułu rękojmi za wady na zasadach określonych </w:t>
      </w:r>
      <w:r w:rsidRPr="00411E26">
        <w:rPr>
          <w:rFonts w:ascii="Arial" w:eastAsia="Times New Roman" w:hAnsi="Arial" w:cs="Arial"/>
          <w:color w:val="000000"/>
          <w:lang w:eastAsia="pl-PL"/>
        </w:rPr>
        <w:br/>
        <w:t xml:space="preserve">w przepisach kodeksu cywilnego. </w:t>
      </w:r>
    </w:p>
    <w:p w14:paraId="35AE5B07" w14:textId="164D5B60" w:rsidR="004C6AE1" w:rsidRPr="00411E26" w:rsidRDefault="004C6AE1" w:rsidP="00566088">
      <w:pPr>
        <w:numPr>
          <w:ilvl w:val="0"/>
          <w:numId w:val="17"/>
        </w:numPr>
        <w:suppressAutoHyphens/>
        <w:spacing w:after="0" w:line="276" w:lineRule="auto"/>
        <w:jc w:val="both"/>
        <w:rPr>
          <w:rFonts w:ascii="Arial" w:eastAsia="Times New Roman" w:hAnsi="Arial" w:cs="Arial"/>
          <w:color w:val="000000"/>
          <w:lang w:eastAsia="pl-PL"/>
        </w:rPr>
      </w:pPr>
      <w:r w:rsidRPr="00411E26">
        <w:rPr>
          <w:rFonts w:ascii="Arial" w:eastAsia="Times New Roman" w:hAnsi="Arial" w:cs="Arial"/>
          <w:color w:val="000000"/>
          <w:lang w:eastAsia="pl-PL"/>
        </w:rPr>
        <w:t xml:space="preserve">Wykonawca udziela gwarancji jakości na przedmiot Umowy na okres </w:t>
      </w:r>
      <w:r w:rsidRPr="00411E26">
        <w:rPr>
          <w:rFonts w:ascii="Arial" w:eastAsia="Times New Roman" w:hAnsi="Arial" w:cs="Arial"/>
          <w:b/>
          <w:color w:val="000000"/>
          <w:lang w:eastAsia="pl-PL"/>
        </w:rPr>
        <w:t>przydatny do spożycia</w:t>
      </w:r>
      <w:r w:rsidR="00C07FD3" w:rsidRPr="00411E26">
        <w:rPr>
          <w:rFonts w:ascii="Arial" w:eastAsia="Times New Roman" w:hAnsi="Arial" w:cs="Arial"/>
          <w:color w:val="000000"/>
          <w:lang w:eastAsia="pl-PL"/>
        </w:rPr>
        <w:t xml:space="preserve"> zgodnie z gwarancją producenta. </w:t>
      </w:r>
    </w:p>
    <w:p w14:paraId="7CE6FB00" w14:textId="77777777" w:rsidR="004C6AE1" w:rsidRPr="00411E26" w:rsidRDefault="004C6AE1" w:rsidP="00566088">
      <w:pPr>
        <w:numPr>
          <w:ilvl w:val="0"/>
          <w:numId w:val="17"/>
        </w:numPr>
        <w:suppressAutoHyphens/>
        <w:spacing w:after="0" w:line="276" w:lineRule="auto"/>
        <w:contextualSpacing/>
        <w:jc w:val="both"/>
        <w:rPr>
          <w:rFonts w:ascii="Arial" w:eastAsia="Times New Roman" w:hAnsi="Arial" w:cs="Arial"/>
          <w:color w:val="000000"/>
          <w:lang w:eastAsia="pl-PL"/>
        </w:rPr>
      </w:pPr>
      <w:r w:rsidRPr="00411E26">
        <w:rPr>
          <w:rFonts w:ascii="Arial" w:eastAsia="Times New Roman" w:hAnsi="Arial" w:cs="Arial"/>
          <w:color w:val="000000"/>
          <w:lang w:eastAsia="pl-PL"/>
        </w:rPr>
        <w:lastRenderedPageBreak/>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3BCD9EBC" w:rsidR="004C6AE1" w:rsidRPr="00411E26" w:rsidRDefault="004C6AE1" w:rsidP="00566088">
      <w:pPr>
        <w:numPr>
          <w:ilvl w:val="0"/>
          <w:numId w:val="17"/>
        </w:numPr>
        <w:suppressAutoHyphens/>
        <w:spacing w:after="0" w:line="276" w:lineRule="auto"/>
        <w:jc w:val="both"/>
        <w:rPr>
          <w:rFonts w:ascii="Arial" w:eastAsia="Times New Roman" w:hAnsi="Arial" w:cs="Arial"/>
          <w:color w:val="000000"/>
        </w:rPr>
      </w:pPr>
      <w:r w:rsidRPr="00411E26">
        <w:rPr>
          <w:rFonts w:ascii="Arial" w:eastAsia="Times New Roman" w:hAnsi="Arial" w:cs="Arial"/>
          <w:color w:val="000000"/>
        </w:rPr>
        <w:t xml:space="preserve">Gwarancja obejmuje swoim zakresem rzeczowym dostawy zawarte w przedmiocie Umowy. Okres gwarancji jest jednakowy dla całego ww. zakresu rzeczowego zgodnie z § 1 Umowy i rozpoczyna swój bieg od daty podpisania </w:t>
      </w:r>
      <w:r w:rsidR="00186FBD" w:rsidRPr="00411E26">
        <w:rPr>
          <w:rFonts w:ascii="Arial" w:eastAsia="Times New Roman" w:hAnsi="Arial" w:cs="Arial"/>
          <w:color w:val="000000"/>
        </w:rPr>
        <w:t xml:space="preserve">faktury przez </w:t>
      </w:r>
      <w:r w:rsidR="00E74D2F" w:rsidRPr="00411E26">
        <w:rPr>
          <w:rFonts w:ascii="Arial" w:eastAsia="Times New Roman" w:hAnsi="Arial" w:cs="Arial"/>
          <w:color w:val="000000"/>
        </w:rPr>
        <w:t xml:space="preserve">osoby wskazane w </w:t>
      </w:r>
      <w:r w:rsidR="00E74D2F" w:rsidRPr="00411E26">
        <w:rPr>
          <w:rFonts w:ascii="Arial" w:eastAsia="Calibri" w:hAnsi="Arial" w:cs="Arial"/>
          <w:bCs/>
        </w:rPr>
        <w:t>§ 3 ust. 1</w:t>
      </w:r>
      <w:r w:rsidRPr="00411E26">
        <w:rPr>
          <w:rFonts w:ascii="Arial" w:eastAsia="Times New Roman" w:hAnsi="Arial" w:cs="Arial"/>
          <w:color w:val="000000"/>
        </w:rPr>
        <w:t>.</w:t>
      </w:r>
    </w:p>
    <w:p w14:paraId="6DEFF621" w14:textId="6F23EC6C" w:rsidR="006A284B" w:rsidRPr="00411E26" w:rsidRDefault="006A284B" w:rsidP="00566088">
      <w:pPr>
        <w:numPr>
          <w:ilvl w:val="0"/>
          <w:numId w:val="17"/>
        </w:numPr>
        <w:spacing w:after="0" w:line="276" w:lineRule="auto"/>
        <w:jc w:val="both"/>
        <w:rPr>
          <w:rFonts w:ascii="Arial" w:hAnsi="Arial" w:cs="Arial"/>
        </w:rPr>
      </w:pPr>
      <w:r w:rsidRPr="00411E26">
        <w:rPr>
          <w:rFonts w:ascii="Arial" w:hAnsi="Arial" w:cs="Arial"/>
        </w:rPr>
        <w:t xml:space="preserve">Odbioru ilościowo - jakościowego towaru dokonuje uprawniony </w:t>
      </w:r>
      <w:r w:rsidR="00C92FF2" w:rsidRPr="00411E26">
        <w:rPr>
          <w:rFonts w:ascii="Arial" w:hAnsi="Arial" w:cs="Arial"/>
        </w:rPr>
        <w:t>przedstawiciel zamawiającego</w:t>
      </w:r>
      <w:r w:rsidRPr="00411E26">
        <w:rPr>
          <w:rFonts w:ascii="Arial" w:hAnsi="Arial" w:cs="Arial"/>
        </w:rPr>
        <w:t xml:space="preserve">. </w:t>
      </w:r>
    </w:p>
    <w:p w14:paraId="5031EFEF" w14:textId="6FD615F6" w:rsidR="00275AED" w:rsidRPr="00411E26" w:rsidRDefault="00275AED" w:rsidP="00566088">
      <w:pPr>
        <w:numPr>
          <w:ilvl w:val="0"/>
          <w:numId w:val="17"/>
        </w:numPr>
        <w:suppressAutoHyphens/>
        <w:spacing w:after="0" w:line="276" w:lineRule="auto"/>
        <w:jc w:val="both"/>
        <w:rPr>
          <w:rFonts w:ascii="Arial" w:eastAsia="Times New Roman" w:hAnsi="Arial" w:cs="Arial"/>
          <w:color w:val="000000"/>
        </w:rPr>
      </w:pPr>
      <w:r w:rsidRPr="00411E26">
        <w:rPr>
          <w:rFonts w:ascii="Arial" w:eastAsia="Times New Roman" w:hAnsi="Arial" w:cs="Arial"/>
          <w:color w:val="000000"/>
        </w:rPr>
        <w:t xml:space="preserve">Zamawiający zgłaszać będzie reklamację Wykonawcy telefonicznie pod  </w:t>
      </w:r>
      <w:r w:rsidRPr="00411E26">
        <w:rPr>
          <w:rFonts w:ascii="Arial" w:eastAsia="Times New Roman" w:hAnsi="Arial" w:cs="Arial"/>
          <w:color w:val="000000"/>
        </w:rPr>
        <w:br/>
        <w:t xml:space="preserve">nr </w:t>
      </w:r>
      <w:r w:rsidRPr="00411E26">
        <w:rPr>
          <w:rFonts w:ascii="Arial" w:eastAsia="Times New Roman" w:hAnsi="Arial" w:cs="Arial"/>
          <w:b/>
          <w:color w:val="000000"/>
        </w:rPr>
        <w:t>tel</w:t>
      </w:r>
      <w:r w:rsidR="00647F02" w:rsidRPr="00411E26">
        <w:rPr>
          <w:rFonts w:ascii="Arial" w:eastAsia="Times New Roman" w:hAnsi="Arial" w:cs="Arial"/>
          <w:b/>
          <w:color w:val="000000"/>
        </w:rPr>
        <w:t xml:space="preserve">: </w:t>
      </w:r>
      <w:r w:rsidR="004E7664" w:rsidRPr="00411E26">
        <w:rPr>
          <w:rFonts w:ascii="Arial" w:eastAsia="Times New Roman" w:hAnsi="Arial" w:cs="Arial"/>
          <w:b/>
          <w:color w:val="000000"/>
        </w:rPr>
        <w:t>………………..</w:t>
      </w:r>
      <w:r w:rsidRPr="00411E26">
        <w:rPr>
          <w:rFonts w:ascii="Arial" w:eastAsia="Times New Roman" w:hAnsi="Arial" w:cs="Arial"/>
          <w:color w:val="000000"/>
        </w:rPr>
        <w:t xml:space="preserve"> lub pocztą elektroniczną na adres </w:t>
      </w:r>
      <w:r w:rsidR="004E7664" w:rsidRPr="00411E26">
        <w:rPr>
          <w:rFonts w:ascii="Arial" w:eastAsia="Times New Roman" w:hAnsi="Arial" w:cs="Arial"/>
          <w:b/>
          <w:color w:val="000000"/>
        </w:rPr>
        <w:t>……………………</w:t>
      </w:r>
      <w:r w:rsidR="00647F02" w:rsidRPr="00411E26">
        <w:rPr>
          <w:rFonts w:ascii="Arial" w:eastAsia="Times New Roman" w:hAnsi="Arial" w:cs="Arial"/>
          <w:b/>
          <w:color w:val="000000"/>
        </w:rPr>
        <w:t>,</w:t>
      </w:r>
      <w:r w:rsidRPr="00411E26">
        <w:rPr>
          <w:rFonts w:ascii="Arial" w:eastAsia="Times New Roman" w:hAnsi="Arial" w:cs="Arial"/>
          <w:color w:val="000000"/>
        </w:rPr>
        <w:t xml:space="preserve"> a następnie bez zbędnej zwłoki na piśmie na adres</w:t>
      </w:r>
      <w:r w:rsidR="00647F02" w:rsidRPr="00411E26">
        <w:rPr>
          <w:rFonts w:ascii="Arial" w:eastAsia="Times New Roman" w:hAnsi="Arial" w:cs="Arial"/>
          <w:color w:val="000000"/>
        </w:rPr>
        <w:t>:</w:t>
      </w:r>
      <w:r w:rsidRPr="00411E26">
        <w:rPr>
          <w:rFonts w:ascii="Arial" w:eastAsia="Times New Roman" w:hAnsi="Arial" w:cs="Arial"/>
          <w:color w:val="000000"/>
        </w:rPr>
        <w:t xml:space="preserve"> </w:t>
      </w:r>
      <w:r w:rsidR="004E7664" w:rsidRPr="00411E26">
        <w:rPr>
          <w:rFonts w:ascii="Arial" w:eastAsia="Times New Roman" w:hAnsi="Arial" w:cs="Arial"/>
          <w:b/>
          <w:color w:val="000000"/>
        </w:rPr>
        <w:t>……………………………………..</w:t>
      </w:r>
      <w:r w:rsidR="00647F02" w:rsidRPr="00411E26">
        <w:rPr>
          <w:rFonts w:ascii="Arial" w:eastAsia="Times New Roman" w:hAnsi="Arial" w:cs="Arial"/>
          <w:color w:val="000000"/>
        </w:rPr>
        <w:t>.</w:t>
      </w:r>
      <w:r w:rsidRPr="00411E26">
        <w:rPr>
          <w:rFonts w:ascii="Arial" w:eastAsia="Times New Roman" w:hAnsi="Arial" w:cs="Arial"/>
          <w:color w:val="000000"/>
        </w:rPr>
        <w:t xml:space="preserve">     </w:t>
      </w:r>
    </w:p>
    <w:p w14:paraId="37BB7733" w14:textId="2FBC1D4B" w:rsidR="00B97A8F" w:rsidRPr="00411E26" w:rsidRDefault="00B97A8F" w:rsidP="00566088">
      <w:pPr>
        <w:numPr>
          <w:ilvl w:val="0"/>
          <w:numId w:val="17"/>
        </w:numPr>
        <w:suppressAutoHyphens/>
        <w:spacing w:after="0" w:line="276" w:lineRule="auto"/>
        <w:ind w:left="426" w:hanging="426"/>
        <w:jc w:val="both"/>
        <w:rPr>
          <w:rFonts w:ascii="Arial" w:eastAsia="Times New Roman" w:hAnsi="Arial" w:cs="Arial"/>
          <w:color w:val="000000"/>
        </w:rPr>
      </w:pPr>
      <w:r w:rsidRPr="00411E26">
        <w:rPr>
          <w:rFonts w:ascii="Arial" w:eastAsia="Times New Roman" w:hAnsi="Arial" w:cs="Arial"/>
          <w:color w:val="000000"/>
        </w:rPr>
        <w:t xml:space="preserve">Wykonawca ma obowiązek informować na piśmie Zamawiającego o każdej zmianie </w:t>
      </w:r>
      <w:r w:rsidR="00883B0A" w:rsidRPr="00411E26">
        <w:rPr>
          <w:rFonts w:ascii="Arial" w:eastAsia="Times New Roman" w:hAnsi="Arial" w:cs="Arial"/>
          <w:color w:val="000000"/>
        </w:rPr>
        <w:br/>
      </w:r>
      <w:r w:rsidRPr="00411E26">
        <w:rPr>
          <w:rFonts w:ascii="Arial" w:eastAsia="Times New Roman" w:hAnsi="Arial" w:cs="Arial"/>
          <w:color w:val="000000"/>
        </w:rPr>
        <w:t xml:space="preserve">ww. adresu lub numerów, pod rygorem skutecznego zgłoszenia wad pod adres lub numer wskazany uprzednio. </w:t>
      </w:r>
    </w:p>
    <w:p w14:paraId="2DD8A104" w14:textId="7A8A2D06" w:rsidR="00B97A8F" w:rsidRPr="00411E26" w:rsidRDefault="00B97A8F" w:rsidP="00566088">
      <w:pPr>
        <w:numPr>
          <w:ilvl w:val="0"/>
          <w:numId w:val="17"/>
        </w:numPr>
        <w:suppressAutoHyphens/>
        <w:spacing w:after="0" w:line="276" w:lineRule="auto"/>
        <w:ind w:left="426" w:hanging="426"/>
        <w:jc w:val="both"/>
        <w:rPr>
          <w:rFonts w:ascii="Arial" w:eastAsia="Times New Roman" w:hAnsi="Arial" w:cs="Arial"/>
          <w:color w:val="000000"/>
          <w:lang w:eastAsia="pl-PL"/>
        </w:rPr>
      </w:pPr>
      <w:r w:rsidRPr="00411E26">
        <w:rPr>
          <w:rFonts w:ascii="Arial" w:eastAsia="Times New Roman" w:hAnsi="Arial" w:cs="Arial"/>
          <w:color w:val="000000"/>
        </w:rPr>
        <w:t>Wykonawca oświadcza że dokonane dosta</w:t>
      </w:r>
      <w:r w:rsidR="008B6D11" w:rsidRPr="00411E26">
        <w:rPr>
          <w:rFonts w:ascii="Arial" w:eastAsia="Times New Roman" w:hAnsi="Arial" w:cs="Arial"/>
          <w:color w:val="000000"/>
        </w:rPr>
        <w:t>wy towaru są pełnowartościowe i</w:t>
      </w:r>
      <w:r w:rsidRPr="00411E26">
        <w:rPr>
          <w:rFonts w:ascii="Arial" w:eastAsia="Times New Roman" w:hAnsi="Arial" w:cs="Arial"/>
          <w:color w:val="000000"/>
        </w:rPr>
        <w:t xml:space="preserve"> zgodne                      z opisem przedmiotu zamówienia. </w:t>
      </w:r>
    </w:p>
    <w:p w14:paraId="6AA5E6D9" w14:textId="1E4F1F58" w:rsidR="00B97A8F" w:rsidRPr="00411E26" w:rsidRDefault="00B97A8F" w:rsidP="00566088">
      <w:pPr>
        <w:numPr>
          <w:ilvl w:val="0"/>
          <w:numId w:val="17"/>
        </w:numPr>
        <w:suppressAutoHyphens/>
        <w:spacing w:after="0" w:line="276" w:lineRule="auto"/>
        <w:ind w:left="426" w:hanging="426"/>
        <w:jc w:val="both"/>
        <w:rPr>
          <w:rFonts w:ascii="Arial" w:eastAsia="Times New Roman" w:hAnsi="Arial" w:cs="Arial"/>
          <w:lang w:eastAsia="pl-PL"/>
        </w:rPr>
      </w:pPr>
      <w:r w:rsidRPr="00411E26">
        <w:rPr>
          <w:rFonts w:ascii="Arial" w:eastAsia="Times New Roman" w:hAnsi="Arial" w:cs="Arial"/>
        </w:rPr>
        <w:t xml:space="preserve">Wykonawca zobowiązany jest usunąć </w:t>
      </w:r>
      <w:r w:rsidR="008B6D11" w:rsidRPr="00411E26">
        <w:rPr>
          <w:rFonts w:ascii="Arial" w:eastAsia="Times New Roman" w:hAnsi="Arial" w:cs="Arial"/>
        </w:rPr>
        <w:t xml:space="preserve">na własny koszt zgłoszoną wadę </w:t>
      </w:r>
      <w:r w:rsidRPr="00411E26">
        <w:rPr>
          <w:rFonts w:ascii="Arial" w:eastAsia="Times New Roman" w:hAnsi="Arial" w:cs="Arial"/>
        </w:rPr>
        <w:t xml:space="preserve">w terminie </w:t>
      </w:r>
      <w:r w:rsidR="00C032CB" w:rsidRPr="00411E26">
        <w:rPr>
          <w:rFonts w:ascii="Arial" w:eastAsia="Times New Roman" w:hAnsi="Arial" w:cs="Arial"/>
        </w:rPr>
        <w:t>1 dnia roboczego lub w innym terminie wyznaczonym przez Zamawiającego.</w:t>
      </w:r>
    </w:p>
    <w:p w14:paraId="5C72277E" w14:textId="0315627A" w:rsidR="004C6AE1" w:rsidRPr="00411E26" w:rsidRDefault="004C6AE1" w:rsidP="00566088">
      <w:pPr>
        <w:numPr>
          <w:ilvl w:val="0"/>
          <w:numId w:val="17"/>
        </w:numPr>
        <w:suppressAutoHyphens/>
        <w:spacing w:after="0" w:line="276" w:lineRule="auto"/>
        <w:ind w:left="426" w:hanging="426"/>
        <w:jc w:val="both"/>
        <w:rPr>
          <w:rFonts w:ascii="Arial" w:eastAsia="Times New Roman" w:hAnsi="Arial" w:cs="Arial"/>
          <w:lang w:eastAsia="pl-PL"/>
        </w:rPr>
      </w:pPr>
      <w:r w:rsidRPr="00411E26">
        <w:rPr>
          <w:rFonts w:ascii="Arial" w:eastAsia="Times New Roman" w:hAnsi="Arial" w:cs="Arial"/>
        </w:rPr>
        <w:t>W przypadku ujawnienia się wady w zakresie przedmiotowym objętym gwarancją Zamawiający</w:t>
      </w:r>
      <w:r w:rsidRPr="00411E26">
        <w:rPr>
          <w:rFonts w:ascii="Arial" w:eastAsia="Times New Roman" w:hAnsi="Arial" w:cs="Arial"/>
          <w:b/>
        </w:rPr>
        <w:t xml:space="preserve"> </w:t>
      </w:r>
      <w:r w:rsidRPr="00411E26">
        <w:rPr>
          <w:rFonts w:ascii="Arial" w:eastAsia="Times New Roman" w:hAnsi="Arial" w:cs="Arial"/>
        </w:rPr>
        <w:t>dokona zgłoszenia tego faktu Wykonawcy. Zgłoszenie dokonane zostanie telefoniczne, faksem, lub pisemnie – zgodnie z danymi wskazanymi przez Wykonawcę w ust. 6.</w:t>
      </w:r>
    </w:p>
    <w:p w14:paraId="2505E514" w14:textId="7119BD0C" w:rsidR="004C6AE1" w:rsidRPr="00411E26" w:rsidRDefault="004C6AE1" w:rsidP="00566088">
      <w:pPr>
        <w:numPr>
          <w:ilvl w:val="0"/>
          <w:numId w:val="17"/>
        </w:numPr>
        <w:suppressAutoHyphens/>
        <w:spacing w:after="0" w:line="276" w:lineRule="auto"/>
        <w:ind w:left="426" w:hanging="426"/>
        <w:jc w:val="both"/>
        <w:rPr>
          <w:rFonts w:ascii="Arial" w:eastAsia="Times New Roman" w:hAnsi="Arial" w:cs="Arial"/>
          <w:lang w:eastAsia="pl-PL"/>
        </w:rPr>
      </w:pPr>
      <w:r w:rsidRPr="00411E26">
        <w:rPr>
          <w:rFonts w:ascii="Arial" w:eastAsia="Times New Roman" w:hAnsi="Arial" w:cs="Arial"/>
          <w:color w:val="000000"/>
        </w:rPr>
        <w:t xml:space="preserve">W przypadku wady powodującą zagrożenie bezpieczeństwa ludzi, wada zostanie usunięta niezwłocznie – </w:t>
      </w:r>
      <w:r w:rsidR="00EE3D7B" w:rsidRPr="00411E26">
        <w:rPr>
          <w:rFonts w:ascii="Arial" w:eastAsia="Times New Roman" w:hAnsi="Arial" w:cs="Arial"/>
          <w:color w:val="000000"/>
        </w:rPr>
        <w:t>w ciągu</w:t>
      </w:r>
      <w:r w:rsidRPr="00411E26">
        <w:rPr>
          <w:rFonts w:ascii="Arial" w:eastAsia="Times New Roman" w:hAnsi="Arial" w:cs="Arial"/>
          <w:color w:val="000000"/>
        </w:rPr>
        <w:t xml:space="preserve"> </w:t>
      </w:r>
      <w:r w:rsidR="00B0267B" w:rsidRPr="00411E26">
        <w:rPr>
          <w:rFonts w:ascii="Arial" w:eastAsia="Times New Roman" w:hAnsi="Arial" w:cs="Arial"/>
          <w:color w:val="000000"/>
        </w:rPr>
        <w:t>1</w:t>
      </w:r>
      <w:r w:rsidRPr="00411E26">
        <w:rPr>
          <w:rFonts w:ascii="Arial" w:eastAsia="Times New Roman" w:hAnsi="Arial" w:cs="Arial"/>
          <w:color w:val="000000"/>
        </w:rPr>
        <w:t xml:space="preserve"> dni</w:t>
      </w:r>
      <w:r w:rsidR="00EE3D7B" w:rsidRPr="00411E26">
        <w:rPr>
          <w:rFonts w:ascii="Arial" w:eastAsia="Times New Roman" w:hAnsi="Arial" w:cs="Arial"/>
          <w:color w:val="000000"/>
        </w:rPr>
        <w:t>a</w:t>
      </w:r>
      <w:r w:rsidRPr="00411E26">
        <w:rPr>
          <w:rFonts w:ascii="Arial" w:eastAsia="Times New Roman" w:hAnsi="Arial" w:cs="Arial"/>
          <w:color w:val="000000"/>
        </w:rPr>
        <w:t xml:space="preserve"> kalendarzowe</w:t>
      </w:r>
      <w:r w:rsidR="00EE3D7B" w:rsidRPr="00411E26">
        <w:rPr>
          <w:rFonts w:ascii="Arial" w:eastAsia="Times New Roman" w:hAnsi="Arial" w:cs="Arial"/>
          <w:color w:val="000000"/>
        </w:rPr>
        <w:t>go</w:t>
      </w:r>
      <w:r w:rsidRPr="00411E26">
        <w:rPr>
          <w:rFonts w:ascii="Arial" w:eastAsia="Times New Roman" w:hAnsi="Arial" w:cs="Arial"/>
          <w:color w:val="000000"/>
        </w:rPr>
        <w:t xml:space="preserve"> od daty zawiadomienia</w:t>
      </w:r>
      <w:r w:rsidR="00A31EAC" w:rsidRPr="00411E26">
        <w:rPr>
          <w:rFonts w:ascii="Arial" w:eastAsia="Times New Roman" w:hAnsi="Arial" w:cs="Arial"/>
          <w:color w:val="000000"/>
        </w:rPr>
        <w:t>.</w:t>
      </w:r>
    </w:p>
    <w:p w14:paraId="01670B98" w14:textId="76402D89" w:rsidR="00B97A8F" w:rsidRPr="00411E26" w:rsidRDefault="00B97A8F" w:rsidP="00566088">
      <w:pPr>
        <w:numPr>
          <w:ilvl w:val="0"/>
          <w:numId w:val="17"/>
        </w:numPr>
        <w:suppressAutoHyphens/>
        <w:spacing w:after="0" w:line="276" w:lineRule="auto"/>
        <w:ind w:left="426" w:hanging="426"/>
        <w:jc w:val="both"/>
        <w:rPr>
          <w:rFonts w:ascii="Arial" w:eastAsia="Times New Roman" w:hAnsi="Arial" w:cs="Arial"/>
          <w:color w:val="000000"/>
          <w:lang w:eastAsia="pl-PL"/>
        </w:rPr>
      </w:pPr>
      <w:r w:rsidRPr="00411E26">
        <w:rPr>
          <w:rFonts w:ascii="Arial" w:eastAsia="Times New Roman" w:hAnsi="Arial" w:cs="Arial"/>
          <w:color w:val="000000"/>
        </w:rPr>
        <w:t xml:space="preserve">W uzasadnionych przypadkach i za zgodą Zamawiającego, na wniosek Wykonawcy może zostać ustalony inny niż wymieniony </w:t>
      </w:r>
      <w:r w:rsidR="004C6AE1" w:rsidRPr="00411E26">
        <w:rPr>
          <w:rFonts w:ascii="Arial" w:eastAsia="Times New Roman" w:hAnsi="Arial" w:cs="Arial"/>
          <w:color w:val="000000"/>
        </w:rPr>
        <w:t>w ust. 9</w:t>
      </w:r>
      <w:r w:rsidRPr="00411E26">
        <w:rPr>
          <w:rFonts w:ascii="Arial" w:eastAsia="Times New Roman" w:hAnsi="Arial" w:cs="Arial"/>
          <w:color w:val="000000"/>
        </w:rPr>
        <w:t xml:space="preserve"> termin usunięcia zgłoszonych wad.</w:t>
      </w:r>
    </w:p>
    <w:p w14:paraId="6934884E" w14:textId="438FFEDE" w:rsidR="00B97A8F" w:rsidRPr="00411E26" w:rsidRDefault="00B97A8F" w:rsidP="00566088">
      <w:pPr>
        <w:numPr>
          <w:ilvl w:val="0"/>
          <w:numId w:val="17"/>
        </w:numPr>
        <w:suppressAutoHyphens/>
        <w:spacing w:after="0" w:line="276" w:lineRule="auto"/>
        <w:ind w:left="426" w:hanging="426"/>
        <w:jc w:val="both"/>
        <w:rPr>
          <w:rFonts w:ascii="Arial" w:eastAsia="Times New Roman" w:hAnsi="Arial" w:cs="Arial"/>
          <w:color w:val="000000"/>
          <w:lang w:eastAsia="pl-PL"/>
        </w:rPr>
      </w:pPr>
      <w:r w:rsidRPr="00411E26">
        <w:rPr>
          <w:rFonts w:ascii="Arial" w:eastAsia="Times New Roman" w:hAnsi="Arial" w:cs="Arial"/>
          <w:color w:val="000000"/>
        </w:rPr>
        <w:t>Jeżeli Wykonawca nie usunie wady w ustalonych terminach, Zamawiający po uprzednim wezwaniu Wykonawcy do usunięcia wady w terminie 1 dni</w:t>
      </w:r>
      <w:r w:rsidR="00275AED" w:rsidRPr="00411E26">
        <w:rPr>
          <w:rFonts w:ascii="Arial" w:eastAsia="Times New Roman" w:hAnsi="Arial" w:cs="Arial"/>
          <w:color w:val="000000"/>
        </w:rPr>
        <w:t>a</w:t>
      </w:r>
      <w:r w:rsidRPr="00411E26">
        <w:rPr>
          <w:rFonts w:ascii="Arial" w:eastAsia="Times New Roman" w:hAnsi="Arial" w:cs="Arial"/>
          <w:color w:val="000000"/>
        </w:rPr>
        <w:t xml:space="preserve"> kalendarzow</w:t>
      </w:r>
      <w:r w:rsidR="00275AED" w:rsidRPr="00411E26">
        <w:rPr>
          <w:rFonts w:ascii="Arial" w:eastAsia="Times New Roman" w:hAnsi="Arial" w:cs="Arial"/>
          <w:color w:val="000000"/>
        </w:rPr>
        <w:t>ego</w:t>
      </w:r>
      <w:r w:rsidRPr="00411E26">
        <w:rPr>
          <w:rFonts w:ascii="Arial" w:eastAsia="Times New Roman" w:hAnsi="Arial" w:cs="Arial"/>
          <w:color w:val="000000"/>
        </w:rPr>
        <w:t>, będzie miał prawo usunąć wadę we własnym zakresie lub przez podmiot trzeci na koszt</w:t>
      </w:r>
      <w:r w:rsidR="000115F9" w:rsidRPr="00411E26">
        <w:rPr>
          <w:rFonts w:ascii="Arial" w:eastAsia="Times New Roman" w:hAnsi="Arial" w:cs="Arial"/>
          <w:color w:val="000000"/>
        </w:rPr>
        <w:t xml:space="preserve"> </w:t>
      </w:r>
      <w:r w:rsidRPr="00411E26">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Pr="00411E26" w:rsidRDefault="00B97A8F" w:rsidP="00566088">
      <w:pPr>
        <w:numPr>
          <w:ilvl w:val="0"/>
          <w:numId w:val="17"/>
        </w:numPr>
        <w:suppressAutoHyphens/>
        <w:spacing w:after="0" w:line="276" w:lineRule="auto"/>
        <w:ind w:left="426" w:hanging="426"/>
        <w:jc w:val="both"/>
        <w:rPr>
          <w:rFonts w:ascii="Arial" w:eastAsia="Times New Roman" w:hAnsi="Arial" w:cs="Arial"/>
          <w:b/>
          <w:color w:val="000000"/>
          <w:lang w:eastAsia="pl-PL"/>
        </w:rPr>
      </w:pPr>
      <w:r w:rsidRPr="00411E26">
        <w:rPr>
          <w:rFonts w:ascii="Arial" w:eastAsia="Times New Roman" w:hAnsi="Arial" w:cs="Arial"/>
          <w:color w:val="000000"/>
        </w:rPr>
        <w:t>Fakt skutecznego usunięcia wady ka</w:t>
      </w:r>
      <w:r w:rsidR="008B6D11" w:rsidRPr="00411E26">
        <w:rPr>
          <w:rFonts w:ascii="Arial" w:eastAsia="Times New Roman" w:hAnsi="Arial" w:cs="Arial"/>
          <w:color w:val="000000"/>
        </w:rPr>
        <w:t xml:space="preserve">żdorazowo wymaga potwierdzenia </w:t>
      </w:r>
      <w:r w:rsidRPr="00411E26">
        <w:rPr>
          <w:rFonts w:ascii="Arial" w:eastAsia="Times New Roman" w:hAnsi="Arial" w:cs="Arial"/>
          <w:color w:val="000000"/>
        </w:rPr>
        <w:t>na piśmie przez Wykonawcę i Zamawiającego.</w:t>
      </w:r>
    </w:p>
    <w:p w14:paraId="1104B67F" w14:textId="586557E6" w:rsidR="00B0267B" w:rsidRPr="00411E26" w:rsidRDefault="00B0267B" w:rsidP="00566088">
      <w:pPr>
        <w:numPr>
          <w:ilvl w:val="0"/>
          <w:numId w:val="17"/>
        </w:numPr>
        <w:suppressAutoHyphens/>
        <w:spacing w:after="0" w:line="276" w:lineRule="auto"/>
        <w:jc w:val="both"/>
        <w:rPr>
          <w:rFonts w:ascii="Arial" w:eastAsia="Times New Roman" w:hAnsi="Arial" w:cs="Arial"/>
          <w:color w:val="000000"/>
          <w:lang w:eastAsia="pl-PL"/>
        </w:rPr>
      </w:pPr>
      <w:r w:rsidRPr="00411E26">
        <w:rPr>
          <w:rFonts w:ascii="Arial" w:eastAsia="Times New Roman" w:hAnsi="Arial" w:cs="Arial"/>
          <w:color w:val="000000"/>
        </w:rPr>
        <w:t>Gwarancja nie wyłącza, nie ogranicza ani nie zawiesza uprawnień Zamawiającego wynikających z przepisów o rękojmi za wady.</w:t>
      </w:r>
    </w:p>
    <w:p w14:paraId="42E9EB1F" w14:textId="72ADCE0F" w:rsidR="00B0267B" w:rsidRPr="00411E26" w:rsidRDefault="00B0267B" w:rsidP="00566088">
      <w:pPr>
        <w:numPr>
          <w:ilvl w:val="0"/>
          <w:numId w:val="17"/>
        </w:numPr>
        <w:suppressAutoHyphens/>
        <w:spacing w:after="0" w:line="276" w:lineRule="auto"/>
        <w:jc w:val="both"/>
        <w:rPr>
          <w:rFonts w:ascii="Arial" w:eastAsia="Times New Roman" w:hAnsi="Arial" w:cs="Arial"/>
          <w:color w:val="000000"/>
          <w:lang w:eastAsia="pl-PL"/>
        </w:rPr>
      </w:pPr>
      <w:r w:rsidRPr="00411E26">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sidRPr="00411E26">
        <w:rPr>
          <w:rFonts w:ascii="Arial" w:eastAsia="Times New Roman" w:hAnsi="Arial" w:cs="Arial"/>
          <w:color w:val="000000"/>
          <w:lang w:eastAsia="pl-PL"/>
        </w:rPr>
        <w:t>.</w:t>
      </w:r>
    </w:p>
    <w:p w14:paraId="3885FCE3" w14:textId="63E45ED1" w:rsidR="00B0267B" w:rsidRPr="00411E26" w:rsidRDefault="00B0267B" w:rsidP="00566088">
      <w:pPr>
        <w:numPr>
          <w:ilvl w:val="0"/>
          <w:numId w:val="17"/>
        </w:numPr>
        <w:suppressAutoHyphens/>
        <w:spacing w:after="0" w:line="276" w:lineRule="auto"/>
        <w:contextualSpacing/>
        <w:jc w:val="both"/>
        <w:rPr>
          <w:rFonts w:ascii="Arial" w:eastAsia="Times New Roman" w:hAnsi="Arial" w:cs="Arial"/>
          <w:color w:val="000000"/>
          <w:lang w:eastAsia="pl-PL"/>
        </w:rPr>
      </w:pPr>
      <w:r w:rsidRPr="00411E26">
        <w:rPr>
          <w:rFonts w:ascii="Arial" w:eastAsia="Times New Roman" w:hAnsi="Arial" w:cs="Arial"/>
          <w:color w:val="00000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sidRPr="00411E26">
        <w:rPr>
          <w:rFonts w:ascii="Arial" w:eastAsia="Times New Roman" w:hAnsi="Arial" w:cs="Arial"/>
          <w:color w:val="000000"/>
          <w:lang w:eastAsia="pl-PL"/>
        </w:rPr>
        <w:t xml:space="preserve"> </w:t>
      </w:r>
      <w:r w:rsidRPr="00411E26">
        <w:rPr>
          <w:rFonts w:ascii="Arial" w:eastAsia="Times New Roman" w:hAnsi="Arial" w:cs="Arial"/>
          <w:color w:val="000000"/>
          <w:lang w:eastAsia="pl-PL"/>
        </w:rPr>
        <w:t>1 dnia lub w innym terminie wyznaczonym przez Zamawiającego.</w:t>
      </w:r>
    </w:p>
    <w:p w14:paraId="261CD612" w14:textId="32BBB8D5" w:rsidR="00B0267B" w:rsidRPr="00411E26" w:rsidRDefault="00B0267B" w:rsidP="00566088">
      <w:pPr>
        <w:numPr>
          <w:ilvl w:val="0"/>
          <w:numId w:val="17"/>
        </w:numPr>
        <w:suppressAutoHyphens/>
        <w:spacing w:after="0" w:line="276" w:lineRule="auto"/>
        <w:contextualSpacing/>
        <w:jc w:val="both"/>
        <w:rPr>
          <w:rFonts w:ascii="Arial" w:eastAsia="Times New Roman" w:hAnsi="Arial" w:cs="Arial"/>
          <w:color w:val="000000"/>
          <w:lang w:eastAsia="pl-PL"/>
        </w:rPr>
      </w:pPr>
      <w:r w:rsidRPr="00411E26">
        <w:rPr>
          <w:rFonts w:ascii="Arial" w:eastAsia="Times New Roman" w:hAnsi="Arial" w:cs="Arial"/>
          <w:color w:val="000000"/>
          <w:lang w:eastAsia="pl-PL"/>
        </w:rPr>
        <w:lastRenderedPageBreak/>
        <w:t xml:space="preserve">Jeżeli wady stwierdzone w trakcie odbioru przedmiotu Umowy nie nadają się </w:t>
      </w:r>
      <w:r w:rsidRPr="00411E26">
        <w:rPr>
          <w:rFonts w:ascii="Arial" w:eastAsia="Times New Roman" w:hAnsi="Arial" w:cs="Arial"/>
          <w:color w:val="000000"/>
          <w:lang w:eastAsia="pl-PL"/>
        </w:rPr>
        <w:br/>
        <w:t xml:space="preserve">do usunięcia, a nie nadają się do spożycia przedmiotu Umowy zgodnie </w:t>
      </w:r>
      <w:r w:rsidRPr="00411E26">
        <w:rPr>
          <w:rFonts w:ascii="Arial" w:eastAsia="Times New Roman" w:hAnsi="Arial" w:cs="Arial"/>
          <w:color w:val="000000"/>
          <w:lang w:eastAsia="pl-PL"/>
        </w:rPr>
        <w:br/>
        <w:t>z przeznaczeniem, Zamawiający ma prawo, zgodnie z treścią art. 560 § 3 kodeksu cywilnego,</w:t>
      </w:r>
      <w:r w:rsidR="00411E26">
        <w:rPr>
          <w:rFonts w:ascii="Arial" w:eastAsia="Times New Roman" w:hAnsi="Arial" w:cs="Arial"/>
          <w:color w:val="000000"/>
          <w:lang w:eastAsia="pl-PL"/>
        </w:rPr>
        <w:t xml:space="preserve"> </w:t>
      </w:r>
      <w:r w:rsidRPr="00411E26">
        <w:rPr>
          <w:rFonts w:ascii="Arial" w:eastAsia="Times New Roman" w:hAnsi="Arial" w:cs="Arial"/>
          <w:color w:val="000000"/>
          <w:lang w:eastAsia="pl-PL"/>
        </w:rPr>
        <w:t>do odpowiedniego obniżenia wynagrodzenia umownego przysługującego Wykonawcy. Jeżeli wady powstałych w trakcie realizacji dostaw lub stwierdzone przy odbiorach nie nadają się do usunięcia i uniemożliwiają one użytkowanie przedmiotu Umowy zgodnie z przeznaczeniem, Zamawiający może żądać wykonania go po raz drugi na koszt Wykonawcy</w:t>
      </w:r>
      <w:r w:rsidR="00A31EAC" w:rsidRPr="00411E26">
        <w:rPr>
          <w:rFonts w:ascii="Arial" w:eastAsia="Times New Roman" w:hAnsi="Arial" w:cs="Arial"/>
          <w:color w:val="000000"/>
          <w:lang w:eastAsia="pl-PL"/>
        </w:rPr>
        <w:t>.</w:t>
      </w:r>
    </w:p>
    <w:p w14:paraId="7F0A0451" w14:textId="52AA2C56" w:rsidR="00DF33B7" w:rsidRPr="00411E26" w:rsidRDefault="00DF33B7" w:rsidP="00566088">
      <w:pPr>
        <w:pStyle w:val="Akapitzlist"/>
        <w:numPr>
          <w:ilvl w:val="0"/>
          <w:numId w:val="17"/>
        </w:numPr>
        <w:spacing w:after="0" w:line="276" w:lineRule="auto"/>
        <w:jc w:val="both"/>
        <w:rPr>
          <w:rFonts w:ascii="Arial" w:hAnsi="Arial" w:cs="Arial"/>
          <w:bCs/>
        </w:rPr>
      </w:pPr>
      <w:r w:rsidRPr="00411E26">
        <w:rPr>
          <w:rFonts w:ascii="Arial" w:hAnsi="Arial" w:cs="Arial"/>
        </w:rPr>
        <w:t xml:space="preserve">W </w:t>
      </w:r>
      <w:r w:rsidRPr="00411E26">
        <w:rPr>
          <w:rFonts w:ascii="Arial" w:eastAsia="Times New Roman" w:hAnsi="Arial" w:cs="Arial"/>
          <w:kern w:val="1"/>
          <w:lang w:eastAsia="zh-CN"/>
        </w:rPr>
        <w:t>przypadku podejrzenia zagrożenia bezpi</w:t>
      </w:r>
      <w:r w:rsidR="008B6D11" w:rsidRPr="00411E26">
        <w:rPr>
          <w:rFonts w:ascii="Arial" w:eastAsia="Times New Roman" w:hAnsi="Arial" w:cs="Arial"/>
          <w:kern w:val="1"/>
          <w:lang w:eastAsia="zh-CN"/>
        </w:rPr>
        <w:t xml:space="preserve">eczeństwa zdrowotnego produktu, </w:t>
      </w:r>
      <w:r w:rsidR="00E42A66" w:rsidRPr="00411E26">
        <w:rPr>
          <w:rFonts w:ascii="Arial" w:eastAsia="Times New Roman" w:hAnsi="Arial" w:cs="Arial"/>
          <w:kern w:val="1"/>
          <w:lang w:eastAsia="zh-CN"/>
        </w:rPr>
        <w:t>przedstawiciel Zamawiającego</w:t>
      </w:r>
      <w:r w:rsidRPr="00411E26">
        <w:rPr>
          <w:rFonts w:ascii="Arial" w:eastAsia="Times New Roman" w:hAnsi="Arial" w:cs="Arial"/>
          <w:kern w:val="1"/>
          <w:lang w:eastAsia="zh-CN"/>
        </w:rPr>
        <w:t xml:space="preserve"> niezwłocznie powiadomi Zamawiającego, Wykonawcę 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sidRPr="00411E26">
        <w:rPr>
          <w:rFonts w:ascii="Arial" w:eastAsia="Times New Roman" w:hAnsi="Arial" w:cs="Arial"/>
          <w:kern w:val="1"/>
          <w:lang w:eastAsia="zh-CN"/>
        </w:rPr>
        <w:t xml:space="preserve"> </w:t>
      </w:r>
      <w:r w:rsidRPr="00411E26">
        <w:rPr>
          <w:rFonts w:ascii="Arial" w:eastAsia="Times New Roman" w:hAnsi="Arial" w:cs="Arial"/>
          <w:kern w:val="1"/>
          <w:lang w:eastAsia="zh-CN"/>
        </w:rPr>
        <w:t>wniosku</w:t>
      </w:r>
      <w:r w:rsidR="00A31EAC" w:rsidRPr="00411E26">
        <w:rPr>
          <w:rFonts w:ascii="Arial" w:eastAsia="Times New Roman" w:hAnsi="Arial" w:cs="Arial"/>
          <w:kern w:val="1"/>
          <w:lang w:eastAsia="zh-CN"/>
        </w:rPr>
        <w:t xml:space="preserve"> </w:t>
      </w:r>
      <w:r w:rsidRPr="00411E26">
        <w:rPr>
          <w:rFonts w:ascii="Arial" w:eastAsia="Times New Roman" w:hAnsi="Arial" w:cs="Arial"/>
          <w:kern w:val="1"/>
          <w:lang w:eastAsia="zh-CN"/>
        </w:rPr>
        <w:t>o podjęcie czynności reklamacyjnych</w:t>
      </w:r>
      <w:r w:rsidR="00275AED" w:rsidRPr="00411E26">
        <w:rPr>
          <w:rFonts w:ascii="Arial" w:eastAsia="Times New Roman" w:hAnsi="Arial" w:cs="Arial"/>
          <w:kern w:val="1"/>
          <w:lang w:eastAsia="zh-CN"/>
        </w:rPr>
        <w:t>, bądź stanowi podstawę do rozwiązania umowy.</w:t>
      </w:r>
    </w:p>
    <w:p w14:paraId="3E549D40" w14:textId="6C3AD899" w:rsidR="00DF33B7" w:rsidRPr="00411E26" w:rsidRDefault="00DF33B7" w:rsidP="00566088">
      <w:pPr>
        <w:pStyle w:val="Akapitzlist"/>
        <w:numPr>
          <w:ilvl w:val="0"/>
          <w:numId w:val="17"/>
        </w:numPr>
        <w:spacing w:after="0" w:line="276" w:lineRule="auto"/>
        <w:jc w:val="both"/>
        <w:rPr>
          <w:rFonts w:ascii="Arial" w:hAnsi="Arial" w:cs="Arial"/>
          <w:bCs/>
        </w:rPr>
      </w:pPr>
      <w:r w:rsidRPr="00411E26">
        <w:rPr>
          <w:rFonts w:ascii="Arial" w:hAnsi="Arial" w:cs="Arial"/>
        </w:rPr>
        <w:t xml:space="preserve">W przypadku wykrycia wad jakości handlowej produktu i nie uznania jej przez Wykonawcę, </w:t>
      </w:r>
      <w:r w:rsidR="00E42A66" w:rsidRPr="00411E26">
        <w:rPr>
          <w:rFonts w:ascii="Arial" w:hAnsi="Arial" w:cs="Arial"/>
        </w:rPr>
        <w:t>przedstawiciel Zamawiającego</w:t>
      </w:r>
      <w:r w:rsidRPr="00411E26">
        <w:rPr>
          <w:rFonts w:ascii="Arial" w:hAnsi="Arial" w:cs="Arial"/>
        </w:rPr>
        <w:t xml:space="preserve"> niezwłocznie powiadamia Zamawiającego. Zamawiający zleca osobom uprawnionym (próbobior</w:t>
      </w:r>
      <w:r w:rsidR="008B6D11" w:rsidRPr="00411E26">
        <w:rPr>
          <w:rFonts w:ascii="Arial" w:hAnsi="Arial" w:cs="Arial"/>
        </w:rPr>
        <w:t>ca-rzeczoznawca) pobranie prób</w:t>
      </w:r>
      <w:r w:rsidR="00C07FD3" w:rsidRPr="00411E26">
        <w:rPr>
          <w:rFonts w:ascii="Arial" w:hAnsi="Arial" w:cs="Arial"/>
        </w:rPr>
        <w:t xml:space="preserve"> </w:t>
      </w:r>
      <w:r w:rsidRPr="00411E26">
        <w:rPr>
          <w:rFonts w:ascii="Arial" w:hAnsi="Arial" w:cs="Arial"/>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sidRPr="00411E26">
        <w:rPr>
          <w:rFonts w:ascii="Arial" w:hAnsi="Arial" w:cs="Arial"/>
        </w:rPr>
        <w:br/>
      </w:r>
      <w:r w:rsidRPr="00411E26">
        <w:rPr>
          <w:rFonts w:ascii="Arial" w:hAnsi="Arial" w:cs="Arial"/>
        </w:rPr>
        <w:t>W razie niemożności wykonania badania przez laboratoria wskazane powyżej, Zamawiający ma prawo do wykonania badań w innym laboratorium, wybranym samodzielnie przez Zamawiającego.</w:t>
      </w:r>
    </w:p>
    <w:p w14:paraId="4F21639C" w14:textId="6573BB1A" w:rsidR="00DF33B7" w:rsidRPr="00411E26" w:rsidRDefault="00DF33B7" w:rsidP="00566088">
      <w:pPr>
        <w:pStyle w:val="Akapitzlist"/>
        <w:numPr>
          <w:ilvl w:val="0"/>
          <w:numId w:val="17"/>
        </w:numPr>
        <w:spacing w:after="0" w:line="276" w:lineRule="auto"/>
        <w:jc w:val="both"/>
        <w:rPr>
          <w:rFonts w:ascii="Arial" w:hAnsi="Arial" w:cs="Arial"/>
          <w:bCs/>
        </w:rPr>
      </w:pPr>
      <w:r w:rsidRPr="00411E26">
        <w:rPr>
          <w:rFonts w:ascii="Arial" w:hAnsi="Arial" w:cs="Arial"/>
        </w:rPr>
        <w:t xml:space="preserve">W przypadku braku możliwości wykonywania badań według metod przywołanych </w:t>
      </w:r>
      <w:r w:rsidR="00C07FD3" w:rsidRPr="00411E26">
        <w:rPr>
          <w:rFonts w:ascii="Arial" w:hAnsi="Arial" w:cs="Arial"/>
        </w:rPr>
        <w:t xml:space="preserve">                     </w:t>
      </w:r>
      <w:r w:rsidRPr="00411E26">
        <w:rPr>
          <w:rFonts w:ascii="Arial" w:hAnsi="Arial" w:cs="Arial"/>
        </w:rPr>
        <w:t xml:space="preserve">w opisie przedmiotu zamówienia, określenia metod równoważnych dokona samodzielnie Zamawiający. Wyniki badań pobranej próbki, w prowadzonej sprawie są ostateczne i wiążące. </w:t>
      </w:r>
    </w:p>
    <w:p w14:paraId="4EF73CD3" w14:textId="14119E6A" w:rsidR="00DF33B7" w:rsidRPr="00411E26" w:rsidRDefault="00DF33B7" w:rsidP="00566088">
      <w:pPr>
        <w:pStyle w:val="Akapitzlist"/>
        <w:numPr>
          <w:ilvl w:val="0"/>
          <w:numId w:val="17"/>
        </w:numPr>
        <w:spacing w:after="0" w:line="276" w:lineRule="auto"/>
        <w:jc w:val="both"/>
        <w:rPr>
          <w:rFonts w:ascii="Arial" w:hAnsi="Arial" w:cs="Arial"/>
          <w:bCs/>
        </w:rPr>
      </w:pPr>
      <w:r w:rsidRPr="00411E26">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411E26">
        <w:rPr>
          <w:rFonts w:ascii="Arial" w:hAnsi="Arial" w:cs="Arial"/>
          <w:bCs/>
        </w:rPr>
        <w:t>1</w:t>
      </w:r>
      <w:r w:rsidRPr="00411E26">
        <w:rPr>
          <w:rFonts w:ascii="Arial" w:hAnsi="Arial" w:cs="Arial"/>
          <w:bCs/>
        </w:rPr>
        <w:t xml:space="preserve"> dni</w:t>
      </w:r>
      <w:r w:rsidR="009D7B9C" w:rsidRPr="00411E26">
        <w:rPr>
          <w:rFonts w:ascii="Arial" w:hAnsi="Arial" w:cs="Arial"/>
          <w:bCs/>
        </w:rPr>
        <w:t>a roboczego</w:t>
      </w:r>
      <w:r w:rsidRPr="00411E26">
        <w:rPr>
          <w:rFonts w:ascii="Arial" w:hAnsi="Arial" w:cs="Arial"/>
          <w:bCs/>
        </w:rPr>
        <w:t xml:space="preserve"> od daty wydania orzeczenia, w sposób uzgodniony z Odbiorcą.</w:t>
      </w:r>
    </w:p>
    <w:p w14:paraId="7DE54CBB" w14:textId="77777777" w:rsidR="00DF33B7" w:rsidRPr="00411E26" w:rsidRDefault="00DF33B7" w:rsidP="00566088">
      <w:pPr>
        <w:pStyle w:val="Akapitzlist"/>
        <w:numPr>
          <w:ilvl w:val="0"/>
          <w:numId w:val="17"/>
        </w:numPr>
        <w:spacing w:after="0" w:line="276" w:lineRule="auto"/>
        <w:jc w:val="both"/>
        <w:rPr>
          <w:rFonts w:ascii="Arial" w:hAnsi="Arial" w:cs="Arial"/>
          <w:bCs/>
        </w:rPr>
      </w:pPr>
      <w:r w:rsidRPr="00411E26">
        <w:rPr>
          <w:rFonts w:ascii="Arial" w:hAnsi="Arial" w:cs="Arial"/>
          <w:bCs/>
        </w:rPr>
        <w:t xml:space="preserve">Zamawiający wszczyna postepowanie reklamacyjne także w razie stwierdzenia ukrytych wad jakościowych, których nie można było stwierdzić przy odbiorze towaru.  </w:t>
      </w:r>
    </w:p>
    <w:p w14:paraId="60BD9938" w14:textId="6A8D5F74" w:rsidR="00DF33B7" w:rsidRPr="00411E26" w:rsidRDefault="00DF33B7" w:rsidP="00566088">
      <w:pPr>
        <w:pStyle w:val="Akapitzlist"/>
        <w:numPr>
          <w:ilvl w:val="0"/>
          <w:numId w:val="17"/>
        </w:numPr>
        <w:spacing w:after="0" w:line="276" w:lineRule="auto"/>
        <w:jc w:val="both"/>
        <w:rPr>
          <w:rFonts w:ascii="Arial" w:hAnsi="Arial" w:cs="Arial"/>
          <w:bCs/>
        </w:rPr>
      </w:pPr>
      <w:r w:rsidRPr="00411E26">
        <w:rPr>
          <w:rFonts w:ascii="Arial" w:hAnsi="Arial" w:cs="Arial"/>
          <w:bCs/>
        </w:rPr>
        <w:t xml:space="preserve">Złożenie reklamacji polega na dostarczeniu, </w:t>
      </w:r>
      <w:r w:rsidR="008B6D11" w:rsidRPr="00411E26">
        <w:rPr>
          <w:rFonts w:ascii="Arial" w:hAnsi="Arial" w:cs="Arial"/>
          <w:bCs/>
        </w:rPr>
        <w:t xml:space="preserve">przesłaniu faksem, pocztą przez </w:t>
      </w:r>
      <w:r w:rsidRPr="00411E26">
        <w:rPr>
          <w:rFonts w:ascii="Arial" w:hAnsi="Arial" w:cs="Arial"/>
          <w:bCs/>
        </w:rPr>
        <w:t>Zamawiającego do Wykonawcy protokołu reklamacyjnego.</w:t>
      </w:r>
    </w:p>
    <w:p w14:paraId="64ABD9C6" w14:textId="444636AC" w:rsidR="00DF33B7" w:rsidRPr="00411E26" w:rsidRDefault="00DF33B7" w:rsidP="00566088">
      <w:pPr>
        <w:pStyle w:val="Akapitzlist"/>
        <w:numPr>
          <w:ilvl w:val="0"/>
          <w:numId w:val="17"/>
        </w:numPr>
        <w:spacing w:after="0" w:line="276" w:lineRule="auto"/>
        <w:jc w:val="both"/>
        <w:rPr>
          <w:rFonts w:ascii="Arial" w:hAnsi="Arial" w:cs="Arial"/>
          <w:bCs/>
        </w:rPr>
      </w:pPr>
      <w:r w:rsidRPr="00411E26">
        <w:rPr>
          <w:rFonts w:ascii="Arial" w:hAnsi="Arial" w:cs="Arial"/>
          <w:bCs/>
        </w:rPr>
        <w:t xml:space="preserve">Wykonawca zobowiązany jest do rozpatrzenia reklamacji Zamawiającego </w:t>
      </w:r>
      <w:r w:rsidRPr="00411E26">
        <w:rPr>
          <w:rFonts w:ascii="Arial" w:hAnsi="Arial" w:cs="Arial"/>
          <w:bCs/>
        </w:rPr>
        <w:br/>
        <w:t xml:space="preserve">i wyeliminowania wad opisanych w przesłanym protokole reklamacji w terminie </w:t>
      </w:r>
      <w:r w:rsidR="00275AED" w:rsidRPr="00411E26">
        <w:rPr>
          <w:rFonts w:ascii="Arial" w:hAnsi="Arial" w:cs="Arial"/>
          <w:bCs/>
        </w:rPr>
        <w:t>1</w:t>
      </w:r>
      <w:r w:rsidRPr="00411E26">
        <w:rPr>
          <w:rFonts w:ascii="Arial" w:hAnsi="Arial" w:cs="Arial"/>
          <w:bCs/>
        </w:rPr>
        <w:t xml:space="preserve"> dni</w:t>
      </w:r>
      <w:r w:rsidR="00275AED" w:rsidRPr="00411E26">
        <w:rPr>
          <w:rFonts w:ascii="Arial" w:hAnsi="Arial" w:cs="Arial"/>
          <w:bCs/>
        </w:rPr>
        <w:t>a</w:t>
      </w:r>
      <w:r w:rsidRPr="00411E26">
        <w:rPr>
          <w:rFonts w:ascii="Arial" w:hAnsi="Arial" w:cs="Arial"/>
          <w:bCs/>
        </w:rPr>
        <w:t xml:space="preserve"> robocz</w:t>
      </w:r>
      <w:r w:rsidR="00275AED" w:rsidRPr="00411E26">
        <w:rPr>
          <w:rFonts w:ascii="Arial" w:hAnsi="Arial" w:cs="Arial"/>
          <w:bCs/>
        </w:rPr>
        <w:t>ego</w:t>
      </w:r>
      <w:r w:rsidRPr="00411E26">
        <w:rPr>
          <w:rFonts w:ascii="Arial" w:hAnsi="Arial" w:cs="Arial"/>
          <w:bCs/>
        </w:rPr>
        <w:t>.</w:t>
      </w:r>
    </w:p>
    <w:p w14:paraId="01692C3B" w14:textId="65DD29FC" w:rsidR="00AC4875" w:rsidRPr="00411E26" w:rsidRDefault="00B0267B" w:rsidP="001C7512">
      <w:pPr>
        <w:pStyle w:val="Akapitzlist"/>
        <w:tabs>
          <w:tab w:val="left" w:pos="993"/>
        </w:tabs>
        <w:spacing w:after="0" w:line="276" w:lineRule="auto"/>
        <w:ind w:left="0"/>
        <w:jc w:val="both"/>
        <w:rPr>
          <w:rFonts w:ascii="Arial" w:hAnsi="Arial" w:cs="Arial"/>
        </w:rPr>
      </w:pPr>
      <w:r w:rsidRPr="00411E26">
        <w:rPr>
          <w:rFonts w:ascii="Arial" w:hAnsi="Arial" w:cs="Arial"/>
        </w:rPr>
        <w:t>2</w:t>
      </w:r>
      <w:r w:rsidR="00647F02" w:rsidRPr="00411E26">
        <w:rPr>
          <w:rFonts w:ascii="Arial" w:hAnsi="Arial" w:cs="Arial"/>
        </w:rPr>
        <w:t>6</w:t>
      </w:r>
      <w:r w:rsidR="00C032CB" w:rsidRPr="00411E26">
        <w:rPr>
          <w:rFonts w:ascii="Arial" w:hAnsi="Arial" w:cs="Arial"/>
        </w:rPr>
        <w:t>.</w:t>
      </w:r>
      <w:r w:rsidR="009D7B9C" w:rsidRPr="00411E26">
        <w:rPr>
          <w:rFonts w:ascii="Arial" w:hAnsi="Arial" w:cs="Arial"/>
          <w:b/>
        </w:rPr>
        <w:t xml:space="preserve"> </w:t>
      </w:r>
      <w:r w:rsidR="00AC4875" w:rsidRPr="00411E26">
        <w:rPr>
          <w:rFonts w:ascii="Arial" w:hAnsi="Arial" w:cs="Arial"/>
          <w:b/>
        </w:rPr>
        <w:t>Wykonawca zobowiązany jest przez cały okres związania umową posiadać:</w:t>
      </w:r>
    </w:p>
    <w:p w14:paraId="3AD277A0" w14:textId="77777777" w:rsidR="00AC4875" w:rsidRPr="00411E26" w:rsidRDefault="00AC4875" w:rsidP="00566088">
      <w:pPr>
        <w:pStyle w:val="Akapitzlist"/>
        <w:numPr>
          <w:ilvl w:val="0"/>
          <w:numId w:val="21"/>
        </w:numPr>
        <w:tabs>
          <w:tab w:val="left" w:pos="720"/>
        </w:tabs>
        <w:spacing w:after="0" w:line="276" w:lineRule="auto"/>
        <w:ind w:left="993" w:hanging="284"/>
        <w:jc w:val="both"/>
        <w:rPr>
          <w:rFonts w:ascii="Arial" w:hAnsi="Arial" w:cs="Arial"/>
        </w:rPr>
      </w:pPr>
      <w:r w:rsidRPr="00411E26">
        <w:rPr>
          <w:rFonts w:ascii="Arial" w:hAnsi="Arial" w:cs="Arial"/>
          <w:b/>
          <w:i/>
        </w:rPr>
        <w:t>aktualną polisę lub inny dokument ubezpieczenia</w:t>
      </w:r>
      <w:r w:rsidRPr="00411E26">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23DDC8D0" w:rsidR="00AC4875" w:rsidRPr="00411E26" w:rsidRDefault="00AC4875" w:rsidP="00566088">
      <w:pPr>
        <w:pStyle w:val="Akapitzlist"/>
        <w:numPr>
          <w:ilvl w:val="0"/>
          <w:numId w:val="21"/>
        </w:numPr>
        <w:tabs>
          <w:tab w:val="left" w:pos="284"/>
          <w:tab w:val="left" w:pos="720"/>
        </w:tabs>
        <w:spacing w:after="0" w:line="276" w:lineRule="auto"/>
        <w:ind w:left="993" w:hanging="284"/>
        <w:jc w:val="both"/>
        <w:rPr>
          <w:rFonts w:ascii="Arial" w:hAnsi="Arial" w:cs="Arial"/>
        </w:rPr>
      </w:pPr>
      <w:r w:rsidRPr="00411E26">
        <w:rPr>
          <w:rFonts w:ascii="Arial" w:hAnsi="Arial" w:cs="Arial"/>
          <w:b/>
          <w:i/>
        </w:rPr>
        <w:lastRenderedPageBreak/>
        <w:t>obowiązującą decyzję administracyjną</w:t>
      </w:r>
      <w:r w:rsidRPr="00411E26">
        <w:rPr>
          <w:rFonts w:ascii="Arial" w:hAnsi="Arial" w:cs="Arial"/>
        </w:rPr>
        <w:t xml:space="preserve"> właściwego organu Państwowej Inspekcji Sanitarnej w sprawie zatwierdzania, warunkowego zatwierdzania, przedłużania warunkowego zatwierdzania zakładów, które produkują lub wprowadzają</w:t>
      </w:r>
      <w:r w:rsidR="00AB0681" w:rsidRPr="00411E26">
        <w:rPr>
          <w:rFonts w:ascii="Arial" w:hAnsi="Arial" w:cs="Arial"/>
        </w:rPr>
        <w:t xml:space="preserve"> do obrotu żywność pochodzenia </w:t>
      </w:r>
      <w:r w:rsidRPr="00411E26">
        <w:rPr>
          <w:rFonts w:ascii="Arial" w:hAnsi="Arial" w:cs="Arial"/>
        </w:rPr>
        <w:t>nie zwierzęcego lub wprowadzają do obrotu produkty pochodzenia zwierzęcego, nie objęte urzędową kontrolą organów Inspekcji Weterynaryjnej, zgodnie z art. 62 ust.1 pkt 2 ustawy z dnia 25 sierpnia 2006 r. o bezpieczeństwie żywności i żywienia</w:t>
      </w:r>
      <w:r w:rsidR="00C032CB" w:rsidRPr="00411E26">
        <w:rPr>
          <w:rFonts w:ascii="Arial" w:hAnsi="Arial" w:cs="Arial"/>
        </w:rPr>
        <w:t xml:space="preserve"> (</w:t>
      </w:r>
      <w:r w:rsidR="00633B3C" w:rsidRPr="00411E26">
        <w:rPr>
          <w:rFonts w:ascii="Arial" w:hAnsi="Arial" w:cs="Arial"/>
        </w:rPr>
        <w:t>t. j. Dz.U. 2023r. poz. 1448</w:t>
      </w:r>
      <w:r w:rsidR="00C032CB" w:rsidRPr="00411E26">
        <w:rPr>
          <w:rFonts w:ascii="Arial" w:hAnsi="Arial" w:cs="Arial"/>
        </w:rPr>
        <w:t>)</w:t>
      </w:r>
      <w:r w:rsidRPr="00411E26">
        <w:rPr>
          <w:rFonts w:ascii="Arial" w:hAnsi="Arial" w:cs="Arial"/>
        </w:rPr>
        <w:t xml:space="preserve"> - jeżeli ustawa nakłada obowiązek takich uprawnień;</w:t>
      </w:r>
    </w:p>
    <w:p w14:paraId="74A2C8FF" w14:textId="1334F5BD" w:rsidR="00AC4875" w:rsidRPr="00411E26" w:rsidRDefault="00AC4875" w:rsidP="00C07FD3">
      <w:pPr>
        <w:tabs>
          <w:tab w:val="left" w:pos="720"/>
        </w:tabs>
        <w:spacing w:after="0" w:line="276" w:lineRule="auto"/>
        <w:ind w:left="993"/>
        <w:jc w:val="both"/>
        <w:rPr>
          <w:rFonts w:ascii="Arial" w:hAnsi="Arial" w:cs="Arial"/>
          <w:b/>
        </w:rPr>
      </w:pPr>
      <w:r w:rsidRPr="00411E26">
        <w:rPr>
          <w:rFonts w:ascii="Arial" w:hAnsi="Arial" w:cs="Arial"/>
          <w:b/>
        </w:rPr>
        <w:t>lub</w:t>
      </w:r>
      <w:r w:rsidR="00C07FD3" w:rsidRPr="00411E26">
        <w:rPr>
          <w:rFonts w:ascii="Arial" w:hAnsi="Arial" w:cs="Arial"/>
          <w:b/>
        </w:rPr>
        <w:t xml:space="preserve"> </w:t>
      </w:r>
      <w:r w:rsidRPr="00411E26">
        <w:rPr>
          <w:rFonts w:ascii="Arial" w:hAnsi="Arial" w:cs="Arial"/>
        </w:rPr>
        <w:t>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411E26" w:rsidRDefault="00AC4875" w:rsidP="00647F02">
      <w:pPr>
        <w:pStyle w:val="Akapitzlist1"/>
        <w:numPr>
          <w:ilvl w:val="0"/>
          <w:numId w:val="30"/>
        </w:numPr>
        <w:tabs>
          <w:tab w:val="left" w:pos="284"/>
        </w:tabs>
        <w:spacing w:line="276" w:lineRule="auto"/>
        <w:ind w:left="426" w:hanging="426"/>
        <w:jc w:val="both"/>
        <w:rPr>
          <w:rFonts w:ascii="Arial" w:hAnsi="Arial" w:cs="Arial"/>
          <w:sz w:val="22"/>
          <w:szCs w:val="22"/>
        </w:rPr>
      </w:pPr>
      <w:r w:rsidRPr="00411E26">
        <w:rPr>
          <w:rFonts w:ascii="Arial" w:hAnsi="Arial" w:cs="Arial"/>
          <w:sz w:val="22"/>
          <w:szCs w:val="22"/>
        </w:rPr>
        <w:t>Wykonawca oświadcza, że posiada wdrożony system HACCP i stosuje zasady systemu HACCP.</w:t>
      </w:r>
    </w:p>
    <w:p w14:paraId="0FD294D3" w14:textId="3AD2925E" w:rsidR="00AC4875" w:rsidRPr="00411E26" w:rsidRDefault="00AC4875" w:rsidP="00647F02">
      <w:pPr>
        <w:pStyle w:val="Akapitzlist1"/>
        <w:numPr>
          <w:ilvl w:val="0"/>
          <w:numId w:val="30"/>
        </w:numPr>
        <w:spacing w:line="276" w:lineRule="auto"/>
        <w:ind w:left="426" w:hanging="426"/>
        <w:jc w:val="both"/>
        <w:rPr>
          <w:rFonts w:ascii="Arial" w:hAnsi="Arial" w:cs="Arial"/>
          <w:sz w:val="22"/>
          <w:szCs w:val="22"/>
        </w:rPr>
      </w:pPr>
      <w:r w:rsidRPr="00411E26">
        <w:rPr>
          <w:rFonts w:ascii="Arial" w:hAnsi="Arial" w:cs="Arial"/>
          <w:sz w:val="22"/>
          <w:szCs w:val="22"/>
        </w:rPr>
        <w:t xml:space="preserve">W przypadku utraty ważności dokumentów, o których mowa w ust. </w:t>
      </w:r>
      <w:r w:rsidR="00B0267B" w:rsidRPr="00411E26">
        <w:rPr>
          <w:rFonts w:ascii="Arial" w:hAnsi="Arial" w:cs="Arial"/>
          <w:sz w:val="22"/>
          <w:szCs w:val="22"/>
        </w:rPr>
        <w:t>2</w:t>
      </w:r>
      <w:r w:rsidR="00647F02" w:rsidRPr="00411E26">
        <w:rPr>
          <w:rFonts w:ascii="Arial" w:hAnsi="Arial" w:cs="Arial"/>
          <w:sz w:val="22"/>
          <w:szCs w:val="22"/>
        </w:rPr>
        <w:t>6</w:t>
      </w:r>
      <w:r w:rsidRPr="00411E26">
        <w:rPr>
          <w:rFonts w:ascii="Arial" w:hAnsi="Arial" w:cs="Arial"/>
          <w:sz w:val="22"/>
          <w:szCs w:val="22"/>
        </w:rPr>
        <w:t xml:space="preserve"> lit. b i nie dysponowania aktualnymi, Wykonawca zobowiązany jest do natychmiastowego powiadomienia o tym fakcie Zamawiającego wraz z zaprzestaniem realizacji dostaw. </w:t>
      </w:r>
    </w:p>
    <w:p w14:paraId="5EF755E4" w14:textId="34BA4974" w:rsidR="00AC4875" w:rsidRPr="00411E26" w:rsidRDefault="00AC4875" w:rsidP="00647F02">
      <w:pPr>
        <w:pStyle w:val="Akapitzlist1"/>
        <w:numPr>
          <w:ilvl w:val="0"/>
          <w:numId w:val="30"/>
        </w:numPr>
        <w:tabs>
          <w:tab w:val="left" w:pos="284"/>
        </w:tabs>
        <w:spacing w:line="276" w:lineRule="auto"/>
        <w:ind w:left="426" w:hanging="426"/>
        <w:jc w:val="both"/>
        <w:rPr>
          <w:rFonts w:ascii="Arial" w:hAnsi="Arial" w:cs="Arial"/>
          <w:sz w:val="22"/>
          <w:szCs w:val="22"/>
        </w:rPr>
      </w:pPr>
      <w:r w:rsidRPr="00411E26">
        <w:rPr>
          <w:rFonts w:ascii="Arial" w:hAnsi="Arial" w:cs="Arial"/>
          <w:sz w:val="22"/>
          <w:szCs w:val="22"/>
        </w:rPr>
        <w:t xml:space="preserve">Wykonawca zobowiązuje się na każde żądanie Zamawiającego do przedłożenia kserokopii poświadczonej za zgodność z oryginałem dokumentów, o których mowa </w:t>
      </w:r>
      <w:r w:rsidR="00F17E4B" w:rsidRPr="00411E26">
        <w:rPr>
          <w:rFonts w:ascii="Arial" w:hAnsi="Arial" w:cs="Arial"/>
          <w:sz w:val="22"/>
          <w:szCs w:val="22"/>
        </w:rPr>
        <w:br/>
      </w:r>
      <w:r w:rsidRPr="00411E26">
        <w:rPr>
          <w:rFonts w:ascii="Arial" w:hAnsi="Arial" w:cs="Arial"/>
          <w:sz w:val="22"/>
          <w:szCs w:val="22"/>
        </w:rPr>
        <w:t xml:space="preserve">w ust. </w:t>
      </w:r>
      <w:r w:rsidR="00B0267B" w:rsidRPr="00411E26">
        <w:rPr>
          <w:rFonts w:ascii="Arial" w:hAnsi="Arial" w:cs="Arial"/>
          <w:sz w:val="22"/>
          <w:szCs w:val="22"/>
        </w:rPr>
        <w:t>2</w:t>
      </w:r>
      <w:r w:rsidR="00647F02" w:rsidRPr="00411E26">
        <w:rPr>
          <w:rFonts w:ascii="Arial" w:hAnsi="Arial" w:cs="Arial"/>
          <w:sz w:val="22"/>
          <w:szCs w:val="22"/>
        </w:rPr>
        <w:t>6</w:t>
      </w:r>
      <w:r w:rsidRPr="00411E26">
        <w:rPr>
          <w:rFonts w:ascii="Arial" w:hAnsi="Arial" w:cs="Arial"/>
          <w:sz w:val="22"/>
          <w:szCs w:val="22"/>
        </w:rPr>
        <w:t xml:space="preserve"> umowy.</w:t>
      </w:r>
    </w:p>
    <w:p w14:paraId="51A6EDD5" w14:textId="749A89B6" w:rsidR="00AC4875" w:rsidRPr="00411E26" w:rsidRDefault="00AC4875" w:rsidP="00647F02">
      <w:pPr>
        <w:pStyle w:val="Akapitzlist1"/>
        <w:numPr>
          <w:ilvl w:val="0"/>
          <w:numId w:val="30"/>
        </w:numPr>
        <w:tabs>
          <w:tab w:val="left" w:pos="567"/>
        </w:tabs>
        <w:spacing w:line="276" w:lineRule="auto"/>
        <w:ind w:left="426" w:hanging="426"/>
        <w:jc w:val="both"/>
        <w:rPr>
          <w:rFonts w:ascii="Arial" w:hAnsi="Arial" w:cs="Arial"/>
          <w:sz w:val="22"/>
          <w:szCs w:val="22"/>
        </w:rPr>
      </w:pPr>
      <w:r w:rsidRPr="00411E26">
        <w:rPr>
          <w:rFonts w:ascii="Arial" w:hAnsi="Arial" w:cs="Arial"/>
          <w:sz w:val="22"/>
          <w:szCs w:val="22"/>
        </w:rPr>
        <w:t>Wykonawca zobowiązany jest do real</w:t>
      </w:r>
      <w:r w:rsidR="008B6D11" w:rsidRPr="00411E26">
        <w:rPr>
          <w:rFonts w:ascii="Arial" w:hAnsi="Arial" w:cs="Arial"/>
          <w:sz w:val="22"/>
          <w:szCs w:val="22"/>
        </w:rPr>
        <w:t xml:space="preserve">izacji zaopatrywania odbiorców </w:t>
      </w:r>
      <w:r w:rsidRPr="00411E26">
        <w:rPr>
          <w:rFonts w:ascii="Arial" w:hAnsi="Arial" w:cs="Arial"/>
          <w:sz w:val="22"/>
          <w:szCs w:val="22"/>
        </w:rPr>
        <w:t>w sytuacjach kryzysowych w rozumieniu ustawy z</w:t>
      </w:r>
      <w:r w:rsidR="008B6D11" w:rsidRPr="00411E26">
        <w:rPr>
          <w:rFonts w:ascii="Arial" w:hAnsi="Arial" w:cs="Arial"/>
          <w:sz w:val="22"/>
          <w:szCs w:val="22"/>
        </w:rPr>
        <w:t xml:space="preserve"> dnia 26 kwietnia 2007 r. </w:t>
      </w:r>
      <w:r w:rsidR="00AB0681" w:rsidRPr="00411E26">
        <w:rPr>
          <w:rFonts w:ascii="Arial" w:hAnsi="Arial" w:cs="Arial"/>
          <w:sz w:val="22"/>
          <w:szCs w:val="22"/>
        </w:rPr>
        <w:t>(</w:t>
      </w:r>
      <w:r w:rsidR="00633B3C" w:rsidRPr="00411E26">
        <w:rPr>
          <w:rFonts w:ascii="Arial" w:hAnsi="Arial" w:cs="Arial"/>
          <w:sz w:val="22"/>
          <w:szCs w:val="22"/>
        </w:rPr>
        <w:t xml:space="preserve">t. j. </w:t>
      </w:r>
      <w:r w:rsidR="00AB0681" w:rsidRPr="00411E26">
        <w:rPr>
          <w:rFonts w:ascii="Arial" w:hAnsi="Arial" w:cs="Arial"/>
          <w:sz w:val="22"/>
          <w:szCs w:val="22"/>
        </w:rPr>
        <w:t>Dz.U.</w:t>
      </w:r>
      <w:r w:rsidR="00633B3C" w:rsidRPr="00411E26">
        <w:rPr>
          <w:rFonts w:ascii="Arial" w:hAnsi="Arial" w:cs="Arial"/>
          <w:sz w:val="22"/>
          <w:szCs w:val="22"/>
        </w:rPr>
        <w:t xml:space="preserve"> z </w:t>
      </w:r>
      <w:r w:rsidRPr="00411E26">
        <w:rPr>
          <w:rFonts w:ascii="Arial" w:hAnsi="Arial" w:cs="Arial"/>
          <w:sz w:val="22"/>
          <w:szCs w:val="22"/>
        </w:rPr>
        <w:t>20</w:t>
      </w:r>
      <w:r w:rsidR="00AB0681" w:rsidRPr="00411E26">
        <w:rPr>
          <w:rFonts w:ascii="Arial" w:hAnsi="Arial" w:cs="Arial"/>
          <w:sz w:val="22"/>
          <w:szCs w:val="22"/>
        </w:rPr>
        <w:t>2</w:t>
      </w:r>
      <w:r w:rsidR="00633B3C" w:rsidRPr="00411E26">
        <w:rPr>
          <w:rFonts w:ascii="Arial" w:hAnsi="Arial" w:cs="Arial"/>
          <w:sz w:val="22"/>
          <w:szCs w:val="22"/>
        </w:rPr>
        <w:t>3</w:t>
      </w:r>
      <w:r w:rsidRPr="00411E26">
        <w:rPr>
          <w:rFonts w:ascii="Arial" w:hAnsi="Arial" w:cs="Arial"/>
          <w:sz w:val="22"/>
          <w:szCs w:val="22"/>
        </w:rPr>
        <w:t xml:space="preserve"> r., poz. </w:t>
      </w:r>
      <w:r w:rsidR="00AB0681" w:rsidRPr="00411E26">
        <w:rPr>
          <w:rFonts w:ascii="Arial" w:hAnsi="Arial" w:cs="Arial"/>
          <w:sz w:val="22"/>
          <w:szCs w:val="22"/>
        </w:rPr>
        <w:t>1</w:t>
      </w:r>
      <w:r w:rsidR="00633B3C" w:rsidRPr="00411E26">
        <w:rPr>
          <w:rFonts w:ascii="Arial" w:hAnsi="Arial" w:cs="Arial"/>
          <w:sz w:val="22"/>
          <w:szCs w:val="22"/>
        </w:rPr>
        <w:t>22 z późn. zm.</w:t>
      </w:r>
      <w:r w:rsidRPr="00411E26">
        <w:rPr>
          <w:rFonts w:ascii="Arial" w:hAnsi="Arial" w:cs="Arial"/>
          <w:sz w:val="22"/>
          <w:szCs w:val="22"/>
        </w:rPr>
        <w:t xml:space="preserve">) o zarządzaniu kryzysowym do miejsc wskazanych przez Zamawiającego na terenie całego kraju. </w:t>
      </w:r>
    </w:p>
    <w:p w14:paraId="0BFEF4B3" w14:textId="77777777" w:rsidR="00AC4875" w:rsidRPr="00411E26" w:rsidRDefault="00AC4875" w:rsidP="00647F02">
      <w:pPr>
        <w:pStyle w:val="Akapitzlist1"/>
        <w:numPr>
          <w:ilvl w:val="0"/>
          <w:numId w:val="30"/>
        </w:numPr>
        <w:shd w:val="clear" w:color="auto" w:fill="FFFFFF"/>
        <w:tabs>
          <w:tab w:val="left" w:pos="284"/>
        </w:tabs>
        <w:spacing w:line="276" w:lineRule="auto"/>
        <w:ind w:left="426" w:hanging="425"/>
        <w:jc w:val="both"/>
        <w:rPr>
          <w:rFonts w:ascii="Arial" w:hAnsi="Arial" w:cs="Arial"/>
          <w:sz w:val="22"/>
          <w:szCs w:val="22"/>
        </w:rPr>
      </w:pPr>
      <w:r w:rsidRPr="00411E26">
        <w:rPr>
          <w:rFonts w:ascii="Arial" w:hAnsi="Arial" w:cs="Arial"/>
          <w:b/>
          <w:sz w:val="22"/>
          <w:szCs w:val="22"/>
        </w:rPr>
        <w:t>Wykonawca przez podpisanie niniejszej umowy zobowiązuje się do :</w:t>
      </w:r>
    </w:p>
    <w:p w14:paraId="4EFE3538" w14:textId="5650740A" w:rsidR="00AC4875" w:rsidRPr="00411E26" w:rsidRDefault="00AC4875" w:rsidP="00566088">
      <w:pPr>
        <w:pStyle w:val="Akapitzlist1"/>
        <w:numPr>
          <w:ilvl w:val="1"/>
          <w:numId w:val="20"/>
        </w:numPr>
        <w:shd w:val="clear" w:color="auto" w:fill="FFFFFF"/>
        <w:spacing w:line="276" w:lineRule="auto"/>
        <w:ind w:left="737" w:hanging="340"/>
        <w:jc w:val="both"/>
        <w:rPr>
          <w:rFonts w:ascii="Arial" w:hAnsi="Arial" w:cs="Arial"/>
          <w:sz w:val="22"/>
          <w:szCs w:val="22"/>
        </w:rPr>
      </w:pPr>
      <w:r w:rsidRPr="00411E26">
        <w:rPr>
          <w:rFonts w:ascii="Arial" w:hAnsi="Arial" w:cs="Arial"/>
          <w:b/>
          <w:sz w:val="22"/>
          <w:szCs w:val="22"/>
        </w:rPr>
        <w:t xml:space="preserve">pokrycia pełnych kosztów leczenia osób poszkodowanych wynikających </w:t>
      </w:r>
      <w:r w:rsidR="004B6CF2" w:rsidRPr="00411E26">
        <w:rPr>
          <w:rFonts w:ascii="Arial" w:hAnsi="Arial" w:cs="Arial"/>
          <w:b/>
          <w:sz w:val="22"/>
          <w:szCs w:val="22"/>
        </w:rPr>
        <w:br/>
      </w:r>
      <w:r w:rsidRPr="00411E26">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411E26" w:rsidRDefault="00AC4875" w:rsidP="00566088">
      <w:pPr>
        <w:pStyle w:val="Akapitzlist1"/>
        <w:numPr>
          <w:ilvl w:val="1"/>
          <w:numId w:val="20"/>
        </w:numPr>
        <w:shd w:val="clear" w:color="auto" w:fill="FFFFFF"/>
        <w:spacing w:line="276" w:lineRule="auto"/>
        <w:ind w:left="737" w:hanging="340"/>
        <w:jc w:val="both"/>
        <w:rPr>
          <w:rFonts w:ascii="Arial" w:hAnsi="Arial" w:cs="Arial"/>
          <w:sz w:val="22"/>
          <w:szCs w:val="22"/>
        </w:rPr>
      </w:pPr>
      <w:r w:rsidRPr="00411E26">
        <w:rPr>
          <w:rFonts w:ascii="Arial" w:hAnsi="Arial" w:cs="Arial"/>
          <w:b/>
          <w:sz w:val="22"/>
          <w:szCs w:val="22"/>
        </w:rPr>
        <w:t xml:space="preserve">w razie niewykonania obowiązku, o którym mowa powyżej, do zwrotu Zamawiającemu bądź innej jednostce wojskowej pokrytych przez </w:t>
      </w:r>
      <w:r w:rsidRPr="00411E26">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411E26" w:rsidRDefault="00AC4875" w:rsidP="00566088">
      <w:pPr>
        <w:pStyle w:val="Akapitzlist1"/>
        <w:numPr>
          <w:ilvl w:val="1"/>
          <w:numId w:val="20"/>
        </w:numPr>
        <w:shd w:val="clear" w:color="auto" w:fill="FFFFFF"/>
        <w:spacing w:line="276" w:lineRule="auto"/>
        <w:ind w:left="737" w:hanging="340"/>
        <w:jc w:val="both"/>
        <w:rPr>
          <w:rFonts w:ascii="Arial" w:hAnsi="Arial" w:cs="Arial"/>
          <w:sz w:val="22"/>
          <w:szCs w:val="22"/>
        </w:rPr>
      </w:pPr>
      <w:r w:rsidRPr="00411E26">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5E4CA51D" w14:textId="5B5C92CE" w:rsidR="00AC4875" w:rsidRPr="00411E26" w:rsidRDefault="00AC4875" w:rsidP="00647F02">
      <w:pPr>
        <w:pStyle w:val="Akapitzlist1"/>
        <w:numPr>
          <w:ilvl w:val="0"/>
          <w:numId w:val="30"/>
        </w:numPr>
        <w:shd w:val="clear" w:color="auto" w:fill="FFFFFF"/>
        <w:tabs>
          <w:tab w:val="left" w:pos="567"/>
        </w:tabs>
        <w:spacing w:line="276" w:lineRule="auto"/>
        <w:ind w:left="426" w:hanging="426"/>
        <w:jc w:val="both"/>
        <w:rPr>
          <w:rFonts w:ascii="Arial" w:hAnsi="Arial" w:cs="Arial"/>
          <w:sz w:val="22"/>
          <w:szCs w:val="22"/>
        </w:rPr>
      </w:pPr>
      <w:r w:rsidRPr="00411E26">
        <w:rPr>
          <w:rFonts w:ascii="Arial" w:hAnsi="Arial" w:cs="Arial"/>
          <w:sz w:val="22"/>
          <w:szCs w:val="22"/>
        </w:rPr>
        <w:t xml:space="preserve">Dla określenia jakości odbieranego towaru Zamawiający zastrzega sobie prawo kontroli podmiotu zaopatrującego przez właściwego miejscowo inspektora WOMP, zgodnie z procedurami określonymi w Decyzji Ministra Obrony Narodowej NR 333/MON z dnia 11 lipca 2008 r, </w:t>
      </w:r>
      <w:r w:rsidRPr="00411E26">
        <w:rPr>
          <w:rFonts w:ascii="Arial" w:hAnsi="Arial" w:cs="Arial"/>
          <w:bCs/>
          <w:sz w:val="22"/>
          <w:szCs w:val="22"/>
          <w:lang w:eastAsia="pl-PL"/>
        </w:rPr>
        <w:t xml:space="preserve">w sprawie nadania szczegółowego zakresu </w:t>
      </w:r>
      <w:r w:rsidRPr="00411E26">
        <w:rPr>
          <w:rFonts w:ascii="Arial" w:hAnsi="Arial" w:cs="Arial"/>
          <w:bCs/>
          <w:sz w:val="22"/>
          <w:szCs w:val="22"/>
          <w:lang w:eastAsia="pl-PL"/>
        </w:rPr>
        <w:lastRenderedPageBreak/>
        <w:t>działania Inspektoratowi Wojskowej Służby Zdrowia</w:t>
      </w:r>
      <w:r w:rsidRPr="00411E26">
        <w:rPr>
          <w:rFonts w:ascii="Arial" w:hAnsi="Arial" w:cs="Arial"/>
          <w:sz w:val="22"/>
          <w:szCs w:val="22"/>
        </w:rPr>
        <w:t xml:space="preserve"> (w przeprowadzonej kontroli ma prawo uczestniczyć przedstawiciel zamawiającego) w zakresie: procesów technologicznych, jakości surowców użytych do produkcji, stanu sanitarno-higienicznego pomieszczeń, urządzeń i maszyn produkcyjnych, higieny osobistej zatrudnionego personelu, warunków socjalnych, warunków magazynowania surowców i gotowych przetworów, sposobu t</w:t>
      </w:r>
      <w:r w:rsidR="001C7512" w:rsidRPr="00411E26">
        <w:rPr>
          <w:rFonts w:ascii="Arial" w:hAnsi="Arial" w:cs="Arial"/>
          <w:sz w:val="22"/>
          <w:szCs w:val="22"/>
        </w:rPr>
        <w:t xml:space="preserve">ransportu towaru (Dz. Urz. MON </w:t>
      </w:r>
      <w:r w:rsidRPr="00411E26">
        <w:rPr>
          <w:rFonts w:ascii="Arial" w:hAnsi="Arial" w:cs="Arial"/>
          <w:sz w:val="22"/>
          <w:szCs w:val="22"/>
        </w:rPr>
        <w:t>z 2008 r. nr 15 poz. 190).</w:t>
      </w:r>
    </w:p>
    <w:p w14:paraId="10B44CFA" w14:textId="77777777" w:rsidR="001658E6" w:rsidRPr="00411E26" w:rsidRDefault="001658E6" w:rsidP="001658E6">
      <w:pPr>
        <w:suppressAutoHyphens/>
        <w:spacing w:after="0" w:line="276" w:lineRule="auto"/>
        <w:jc w:val="center"/>
        <w:rPr>
          <w:rFonts w:ascii="Arial" w:eastAsia="Times New Roman" w:hAnsi="Arial" w:cs="Arial"/>
          <w:b/>
          <w:color w:val="000000"/>
          <w:lang w:eastAsia="pl-PL"/>
        </w:rPr>
      </w:pPr>
    </w:p>
    <w:p w14:paraId="54C8A798" w14:textId="799A6F77" w:rsidR="006A284B" w:rsidRPr="00411E26" w:rsidRDefault="001658E6" w:rsidP="001658E6">
      <w:pPr>
        <w:keepNext/>
        <w:keepLines/>
        <w:suppressAutoHyphens/>
        <w:spacing w:after="0" w:line="276" w:lineRule="auto"/>
        <w:contextualSpacing/>
        <w:outlineLvl w:val="0"/>
        <w:rPr>
          <w:rFonts w:ascii="Arial" w:eastAsia="MS Mincho" w:hAnsi="Arial" w:cs="Arial"/>
          <w:b/>
        </w:rPr>
      </w:pPr>
      <w:r w:rsidRPr="00411E26">
        <w:rPr>
          <w:rFonts w:ascii="Arial" w:eastAsia="Times New Roman" w:hAnsi="Arial" w:cs="Arial"/>
          <w:b/>
          <w:color w:val="000000"/>
          <w:lang w:eastAsia="pl-PL"/>
        </w:rPr>
        <w:t xml:space="preserve">                                                                     </w:t>
      </w:r>
      <w:r w:rsidRPr="00411E26">
        <w:rPr>
          <w:rFonts w:ascii="Arial" w:eastAsia="MS Mincho" w:hAnsi="Arial" w:cs="Arial"/>
          <w:b/>
        </w:rPr>
        <w:t>§ 8.</w:t>
      </w:r>
    </w:p>
    <w:p w14:paraId="5B618CFB" w14:textId="77777777" w:rsidR="001658E6" w:rsidRPr="00411E26" w:rsidRDefault="001658E6" w:rsidP="001658E6">
      <w:pPr>
        <w:keepNext/>
        <w:keepLines/>
        <w:suppressAutoHyphens/>
        <w:spacing w:after="0" w:line="276" w:lineRule="auto"/>
        <w:contextualSpacing/>
        <w:jc w:val="center"/>
        <w:outlineLvl w:val="0"/>
        <w:rPr>
          <w:rFonts w:ascii="Arial" w:eastAsia="MS Mincho" w:hAnsi="Arial" w:cs="Arial"/>
          <w:b/>
        </w:rPr>
      </w:pPr>
      <w:r w:rsidRPr="00411E26">
        <w:rPr>
          <w:rFonts w:ascii="Arial" w:eastAsia="MS Mincho" w:hAnsi="Arial" w:cs="Arial"/>
          <w:b/>
        </w:rPr>
        <w:t>Kary umowne</w:t>
      </w:r>
    </w:p>
    <w:p w14:paraId="3244DBC0" w14:textId="4301D2DB" w:rsidR="001658E6" w:rsidRPr="00411E26" w:rsidRDefault="001658E6" w:rsidP="001C7512">
      <w:pPr>
        <w:suppressAutoHyphens/>
        <w:spacing w:after="0" w:line="276" w:lineRule="auto"/>
        <w:rPr>
          <w:rFonts w:ascii="Arial" w:eastAsia="Times New Roman" w:hAnsi="Arial" w:cs="Arial"/>
          <w:lang w:eastAsia="pl-PL"/>
        </w:rPr>
      </w:pPr>
      <w:r w:rsidRPr="00411E26">
        <w:rPr>
          <w:rFonts w:ascii="Arial" w:eastAsia="Times New Roman" w:hAnsi="Arial" w:cs="Arial"/>
          <w:lang w:eastAsia="pl-PL"/>
        </w:rPr>
        <w:t>Strony ustalają kary umowne z następujących tytułów:</w:t>
      </w:r>
    </w:p>
    <w:p w14:paraId="73005CE9" w14:textId="77777777" w:rsidR="00275AED" w:rsidRPr="00411E26" w:rsidRDefault="00275AED" w:rsidP="001C7512">
      <w:pPr>
        <w:numPr>
          <w:ilvl w:val="0"/>
          <w:numId w:val="6"/>
        </w:numPr>
        <w:suppressAutoHyphens/>
        <w:spacing w:after="0" w:line="276" w:lineRule="auto"/>
        <w:jc w:val="both"/>
        <w:rPr>
          <w:rFonts w:ascii="Arial" w:eastAsia="Times New Roman" w:hAnsi="Arial" w:cs="Arial"/>
          <w:lang w:eastAsia="pl-PL"/>
        </w:rPr>
      </w:pPr>
      <w:r w:rsidRPr="00411E26">
        <w:rPr>
          <w:rFonts w:ascii="Arial" w:eastAsia="Times New Roman" w:hAnsi="Arial" w:cs="Arial"/>
          <w:lang w:eastAsia="pl-PL"/>
        </w:rPr>
        <w:t>Wykonawca zapłaci Zamawiającemu kary umowne:</w:t>
      </w:r>
    </w:p>
    <w:p w14:paraId="6FF9411D" w14:textId="569376F8" w:rsidR="00275AED" w:rsidRPr="00411E26" w:rsidRDefault="00275AED" w:rsidP="00566088">
      <w:pPr>
        <w:numPr>
          <w:ilvl w:val="2"/>
          <w:numId w:val="27"/>
        </w:numPr>
        <w:suppressAutoHyphens/>
        <w:spacing w:after="0" w:line="276" w:lineRule="auto"/>
        <w:jc w:val="both"/>
        <w:rPr>
          <w:rFonts w:ascii="Arial" w:eastAsia="Times New Roman" w:hAnsi="Arial" w:cs="Arial"/>
          <w:lang w:eastAsia="pl-PL"/>
        </w:rPr>
      </w:pPr>
      <w:r w:rsidRPr="00411E26">
        <w:rPr>
          <w:rFonts w:ascii="Arial" w:eastAsia="Times New Roman" w:hAnsi="Arial" w:cs="Arial"/>
          <w:lang w:eastAsia="pl-PL"/>
        </w:rPr>
        <w:t xml:space="preserve">za zwłokę w </w:t>
      </w:r>
      <w:r w:rsidR="00B7349F" w:rsidRPr="00411E26">
        <w:rPr>
          <w:rFonts w:ascii="Arial" w:eastAsia="Times New Roman" w:hAnsi="Arial" w:cs="Arial"/>
          <w:lang w:eastAsia="pl-PL"/>
        </w:rPr>
        <w:t xml:space="preserve">terminie dostawy żywności spełniającej wymogi określone </w:t>
      </w:r>
      <w:r w:rsidR="00C07FD3" w:rsidRPr="00411E26">
        <w:rPr>
          <w:rFonts w:ascii="Arial" w:eastAsia="Times New Roman" w:hAnsi="Arial" w:cs="Arial"/>
          <w:lang w:eastAsia="pl-PL"/>
        </w:rPr>
        <w:t xml:space="preserve">                      </w:t>
      </w:r>
      <w:r w:rsidR="00B7349F" w:rsidRPr="00411E26">
        <w:rPr>
          <w:rFonts w:ascii="Arial" w:eastAsia="Times New Roman" w:hAnsi="Arial" w:cs="Arial"/>
          <w:lang w:eastAsia="pl-PL"/>
        </w:rPr>
        <w:t xml:space="preserve">w umowie </w:t>
      </w:r>
      <w:r w:rsidR="00494ADD" w:rsidRPr="00411E26">
        <w:rPr>
          <w:rFonts w:ascii="Arial" w:eastAsia="Times New Roman" w:hAnsi="Arial" w:cs="Arial"/>
          <w:lang w:eastAsia="pl-PL"/>
        </w:rPr>
        <w:t>(przekroczenie terminu dostawy</w:t>
      </w:r>
      <w:r w:rsidR="007145BB" w:rsidRPr="00411E26">
        <w:rPr>
          <w:rFonts w:ascii="Arial" w:eastAsia="Times New Roman" w:hAnsi="Arial" w:cs="Arial"/>
          <w:lang w:eastAsia="pl-PL"/>
        </w:rPr>
        <w:t xml:space="preserve"> </w:t>
      </w:r>
      <w:r w:rsidR="007145BB" w:rsidRPr="00411E26">
        <w:rPr>
          <w:rFonts w:ascii="Arial" w:eastAsia="MS Mincho" w:hAnsi="Arial" w:cs="Arial"/>
        </w:rPr>
        <w:t>§2 ust. 6</w:t>
      </w:r>
      <w:r w:rsidR="00494ADD" w:rsidRPr="00411E26">
        <w:rPr>
          <w:rFonts w:ascii="Arial" w:eastAsia="Times New Roman" w:hAnsi="Arial" w:cs="Arial"/>
          <w:lang w:eastAsia="pl-PL"/>
        </w:rPr>
        <w:t xml:space="preserve">) </w:t>
      </w:r>
      <w:r w:rsidRPr="00411E26">
        <w:rPr>
          <w:rFonts w:ascii="Arial" w:eastAsia="Times New Roman" w:hAnsi="Arial" w:cs="Arial"/>
          <w:lang w:eastAsia="pl-PL"/>
        </w:rPr>
        <w:t>- w wysokości 1% wartości brutto</w:t>
      </w:r>
      <w:r w:rsidR="001455EB" w:rsidRPr="00411E26">
        <w:rPr>
          <w:rFonts w:ascii="Arial" w:eastAsia="Times New Roman" w:hAnsi="Arial" w:cs="Arial"/>
          <w:lang w:eastAsia="pl-PL"/>
        </w:rPr>
        <w:t xml:space="preserve"> nieterminowo zrealizowanej części umowy za każdą rozpoczętą godzinę opóźnienia</w:t>
      </w:r>
      <w:r w:rsidRPr="00411E26">
        <w:rPr>
          <w:rFonts w:ascii="Arial" w:eastAsia="Times New Roman" w:hAnsi="Arial" w:cs="Arial"/>
          <w:lang w:eastAsia="pl-PL"/>
        </w:rPr>
        <w:t>,</w:t>
      </w:r>
      <w:r w:rsidR="001455EB" w:rsidRPr="00411E26">
        <w:rPr>
          <w:rFonts w:ascii="Arial" w:eastAsia="Times New Roman" w:hAnsi="Arial" w:cs="Arial"/>
          <w:lang w:eastAsia="pl-PL"/>
        </w:rPr>
        <w:t xml:space="preserve"> jednak nie więcej niż 30% wartości brutto nieterminowo dostarczonego przedmiotu zamówienia.</w:t>
      </w:r>
      <w:r w:rsidRPr="00411E26">
        <w:rPr>
          <w:rFonts w:ascii="Arial" w:eastAsia="Times New Roman" w:hAnsi="Arial" w:cs="Arial"/>
          <w:lang w:eastAsia="pl-PL"/>
        </w:rPr>
        <w:t xml:space="preserve"> </w:t>
      </w:r>
    </w:p>
    <w:p w14:paraId="4843FA15" w14:textId="6D0EE85D" w:rsidR="00275AED" w:rsidRPr="00411E26" w:rsidRDefault="00275AED" w:rsidP="00566088">
      <w:pPr>
        <w:numPr>
          <w:ilvl w:val="2"/>
          <w:numId w:val="27"/>
        </w:numPr>
        <w:suppressAutoHyphens/>
        <w:spacing w:after="0" w:line="276" w:lineRule="auto"/>
        <w:jc w:val="both"/>
        <w:rPr>
          <w:rFonts w:ascii="Arial" w:eastAsia="Times New Roman" w:hAnsi="Arial" w:cs="Arial"/>
          <w:lang w:eastAsia="pl-PL"/>
        </w:rPr>
      </w:pPr>
      <w:r w:rsidRPr="00411E26">
        <w:rPr>
          <w:rFonts w:ascii="Arial" w:eastAsia="Times New Roman" w:hAnsi="Arial" w:cs="Arial"/>
          <w:lang w:eastAsia="pl-PL"/>
        </w:rPr>
        <w:t xml:space="preserve">za </w:t>
      </w:r>
      <w:r w:rsidR="001455EB" w:rsidRPr="00411E26">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411E26" w:rsidRDefault="00275AED" w:rsidP="00566088">
      <w:pPr>
        <w:numPr>
          <w:ilvl w:val="2"/>
          <w:numId w:val="27"/>
        </w:numPr>
        <w:suppressAutoHyphens/>
        <w:spacing w:after="0" w:line="276" w:lineRule="auto"/>
        <w:jc w:val="both"/>
        <w:rPr>
          <w:rFonts w:ascii="Arial" w:eastAsia="Times New Roman" w:hAnsi="Arial" w:cs="Arial"/>
          <w:lang w:eastAsia="pl-PL"/>
        </w:rPr>
      </w:pPr>
      <w:r w:rsidRPr="00411E26">
        <w:rPr>
          <w:rFonts w:ascii="Arial" w:eastAsia="Times New Roman" w:hAnsi="Arial" w:cs="Arial"/>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411E26" w:rsidRDefault="00DF33B7" w:rsidP="00566088">
      <w:pPr>
        <w:numPr>
          <w:ilvl w:val="2"/>
          <w:numId w:val="27"/>
        </w:numPr>
        <w:suppressAutoHyphens/>
        <w:spacing w:after="0" w:line="276" w:lineRule="auto"/>
        <w:jc w:val="both"/>
        <w:rPr>
          <w:rFonts w:ascii="Arial" w:eastAsia="Times New Roman" w:hAnsi="Arial" w:cs="Arial"/>
          <w:lang w:eastAsia="pl-PL"/>
        </w:rPr>
      </w:pPr>
      <w:r w:rsidRPr="00411E26">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spożywczych – </w:t>
      </w:r>
      <w:r w:rsidR="00B7349F" w:rsidRPr="00411E26">
        <w:rPr>
          <w:rFonts w:ascii="Arial" w:eastAsia="Times New Roman" w:hAnsi="Arial" w:cs="Arial"/>
          <w:kern w:val="1"/>
          <w:shd w:val="clear" w:color="auto" w:fill="FFFFFF"/>
          <w:lang w:eastAsia="zh-CN"/>
        </w:rPr>
        <w:t>5</w:t>
      </w:r>
      <w:r w:rsidRPr="00411E26">
        <w:rPr>
          <w:rFonts w:ascii="Arial" w:eastAsia="Times New Roman" w:hAnsi="Arial" w:cs="Arial"/>
          <w:kern w:val="1"/>
          <w:shd w:val="clear" w:color="auto" w:fill="FFFFFF"/>
          <w:lang w:eastAsia="zh-CN"/>
        </w:rPr>
        <w:t xml:space="preserve">% </w:t>
      </w:r>
      <w:r w:rsidR="00B7349F" w:rsidRPr="00411E26">
        <w:rPr>
          <w:rFonts w:ascii="Arial" w:eastAsia="Times New Roman" w:hAnsi="Arial" w:cs="Arial"/>
          <w:lang w:eastAsia="pl-PL"/>
        </w:rPr>
        <w:t>wartości wynagrodzenia brutto określonego w § 4 ust. 4 Umowy.</w:t>
      </w:r>
    </w:p>
    <w:p w14:paraId="765F5222" w14:textId="0292A080" w:rsidR="00B7349F" w:rsidRPr="00411E26" w:rsidRDefault="00DF33B7" w:rsidP="00566088">
      <w:pPr>
        <w:numPr>
          <w:ilvl w:val="2"/>
          <w:numId w:val="27"/>
        </w:numPr>
        <w:suppressAutoHyphens/>
        <w:spacing w:after="0" w:line="276" w:lineRule="auto"/>
        <w:jc w:val="both"/>
        <w:rPr>
          <w:rFonts w:ascii="Arial" w:eastAsia="Times New Roman" w:hAnsi="Arial" w:cs="Arial"/>
          <w:lang w:eastAsia="pl-PL"/>
        </w:rPr>
      </w:pPr>
      <w:r w:rsidRPr="00411E26">
        <w:rPr>
          <w:rFonts w:ascii="Arial" w:eastAsia="Times New Roman" w:hAnsi="Arial" w:cs="Arial"/>
          <w:kern w:val="1"/>
          <w:lang w:eastAsia="zh-CN"/>
        </w:rPr>
        <w:t>za dostarczenie towaru środkiem transportu nieodpo</w:t>
      </w:r>
      <w:r w:rsidR="008B6D11" w:rsidRPr="00411E26">
        <w:rPr>
          <w:rFonts w:ascii="Arial" w:eastAsia="Times New Roman" w:hAnsi="Arial" w:cs="Arial"/>
          <w:kern w:val="1"/>
          <w:lang w:eastAsia="zh-CN"/>
        </w:rPr>
        <w:t xml:space="preserve">wiednim </w:t>
      </w:r>
      <w:r w:rsidR="00B7349F" w:rsidRPr="00411E26">
        <w:rPr>
          <w:rFonts w:ascii="Arial" w:eastAsia="Times New Roman" w:hAnsi="Arial" w:cs="Arial"/>
          <w:kern w:val="1"/>
          <w:lang w:eastAsia="zh-CN"/>
        </w:rPr>
        <w:t>do przewozu żywości – 5</w:t>
      </w:r>
      <w:r w:rsidRPr="00411E26">
        <w:rPr>
          <w:rFonts w:ascii="Arial" w:eastAsia="Times New Roman" w:hAnsi="Arial" w:cs="Arial"/>
          <w:kern w:val="1"/>
          <w:lang w:eastAsia="zh-CN"/>
        </w:rPr>
        <w:t xml:space="preserve">% </w:t>
      </w:r>
      <w:r w:rsidR="00B7349F" w:rsidRPr="00411E26">
        <w:rPr>
          <w:rFonts w:ascii="Arial" w:eastAsia="Times New Roman" w:hAnsi="Arial" w:cs="Arial"/>
          <w:lang w:eastAsia="pl-PL"/>
        </w:rPr>
        <w:t>wartości wynagrodzenia brutto określonego w § 4 ust. 4 Umowy.</w:t>
      </w:r>
    </w:p>
    <w:p w14:paraId="40663DE8" w14:textId="4078C8BB" w:rsidR="00B7349F" w:rsidRPr="00411E26" w:rsidRDefault="00DF33B7" w:rsidP="00566088">
      <w:pPr>
        <w:numPr>
          <w:ilvl w:val="2"/>
          <w:numId w:val="27"/>
        </w:numPr>
        <w:suppressAutoHyphens/>
        <w:spacing w:after="0" w:line="276" w:lineRule="auto"/>
        <w:jc w:val="both"/>
        <w:rPr>
          <w:rFonts w:ascii="Arial" w:eastAsia="Times New Roman" w:hAnsi="Arial" w:cs="Arial"/>
          <w:lang w:eastAsia="pl-PL"/>
        </w:rPr>
      </w:pPr>
      <w:r w:rsidRPr="00411E26">
        <w:rPr>
          <w:rFonts w:ascii="Arial" w:eastAsia="Times New Roman" w:hAnsi="Arial" w:cs="Arial"/>
          <w:kern w:val="1"/>
          <w:lang w:eastAsia="zh-CN"/>
        </w:rPr>
        <w:t>za dostarczenie towaru nieodpowiednio oznakowanego</w:t>
      </w:r>
      <w:r w:rsidR="00BF198E" w:rsidRPr="00411E26">
        <w:rPr>
          <w:rFonts w:ascii="Arial" w:eastAsia="Times New Roman" w:hAnsi="Arial" w:cs="Arial"/>
          <w:kern w:val="1"/>
          <w:lang w:eastAsia="zh-CN"/>
        </w:rPr>
        <w:t>,</w:t>
      </w:r>
      <w:r w:rsidRPr="00411E26">
        <w:rPr>
          <w:rFonts w:ascii="Arial" w:eastAsia="Times New Roman" w:hAnsi="Arial" w:cs="Arial"/>
          <w:kern w:val="1"/>
          <w:lang w:eastAsia="zh-CN"/>
        </w:rPr>
        <w:t xml:space="preserve"> opakow</w:t>
      </w:r>
      <w:r w:rsidR="00B7349F" w:rsidRPr="00411E26">
        <w:rPr>
          <w:rFonts w:ascii="Arial" w:eastAsia="Times New Roman" w:hAnsi="Arial" w:cs="Arial"/>
          <w:kern w:val="1"/>
          <w:lang w:eastAsia="zh-CN"/>
        </w:rPr>
        <w:t>anego</w:t>
      </w:r>
      <w:r w:rsidR="00BF198E" w:rsidRPr="00411E26">
        <w:rPr>
          <w:rFonts w:ascii="Arial" w:eastAsia="Times New Roman" w:hAnsi="Arial" w:cs="Arial"/>
          <w:kern w:val="1"/>
          <w:lang w:eastAsia="zh-CN"/>
        </w:rPr>
        <w:t xml:space="preserve"> oraz wadliwego -</w:t>
      </w:r>
      <w:r w:rsidR="00B7349F" w:rsidRPr="00411E26">
        <w:rPr>
          <w:rFonts w:ascii="Arial" w:eastAsia="Times New Roman" w:hAnsi="Arial" w:cs="Arial"/>
          <w:kern w:val="1"/>
          <w:lang w:eastAsia="zh-CN"/>
        </w:rPr>
        <w:t xml:space="preserve"> 5</w:t>
      </w:r>
      <w:r w:rsidRPr="00411E26">
        <w:rPr>
          <w:rFonts w:ascii="Arial" w:eastAsia="Times New Roman" w:hAnsi="Arial" w:cs="Arial"/>
          <w:kern w:val="1"/>
          <w:lang w:eastAsia="zh-CN"/>
        </w:rPr>
        <w:t xml:space="preserve">% </w:t>
      </w:r>
      <w:r w:rsidR="00B7349F" w:rsidRPr="00411E26">
        <w:rPr>
          <w:rFonts w:ascii="Arial" w:eastAsia="Times New Roman" w:hAnsi="Arial" w:cs="Arial"/>
          <w:lang w:eastAsia="pl-PL"/>
        </w:rPr>
        <w:t>wartości wynagrodzenia brutto określonego w § 4 ust. 4 Umowy.</w:t>
      </w:r>
    </w:p>
    <w:p w14:paraId="17F57BE9" w14:textId="38D1FB88" w:rsidR="009D6271" w:rsidRPr="00411E26" w:rsidRDefault="00BF198E" w:rsidP="00566088">
      <w:pPr>
        <w:numPr>
          <w:ilvl w:val="2"/>
          <w:numId w:val="27"/>
        </w:numPr>
        <w:suppressAutoHyphens/>
        <w:spacing w:after="0" w:line="276" w:lineRule="auto"/>
        <w:jc w:val="both"/>
        <w:rPr>
          <w:rFonts w:ascii="Arial" w:eastAsia="Times New Roman" w:hAnsi="Arial" w:cs="Arial"/>
          <w:lang w:eastAsia="pl-PL"/>
        </w:rPr>
      </w:pPr>
      <w:r w:rsidRPr="00411E26">
        <w:rPr>
          <w:rFonts w:ascii="Arial" w:eastAsia="Times New Roman" w:hAnsi="Arial" w:cs="Arial"/>
          <w:kern w:val="1"/>
          <w:lang w:eastAsia="zh-CN"/>
        </w:rPr>
        <w:t xml:space="preserve">za dostarczenie </w:t>
      </w:r>
      <w:r w:rsidR="007145BB" w:rsidRPr="00411E26">
        <w:rPr>
          <w:rFonts w:ascii="Arial" w:eastAsia="Times New Roman" w:hAnsi="Arial" w:cs="Arial"/>
          <w:kern w:val="1"/>
          <w:lang w:eastAsia="zh-CN"/>
        </w:rPr>
        <w:t>towaru o niewłaściwej temperaturze – 20% wartości brutto przedmiotu umowy dostarczonego w danym transporcie.</w:t>
      </w:r>
    </w:p>
    <w:p w14:paraId="6798AABB" w14:textId="77777777" w:rsidR="009D6271" w:rsidRPr="00411E26" w:rsidRDefault="009D6271" w:rsidP="00F17E4B">
      <w:pPr>
        <w:suppressAutoHyphens/>
        <w:spacing w:after="0" w:line="276" w:lineRule="auto"/>
        <w:ind w:left="284" w:hanging="284"/>
        <w:jc w:val="both"/>
        <w:textAlignment w:val="baseline"/>
        <w:rPr>
          <w:rFonts w:ascii="Arial" w:eastAsia="Times New Roman" w:hAnsi="Arial" w:cs="Arial"/>
          <w:kern w:val="2"/>
          <w:lang w:eastAsia="pl-PL" w:bidi="hi-IN"/>
        </w:rPr>
      </w:pPr>
      <w:r w:rsidRPr="00411E26">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66DAB16E" w14:textId="6FF1C46B" w:rsidR="009D6271" w:rsidRPr="00411E26"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411E26">
        <w:rPr>
          <w:rFonts w:ascii="Arial" w:eastAsia="Times New Roman" w:hAnsi="Arial" w:cs="Arial"/>
          <w:kern w:val="2"/>
          <w:lang w:eastAsia="pl-PL" w:bidi="hi-IN"/>
        </w:rPr>
        <w:t xml:space="preserve">Zamawiającemu przysługuje prawo potrącania należności z tytułu kar umownych </w:t>
      </w:r>
      <w:r w:rsidRPr="00411E26">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411E26"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411E26">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411E26"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411E26">
        <w:rPr>
          <w:rFonts w:ascii="Arial" w:eastAsia="Times New Roman" w:hAnsi="Arial" w:cs="Arial"/>
          <w:kern w:val="2"/>
          <w:lang w:eastAsia="pl-PL" w:bidi="hi-IN"/>
        </w:rPr>
        <w:lastRenderedPageBreak/>
        <w:t xml:space="preserve">Łączna wysokość kar umownych o których mowa w </w:t>
      </w:r>
      <w:r w:rsidRPr="00411E26">
        <w:rPr>
          <w:rFonts w:ascii="Arial" w:eastAsia="Times New Roman" w:hAnsi="Arial" w:cs="Arial"/>
          <w:bCs/>
          <w:kern w:val="2"/>
          <w:lang w:eastAsia="pl-PL" w:bidi="hi-IN"/>
        </w:rPr>
        <w:t>§ 8 ust. 1 Umowy nie może przekroczyć 30% wynagrodzenia umownego brutto o którym mowa w § 4 ust. 4 Umowy.</w:t>
      </w:r>
    </w:p>
    <w:p w14:paraId="76548EFE" w14:textId="77777777" w:rsidR="009D6271" w:rsidRPr="00411E26"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411E26">
        <w:rPr>
          <w:rFonts w:ascii="Arial" w:eastAsia="Times New Roman" w:hAnsi="Arial" w:cs="Arial"/>
          <w:kern w:val="2"/>
          <w:lang w:eastAsia="pl-PL" w:bidi="hi-IN"/>
        </w:rPr>
        <w:t>W przypadku odstąpienia od Umowy przez którąkolwiek ze Stron kary umowne naliczone w okresie trwania Umowy nie podlegają zwrotowi.</w:t>
      </w:r>
    </w:p>
    <w:p w14:paraId="24FE9F36" w14:textId="77777777" w:rsidR="009D6271" w:rsidRPr="00411E26"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411E26">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71E68984" w14:textId="72C707D3" w:rsidR="006B0ED6" w:rsidRPr="00411E26" w:rsidRDefault="006B0ED6" w:rsidP="00F17E4B">
      <w:pPr>
        <w:suppressAutoHyphens/>
        <w:spacing w:after="0" w:line="276" w:lineRule="auto"/>
        <w:jc w:val="both"/>
        <w:rPr>
          <w:rFonts w:ascii="Arial" w:eastAsia="Times New Roman" w:hAnsi="Arial" w:cs="Arial"/>
          <w:lang w:eastAsia="pl-PL"/>
        </w:rPr>
      </w:pPr>
    </w:p>
    <w:p w14:paraId="55F4E65C" w14:textId="77777777" w:rsidR="001658E6" w:rsidRPr="00411E26"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411E26">
        <w:rPr>
          <w:rFonts w:ascii="Arial" w:eastAsia="Times New Roman" w:hAnsi="Arial" w:cs="Arial"/>
          <w:b/>
          <w:bCs/>
          <w:kern w:val="2"/>
          <w:lang w:eastAsia="pl-PL" w:bidi="hi-IN"/>
        </w:rPr>
        <w:t xml:space="preserve">                                                                      § 9.</w:t>
      </w:r>
    </w:p>
    <w:p w14:paraId="2F3635E8" w14:textId="77777777" w:rsidR="001658E6" w:rsidRPr="00411E26" w:rsidRDefault="001658E6" w:rsidP="001658E6">
      <w:pPr>
        <w:keepNext/>
        <w:keepLines/>
        <w:suppressAutoHyphens/>
        <w:spacing w:after="0" w:line="276" w:lineRule="auto"/>
        <w:contextualSpacing/>
        <w:jc w:val="center"/>
        <w:outlineLvl w:val="0"/>
        <w:rPr>
          <w:rFonts w:ascii="Arial" w:eastAsia="Times New Roman" w:hAnsi="Arial" w:cs="Arial"/>
          <w:b/>
        </w:rPr>
      </w:pPr>
      <w:r w:rsidRPr="00411E26">
        <w:rPr>
          <w:rFonts w:ascii="Arial" w:eastAsia="Times New Roman" w:hAnsi="Arial" w:cs="Arial"/>
          <w:b/>
        </w:rPr>
        <w:t>Odstąpienie od Umowy</w:t>
      </w:r>
    </w:p>
    <w:p w14:paraId="1B73834A" w14:textId="77777777" w:rsidR="00600CF8" w:rsidRPr="00411E26" w:rsidRDefault="001658E6" w:rsidP="00600CF8">
      <w:pPr>
        <w:suppressAutoHyphens/>
        <w:spacing w:after="0" w:line="276" w:lineRule="auto"/>
        <w:contextualSpacing/>
        <w:jc w:val="both"/>
        <w:rPr>
          <w:rFonts w:ascii="Arial" w:eastAsia="Times New Roman" w:hAnsi="Arial" w:cs="Arial"/>
          <w:lang w:eastAsia="pl-PL"/>
        </w:rPr>
      </w:pPr>
      <w:r w:rsidRPr="00411E26">
        <w:rPr>
          <w:rFonts w:ascii="Arial" w:eastAsia="Times New Roman" w:hAnsi="Arial" w:cs="Arial"/>
          <w:color w:val="000000"/>
          <w:lang w:eastAsia="pl-PL"/>
        </w:rPr>
        <w:t xml:space="preserve">1. </w:t>
      </w:r>
      <w:r w:rsidR="00600CF8" w:rsidRPr="00411E26">
        <w:rPr>
          <w:rFonts w:ascii="Arial" w:eastAsia="Times New Roman" w:hAnsi="Arial" w:cs="Arial"/>
          <w:lang w:eastAsia="pl-PL"/>
        </w:rPr>
        <w:t>Zamawiający może odstąpić od Umowy:</w:t>
      </w:r>
    </w:p>
    <w:p w14:paraId="39807883" w14:textId="77777777" w:rsidR="00600CF8" w:rsidRPr="00411E26" w:rsidRDefault="00600CF8" w:rsidP="00600CF8">
      <w:pPr>
        <w:suppressAutoHyphens/>
        <w:spacing w:after="0"/>
        <w:ind w:left="709" w:hanging="283"/>
        <w:contextualSpacing/>
        <w:jc w:val="both"/>
        <w:rPr>
          <w:rFonts w:ascii="Arial" w:eastAsia="Times New Roman" w:hAnsi="Arial" w:cs="Arial"/>
          <w:lang w:eastAsia="pl-PL"/>
        </w:rPr>
      </w:pPr>
      <w:r w:rsidRPr="00411E26">
        <w:rPr>
          <w:rFonts w:ascii="Arial" w:eastAsia="Times New Roman" w:hAnsi="Arial" w:cs="Arial"/>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411E26" w:rsidRDefault="00600CF8" w:rsidP="00600CF8">
      <w:pPr>
        <w:suppressAutoHyphens/>
        <w:spacing w:after="0"/>
        <w:ind w:left="426"/>
        <w:contextualSpacing/>
        <w:jc w:val="both"/>
        <w:rPr>
          <w:rFonts w:ascii="Arial" w:eastAsia="Times New Roman" w:hAnsi="Arial" w:cs="Arial"/>
          <w:lang w:eastAsia="pl-PL"/>
        </w:rPr>
      </w:pPr>
      <w:r w:rsidRPr="00411E26">
        <w:rPr>
          <w:rFonts w:ascii="Arial" w:eastAsia="Times New Roman" w:hAnsi="Arial" w:cs="Arial"/>
          <w:lang w:eastAsia="pl-PL"/>
        </w:rPr>
        <w:t>2) jeżeli zachodzi co najmniej jedna z następujących okoliczności:</w:t>
      </w:r>
    </w:p>
    <w:p w14:paraId="4E23BA53" w14:textId="77777777" w:rsidR="00600CF8" w:rsidRPr="00411E26" w:rsidRDefault="00600CF8" w:rsidP="00600CF8">
      <w:pPr>
        <w:suppressAutoHyphens/>
        <w:spacing w:after="0"/>
        <w:ind w:left="1134"/>
        <w:contextualSpacing/>
        <w:jc w:val="both"/>
        <w:rPr>
          <w:rFonts w:ascii="Arial" w:eastAsia="Times New Roman" w:hAnsi="Arial" w:cs="Arial"/>
          <w:lang w:eastAsia="pl-PL"/>
        </w:rPr>
      </w:pPr>
      <w:r w:rsidRPr="00411E26">
        <w:rPr>
          <w:rFonts w:ascii="Arial" w:eastAsia="Times New Roman" w:hAnsi="Arial" w:cs="Arial"/>
          <w:lang w:eastAsia="pl-PL"/>
        </w:rPr>
        <w:t>a) dokonano zmiany Umowy z naruszeniem art. 454 i art. 455 ustawy Pzp,</w:t>
      </w:r>
    </w:p>
    <w:p w14:paraId="4BAFD10D" w14:textId="77777777" w:rsidR="00600CF8" w:rsidRPr="00411E26" w:rsidRDefault="00600CF8" w:rsidP="00600CF8">
      <w:pPr>
        <w:suppressAutoHyphens/>
        <w:spacing w:after="0"/>
        <w:ind w:left="1276" w:hanging="142"/>
        <w:contextualSpacing/>
        <w:jc w:val="both"/>
        <w:rPr>
          <w:rFonts w:ascii="Arial" w:eastAsia="Times New Roman" w:hAnsi="Arial" w:cs="Arial"/>
          <w:lang w:eastAsia="pl-PL"/>
        </w:rPr>
      </w:pPr>
      <w:r w:rsidRPr="00411E26">
        <w:rPr>
          <w:rFonts w:ascii="Arial" w:eastAsia="Times New Roman" w:hAnsi="Arial" w:cs="Arial"/>
          <w:lang w:eastAsia="pl-PL"/>
        </w:rPr>
        <w:t>b) Wykonawca w chwili zawarcia Umowy podlegał wykluczeniu na podstawie art. 108 ustawy Pzp,</w:t>
      </w:r>
    </w:p>
    <w:p w14:paraId="32F3C3D4" w14:textId="4815AA98" w:rsidR="00600CF8" w:rsidRPr="00411E26" w:rsidRDefault="00600CF8" w:rsidP="00600CF8">
      <w:pPr>
        <w:suppressAutoHyphens/>
        <w:spacing w:after="0"/>
        <w:ind w:left="1418" w:hanging="284"/>
        <w:contextualSpacing/>
        <w:jc w:val="both"/>
        <w:rPr>
          <w:rFonts w:ascii="Arial" w:eastAsia="Times New Roman" w:hAnsi="Arial" w:cs="Arial"/>
          <w:lang w:eastAsia="pl-PL"/>
        </w:rPr>
      </w:pPr>
      <w:r w:rsidRPr="00411E26">
        <w:rPr>
          <w:rFonts w:ascii="Arial" w:eastAsia="Times New Roman" w:hAnsi="Arial" w:cs="Arial"/>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sidRPr="00411E26">
        <w:rPr>
          <w:rFonts w:ascii="Arial" w:eastAsia="Times New Roman" w:hAnsi="Arial" w:cs="Arial"/>
          <w:lang w:eastAsia="pl-PL"/>
        </w:rPr>
        <w:t>Zamawiający udzielił zamówienia</w:t>
      </w:r>
      <w:r w:rsidRPr="00411E26">
        <w:rPr>
          <w:rFonts w:ascii="Arial" w:eastAsia="Times New Roman" w:hAnsi="Arial" w:cs="Arial"/>
          <w:lang w:eastAsia="pl-PL"/>
        </w:rPr>
        <w:t xml:space="preserve"> z naruszeniem prawa Unii Europejskiej.</w:t>
      </w:r>
    </w:p>
    <w:p w14:paraId="4CAC6944" w14:textId="77777777" w:rsidR="00600CF8" w:rsidRPr="00411E26"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411E26">
        <w:rPr>
          <w:rFonts w:ascii="Arial" w:eastAsia="Times New Roman" w:hAnsi="Arial" w:cs="Arial"/>
          <w:lang w:eastAsia="pl-PL"/>
        </w:rPr>
        <w:t>W przypadku, o którym mowa w ust. 1 pkt 2 lit. a, Zamawiający odstępuje od Umowy                   w części, której zmiana dotyczy.</w:t>
      </w:r>
    </w:p>
    <w:p w14:paraId="0D4F39F6" w14:textId="77777777" w:rsidR="00600CF8" w:rsidRPr="00411E26"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411E26">
        <w:rPr>
          <w:rFonts w:ascii="Arial" w:eastAsia="Times New Roman" w:hAnsi="Arial" w:cs="Arial"/>
          <w:lang w:eastAsia="pl-PL"/>
        </w:rPr>
        <w:t>W przypadkach, o których mowa w ust. 1, Wykonawca może żądać wyłącznie wynagrodzenia należnego z tytułu wykonania części Umowy.</w:t>
      </w:r>
    </w:p>
    <w:p w14:paraId="2ECA56B4" w14:textId="709293F3" w:rsidR="001658E6" w:rsidRPr="00411E26" w:rsidRDefault="001658E6" w:rsidP="00600CF8">
      <w:pPr>
        <w:pStyle w:val="Akapitzlist"/>
        <w:numPr>
          <w:ilvl w:val="0"/>
          <w:numId w:val="6"/>
        </w:numPr>
        <w:suppressAutoHyphens/>
        <w:spacing w:after="0" w:line="276" w:lineRule="auto"/>
        <w:jc w:val="both"/>
        <w:rPr>
          <w:rFonts w:ascii="Arial" w:eastAsia="Times New Roman" w:hAnsi="Arial" w:cs="Arial"/>
          <w:color w:val="000000"/>
          <w:lang w:eastAsia="pl-PL"/>
        </w:rPr>
      </w:pPr>
      <w:r w:rsidRPr="00411E26">
        <w:rPr>
          <w:rFonts w:ascii="Arial" w:eastAsia="Times New Roman" w:hAnsi="Arial" w:cs="Arial"/>
          <w:color w:val="000000"/>
          <w:lang w:eastAsia="pl-PL"/>
        </w:rPr>
        <w:t xml:space="preserve">Strony postanawiają, że oprócz przypadków określonych w kodeksie cywilnym, Zamawiającemu przysługuje prawo odstąpienia od Umowy w całości albo w części </w:t>
      </w:r>
      <w:r w:rsidR="00B97A8F" w:rsidRPr="00411E26">
        <w:rPr>
          <w:rFonts w:ascii="Arial" w:eastAsia="Times New Roman" w:hAnsi="Arial" w:cs="Arial"/>
          <w:color w:val="000000"/>
          <w:lang w:eastAsia="pl-PL"/>
        </w:rPr>
        <w:t xml:space="preserve">                                      </w:t>
      </w:r>
      <w:r w:rsidRPr="00411E26">
        <w:rPr>
          <w:rFonts w:ascii="Arial" w:eastAsia="Times New Roman" w:hAnsi="Arial" w:cs="Arial"/>
          <w:color w:val="000000"/>
          <w:lang w:eastAsia="pl-PL"/>
        </w:rPr>
        <w:t>w następujących przypadkach:</w:t>
      </w:r>
    </w:p>
    <w:p w14:paraId="1E8DB35F" w14:textId="77777777" w:rsidR="00DF33B7" w:rsidRPr="00411E26" w:rsidRDefault="00DF33B7" w:rsidP="00566088">
      <w:pPr>
        <w:pStyle w:val="Akapitzlist"/>
        <w:numPr>
          <w:ilvl w:val="0"/>
          <w:numId w:val="19"/>
        </w:numPr>
        <w:spacing w:after="0" w:line="276" w:lineRule="auto"/>
        <w:jc w:val="both"/>
        <w:rPr>
          <w:rFonts w:ascii="Arial" w:hAnsi="Arial" w:cs="Arial"/>
        </w:rPr>
      </w:pPr>
      <w:r w:rsidRPr="00411E26">
        <w:rPr>
          <w:rFonts w:ascii="Arial" w:hAnsi="Arial" w:cs="Arial"/>
        </w:rPr>
        <w:t>trzykrotnego przekroczenia terminów dostaw przez Wykonawcę lub trzykrotnego braku realizacji dostaw;</w:t>
      </w:r>
    </w:p>
    <w:p w14:paraId="3D26FE68" w14:textId="77777777" w:rsidR="00DF33B7" w:rsidRPr="00411E26" w:rsidRDefault="00DF33B7" w:rsidP="00566088">
      <w:pPr>
        <w:pStyle w:val="Akapitzlist"/>
        <w:numPr>
          <w:ilvl w:val="0"/>
          <w:numId w:val="19"/>
        </w:numPr>
        <w:spacing w:after="0" w:line="276" w:lineRule="auto"/>
        <w:jc w:val="both"/>
        <w:rPr>
          <w:rFonts w:ascii="Arial" w:hAnsi="Arial" w:cs="Arial"/>
        </w:rPr>
      </w:pPr>
      <w:r w:rsidRPr="00411E26">
        <w:rPr>
          <w:rFonts w:ascii="Arial" w:hAnsi="Arial" w:cs="Arial"/>
        </w:rPr>
        <w:t>dwukrotnego dostarczenia towaru niespełniającego wymagań jakościowych, potwierdzonego wynikami badań w toku kontroli prewencyjnej lub reklamacji;</w:t>
      </w:r>
    </w:p>
    <w:p w14:paraId="1BFAACC8" w14:textId="62D1EFB7" w:rsidR="00DF33B7" w:rsidRPr="00411E26" w:rsidRDefault="00DF33B7" w:rsidP="00566088">
      <w:pPr>
        <w:pStyle w:val="Akapitzlist"/>
        <w:numPr>
          <w:ilvl w:val="0"/>
          <w:numId w:val="19"/>
        </w:numPr>
        <w:spacing w:after="0" w:line="276" w:lineRule="auto"/>
        <w:jc w:val="both"/>
        <w:rPr>
          <w:rFonts w:ascii="Arial" w:hAnsi="Arial" w:cs="Arial"/>
        </w:rPr>
      </w:pPr>
      <w:r w:rsidRPr="00411E26">
        <w:rPr>
          <w:rFonts w:ascii="Arial" w:hAnsi="Arial" w:cs="Arial"/>
        </w:rPr>
        <w:t>nakazania Zamawiającemu przez Wo</w:t>
      </w:r>
      <w:r w:rsidR="001C7512" w:rsidRPr="00411E26">
        <w:rPr>
          <w:rFonts w:ascii="Arial" w:hAnsi="Arial" w:cs="Arial"/>
        </w:rPr>
        <w:t xml:space="preserve">jskową Inspekcję Weterynaryjną </w:t>
      </w:r>
      <w:r w:rsidRPr="00411E26">
        <w:rPr>
          <w:rFonts w:ascii="Arial" w:hAnsi="Arial" w:cs="Arial"/>
        </w:rPr>
        <w:t>lub Wojskową Inspekcję Sanitarną zaprzesta</w:t>
      </w:r>
      <w:r w:rsidR="001C7512" w:rsidRPr="00411E26">
        <w:rPr>
          <w:rFonts w:ascii="Arial" w:hAnsi="Arial" w:cs="Arial"/>
        </w:rPr>
        <w:t xml:space="preserve">nia dalszego zaopatrywania się </w:t>
      </w:r>
      <w:r w:rsidRPr="00411E26">
        <w:rPr>
          <w:rFonts w:ascii="Arial" w:hAnsi="Arial" w:cs="Arial"/>
        </w:rPr>
        <w:t>u Wykonawcy określonego w § 8 ust. 3 rozporządzenia Ministra Obrony Narodowej z dnia 19 kwietnia 2004 r. w sprawie Wojskowej Inspekcji Weterynaryjnej (Dz.U. z 2004 r. Nr 89, poz.</w:t>
      </w:r>
      <w:r w:rsidR="001C7512" w:rsidRPr="00411E26">
        <w:rPr>
          <w:rFonts w:ascii="Arial" w:hAnsi="Arial" w:cs="Arial"/>
        </w:rPr>
        <w:t xml:space="preserve"> 857 i Dz. U. z 2007 r. Nr 42, </w:t>
      </w:r>
      <w:r w:rsidRPr="00411E26">
        <w:rPr>
          <w:rFonts w:ascii="Arial" w:hAnsi="Arial" w:cs="Arial"/>
        </w:rPr>
        <w:t>poz. 313</w:t>
      </w:r>
      <w:r w:rsidR="00600CF8" w:rsidRPr="00411E26">
        <w:rPr>
          <w:rFonts w:ascii="Arial" w:hAnsi="Arial" w:cs="Arial"/>
        </w:rPr>
        <w:t>, Dz. U. z 2015 r. poz. 811</w:t>
      </w:r>
      <w:r w:rsidRPr="00411E26">
        <w:rPr>
          <w:rFonts w:ascii="Arial" w:hAnsi="Arial" w:cs="Arial"/>
        </w:rPr>
        <w:t>);</w:t>
      </w:r>
    </w:p>
    <w:p w14:paraId="51B3868B" w14:textId="77777777" w:rsidR="00C77634" w:rsidRPr="00411E26" w:rsidRDefault="00C77634" w:rsidP="00566088">
      <w:pPr>
        <w:numPr>
          <w:ilvl w:val="0"/>
          <w:numId w:val="19"/>
        </w:numPr>
        <w:suppressAutoHyphens/>
        <w:spacing w:after="0" w:line="276" w:lineRule="auto"/>
        <w:jc w:val="both"/>
        <w:rPr>
          <w:rFonts w:ascii="Arial" w:eastAsia="Times New Roman" w:hAnsi="Arial" w:cs="Arial"/>
          <w:color w:val="000000"/>
          <w:lang w:eastAsia="pl-PL"/>
        </w:rPr>
      </w:pPr>
      <w:r w:rsidRPr="00411E26">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411E26"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lang w:eastAsia="pl-PL"/>
        </w:rPr>
      </w:pPr>
      <w:r w:rsidRPr="00411E26">
        <w:rPr>
          <w:rFonts w:ascii="Arial" w:eastAsia="Times New Roman" w:hAnsi="Arial" w:cs="Arial"/>
          <w:color w:val="000000"/>
          <w:lang w:eastAsia="pl-PL"/>
        </w:rPr>
        <w:t xml:space="preserve">Wykonawca bez uzasadnionych przyczyn nie rozpoczął realizacji dostaw w ciągu </w:t>
      </w:r>
      <w:r w:rsidR="00F17E4B" w:rsidRPr="00411E26">
        <w:rPr>
          <w:rFonts w:ascii="Arial" w:eastAsia="Times New Roman" w:hAnsi="Arial" w:cs="Arial"/>
          <w:color w:val="000000"/>
          <w:lang w:eastAsia="pl-PL"/>
        </w:rPr>
        <w:br/>
      </w:r>
      <w:r w:rsidRPr="00411E26">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411E26" w:rsidRDefault="00C77634" w:rsidP="00566088">
      <w:pPr>
        <w:numPr>
          <w:ilvl w:val="0"/>
          <w:numId w:val="19"/>
        </w:numPr>
        <w:suppressAutoHyphens/>
        <w:spacing w:after="0" w:line="276" w:lineRule="auto"/>
        <w:jc w:val="both"/>
        <w:rPr>
          <w:rFonts w:ascii="Arial" w:eastAsia="Times New Roman" w:hAnsi="Arial" w:cs="Arial"/>
          <w:color w:val="000000"/>
          <w:lang w:eastAsia="pl-PL"/>
        </w:rPr>
      </w:pPr>
      <w:r w:rsidRPr="00411E26">
        <w:rPr>
          <w:rFonts w:ascii="Arial" w:eastAsia="Times New Roman" w:hAnsi="Arial" w:cs="Arial"/>
          <w:color w:val="000000"/>
          <w:lang w:eastAsia="pl-PL"/>
        </w:rPr>
        <w:lastRenderedPageBreak/>
        <w:t>Wykonawca przerwał realizację dostaw i nie realizuje ich przez okres 3 dni kalendarzowych pomimo wezwania Zamawiającego;</w:t>
      </w:r>
    </w:p>
    <w:p w14:paraId="14716FEB" w14:textId="272CC2F9" w:rsidR="00C77634" w:rsidRPr="00411E26" w:rsidRDefault="00C77634" w:rsidP="00566088">
      <w:pPr>
        <w:numPr>
          <w:ilvl w:val="0"/>
          <w:numId w:val="19"/>
        </w:numPr>
        <w:suppressAutoHyphens/>
        <w:spacing w:after="0" w:line="276" w:lineRule="auto"/>
        <w:jc w:val="both"/>
        <w:rPr>
          <w:rFonts w:ascii="Arial" w:eastAsia="Times New Roman" w:hAnsi="Arial" w:cs="Arial"/>
          <w:color w:val="000000"/>
          <w:lang w:eastAsia="pl-PL"/>
        </w:rPr>
      </w:pPr>
      <w:r w:rsidRPr="00411E26">
        <w:rPr>
          <w:rFonts w:ascii="Arial" w:eastAsia="Times New Roman" w:hAnsi="Arial" w:cs="Arial"/>
          <w:color w:val="000000"/>
          <w:lang w:eastAsia="pl-PL"/>
        </w:rPr>
        <w:t xml:space="preserve">Wykonawca opóźnia się z wykonaniem dostaw </w:t>
      </w:r>
      <w:r w:rsidR="00181B64" w:rsidRPr="00411E26">
        <w:rPr>
          <w:rFonts w:ascii="Arial" w:eastAsia="Times New Roman" w:hAnsi="Arial" w:cs="Arial"/>
          <w:color w:val="000000"/>
          <w:lang w:eastAsia="pl-PL"/>
        </w:rPr>
        <w:t>pomimo wcześniejszego wezwania zamawiającego do jej realiz</w:t>
      </w:r>
      <w:r w:rsidR="00F17E4B" w:rsidRPr="00411E26">
        <w:rPr>
          <w:rFonts w:ascii="Arial" w:eastAsia="Times New Roman" w:hAnsi="Arial" w:cs="Arial"/>
          <w:color w:val="000000"/>
          <w:lang w:eastAsia="pl-PL"/>
        </w:rPr>
        <w:t xml:space="preserve">acji o ponad 3 dni </w:t>
      </w:r>
      <w:r w:rsidR="004D65D0" w:rsidRPr="00411E26">
        <w:rPr>
          <w:rFonts w:ascii="Arial" w:eastAsia="Times New Roman" w:hAnsi="Arial" w:cs="Arial"/>
          <w:color w:val="000000"/>
          <w:lang w:eastAsia="pl-PL"/>
        </w:rPr>
        <w:t>kalendarzowe</w:t>
      </w:r>
      <w:r w:rsidR="00F17E4B" w:rsidRPr="00411E26">
        <w:rPr>
          <w:rFonts w:ascii="Arial" w:eastAsia="Times New Roman" w:hAnsi="Arial" w:cs="Arial"/>
          <w:color w:val="000000"/>
          <w:lang w:eastAsia="pl-PL"/>
        </w:rPr>
        <w:t>;</w:t>
      </w:r>
    </w:p>
    <w:p w14:paraId="5EDF5094" w14:textId="0A42A695" w:rsidR="00C77634" w:rsidRPr="00411E26" w:rsidRDefault="00C77634" w:rsidP="00566088">
      <w:pPr>
        <w:numPr>
          <w:ilvl w:val="0"/>
          <w:numId w:val="19"/>
        </w:numPr>
        <w:tabs>
          <w:tab w:val="num" w:pos="900"/>
        </w:tabs>
        <w:suppressAutoHyphens/>
        <w:spacing w:after="0" w:line="276" w:lineRule="auto"/>
        <w:contextualSpacing/>
        <w:jc w:val="both"/>
        <w:rPr>
          <w:rFonts w:ascii="Arial" w:eastAsia="Calibri" w:hAnsi="Arial" w:cs="Arial"/>
          <w:lang w:eastAsia="pl-PL"/>
        </w:rPr>
      </w:pPr>
      <w:r w:rsidRPr="00411E26">
        <w:rPr>
          <w:rFonts w:ascii="Arial" w:eastAsia="Calibri" w:hAnsi="Arial" w:cs="Arial"/>
          <w:lang w:eastAsia="pl-PL"/>
        </w:rPr>
        <w:t>Wykonawca wykonuje dostawy niezgodnie</w:t>
      </w:r>
      <w:r w:rsidR="00AE1D8C" w:rsidRPr="00411E26">
        <w:rPr>
          <w:rFonts w:ascii="Arial" w:eastAsia="Calibri" w:hAnsi="Arial" w:cs="Arial"/>
          <w:lang w:eastAsia="pl-PL"/>
        </w:rPr>
        <w:t xml:space="preserve"> z Umową, złożoną ofertą</w:t>
      </w:r>
      <w:r w:rsidRPr="00411E26">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411E26" w:rsidRDefault="00C77634" w:rsidP="00566088">
      <w:pPr>
        <w:numPr>
          <w:ilvl w:val="0"/>
          <w:numId w:val="19"/>
        </w:numPr>
        <w:suppressAutoHyphens/>
        <w:spacing w:after="0" w:line="276" w:lineRule="auto"/>
        <w:jc w:val="both"/>
        <w:rPr>
          <w:rFonts w:ascii="Arial" w:eastAsia="Calibri" w:hAnsi="Arial" w:cs="Arial"/>
          <w:color w:val="000000"/>
        </w:rPr>
      </w:pPr>
      <w:r w:rsidRPr="00411E26">
        <w:rPr>
          <w:rFonts w:ascii="Arial" w:eastAsia="Calibri" w:hAnsi="Arial" w:cs="Arial"/>
          <w:color w:val="000000"/>
        </w:rPr>
        <w:t>W przypadku utraty przez Wykonawcę uprawnień niezbędnych do wykonywania przedmiotu Umowy;</w:t>
      </w:r>
    </w:p>
    <w:p w14:paraId="366FB9EB" w14:textId="77777777" w:rsidR="00C77634" w:rsidRPr="00411E26"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lang w:eastAsia="pl-PL"/>
        </w:rPr>
      </w:pPr>
      <w:r w:rsidRPr="00411E26">
        <w:rPr>
          <w:rFonts w:ascii="Arial" w:eastAsia="Calibri" w:hAnsi="Arial" w:cs="Arial"/>
        </w:rPr>
        <w:t>Po bezskutecznym upływie dodatkowego terminu wyznaczonego Wykonawcy na usunięcia wad lub zmiany sposobu wykonania przedmiotu Umowy.</w:t>
      </w:r>
    </w:p>
    <w:p w14:paraId="536C3677" w14:textId="2AE61A25" w:rsidR="001658E6" w:rsidRPr="00411E26"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lang w:eastAsia="pl-PL"/>
        </w:rPr>
      </w:pPr>
      <w:r w:rsidRPr="00411E26">
        <w:rPr>
          <w:rFonts w:ascii="Arial" w:eastAsia="Times New Roman" w:hAnsi="Arial" w:cs="Arial"/>
          <w:color w:val="000000"/>
          <w:lang w:eastAsia="pl-PL"/>
        </w:rPr>
        <w:t>Odstąpienie od Umowy z przyczyn określonych w ust. 1</w:t>
      </w:r>
      <w:r w:rsidR="00600CF8" w:rsidRPr="00411E26">
        <w:rPr>
          <w:rFonts w:ascii="Arial" w:eastAsia="Times New Roman" w:hAnsi="Arial" w:cs="Arial"/>
          <w:color w:val="000000"/>
          <w:lang w:eastAsia="pl-PL"/>
        </w:rPr>
        <w:t xml:space="preserve"> i 4</w:t>
      </w:r>
      <w:r w:rsidRPr="00411E26">
        <w:rPr>
          <w:rFonts w:ascii="Arial" w:eastAsia="Times New Roman" w:hAnsi="Arial" w:cs="Arial"/>
          <w:color w:val="000000"/>
          <w:lang w:eastAsia="pl-PL"/>
        </w:rPr>
        <w:t xml:space="preserve"> </w:t>
      </w:r>
      <w:r w:rsidR="00A32FFF" w:rsidRPr="00411E26">
        <w:rPr>
          <w:rFonts w:ascii="Arial" w:eastAsia="Times New Roman" w:hAnsi="Arial" w:cs="Arial"/>
          <w:color w:val="000000"/>
          <w:lang w:eastAsia="pl-PL"/>
        </w:rPr>
        <w:t>powinno</w:t>
      </w:r>
      <w:r w:rsidRPr="00411E26">
        <w:rPr>
          <w:rFonts w:ascii="Arial" w:eastAsia="Times New Roman" w:hAnsi="Arial" w:cs="Arial"/>
          <w:color w:val="000000"/>
          <w:lang w:eastAsia="pl-PL"/>
        </w:rPr>
        <w:t xml:space="preserve"> nastąpić w terminie </w:t>
      </w:r>
      <w:r w:rsidR="00863787" w:rsidRPr="00411E26">
        <w:rPr>
          <w:rFonts w:ascii="Arial" w:eastAsia="Times New Roman" w:hAnsi="Arial" w:cs="Arial"/>
          <w:color w:val="000000"/>
          <w:lang w:eastAsia="pl-PL"/>
        </w:rPr>
        <w:t>7</w:t>
      </w:r>
      <w:r w:rsidRPr="00411E26">
        <w:rPr>
          <w:rFonts w:ascii="Arial" w:eastAsia="Times New Roman" w:hAnsi="Arial" w:cs="Arial"/>
          <w:color w:val="000000"/>
          <w:lang w:eastAsia="pl-PL"/>
        </w:rPr>
        <w:t xml:space="preserve"> dni kalendarzowych od powzięcia wiadomości o okolicznościach uzasadniających odstąpienie od Umowy.</w:t>
      </w:r>
    </w:p>
    <w:p w14:paraId="79725ADA" w14:textId="77777777" w:rsidR="001658E6" w:rsidRPr="00411E26"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lang w:eastAsia="pl-PL"/>
        </w:rPr>
      </w:pPr>
      <w:r w:rsidRPr="00411E26">
        <w:rPr>
          <w:rFonts w:ascii="Arial" w:eastAsia="Times New Roman" w:hAnsi="Arial" w:cs="Arial"/>
          <w:color w:val="000000"/>
          <w:lang w:eastAsia="pl-PL"/>
        </w:rPr>
        <w:t>Odstąpienie od Umowy powinno nastąpić w formie pisemnej z podaniem uzasadnienia pod rygorem nieważności.</w:t>
      </w:r>
    </w:p>
    <w:p w14:paraId="3314656B" w14:textId="149CE3C8" w:rsidR="001658E6" w:rsidRPr="00411E26"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lang w:eastAsia="pl-PL"/>
        </w:rPr>
      </w:pPr>
      <w:r w:rsidRPr="00411E26">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411E26">
        <w:rPr>
          <w:rFonts w:ascii="Arial" w:eastAsia="Times New Roman" w:hAnsi="Arial" w:cs="Arial"/>
          <w:color w:val="000000"/>
          <w:lang w:eastAsia="pl-PL"/>
        </w:rPr>
        <w:br/>
        <w:t>na przyszłość, przy zachowaniu w pełni przez Zamawiającego wszystkich uprawnień, które Zamawiający nabył przed datą złożenia ośw</w:t>
      </w:r>
      <w:r w:rsidR="00883B0A" w:rsidRPr="00411E26">
        <w:rPr>
          <w:rFonts w:ascii="Arial" w:eastAsia="Times New Roman" w:hAnsi="Arial" w:cs="Arial"/>
          <w:color w:val="000000"/>
          <w:lang w:eastAsia="pl-PL"/>
        </w:rPr>
        <w:t xml:space="preserve">iadczenia o odstąpieniu, w tym </w:t>
      </w:r>
      <w:r w:rsidRPr="00411E26">
        <w:rPr>
          <w:rFonts w:ascii="Arial" w:eastAsia="Times New Roman" w:hAnsi="Arial" w:cs="Arial"/>
          <w:color w:val="000000"/>
          <w:lang w:eastAsia="pl-PL"/>
        </w:rPr>
        <w:t>w szczególności uprawnień z rękojmi, gwarancji, kar umownych i odszkodowania.</w:t>
      </w:r>
    </w:p>
    <w:p w14:paraId="3083760A" w14:textId="77777777" w:rsidR="001658E6" w:rsidRPr="00411E26"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411E26">
        <w:rPr>
          <w:rFonts w:ascii="Arial" w:eastAsia="Calibri" w:hAnsi="Arial" w:cs="Arial"/>
        </w:rPr>
        <w:t>W przypadkach, o których mowa powyżej, Wykonawca może żądać jedynie wynagrodzenia należnego  z tytułu wykonanej części umowy.</w:t>
      </w:r>
    </w:p>
    <w:p w14:paraId="3E543201" w14:textId="5AD985A5" w:rsidR="001658E6" w:rsidRPr="00411E26"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411E26">
        <w:rPr>
          <w:rFonts w:ascii="Arial" w:eastAsia="Times New Roman" w:hAnsi="Arial" w:cs="Arial"/>
          <w:lang w:eastAsia="pl-PL" w:bidi="he-IL"/>
        </w:rPr>
        <w:t>Każda ze Stron ma możliwość odstąpienia od Umowy w całości lub w części.</w:t>
      </w:r>
    </w:p>
    <w:p w14:paraId="65E8F410" w14:textId="0B202E53" w:rsidR="006B0ED6" w:rsidRPr="00411E26" w:rsidRDefault="006B0ED6" w:rsidP="00F17E4B">
      <w:pPr>
        <w:suppressAutoHyphens/>
        <w:spacing w:after="0" w:line="276" w:lineRule="auto"/>
        <w:contextualSpacing/>
        <w:jc w:val="both"/>
        <w:rPr>
          <w:rFonts w:ascii="Arial" w:eastAsia="Calibri" w:hAnsi="Arial" w:cs="Arial"/>
        </w:rPr>
      </w:pPr>
    </w:p>
    <w:p w14:paraId="322517DB" w14:textId="77777777" w:rsidR="001658E6" w:rsidRPr="00411E26" w:rsidRDefault="001658E6" w:rsidP="001658E6">
      <w:pPr>
        <w:suppressAutoHyphens/>
        <w:spacing w:after="0" w:line="240" w:lineRule="auto"/>
        <w:rPr>
          <w:rFonts w:ascii="Arial" w:eastAsia="Calibri" w:hAnsi="Arial" w:cs="Arial"/>
          <w:b/>
          <w:bCs/>
        </w:rPr>
      </w:pPr>
      <w:r w:rsidRPr="00411E26">
        <w:rPr>
          <w:rFonts w:ascii="Arial" w:eastAsia="Calibri" w:hAnsi="Arial" w:cs="Arial"/>
          <w:b/>
          <w:bCs/>
        </w:rPr>
        <w:t xml:space="preserve">                                                                       § 10.</w:t>
      </w:r>
    </w:p>
    <w:p w14:paraId="5410F7C9" w14:textId="77777777" w:rsidR="001658E6" w:rsidRPr="00411E26" w:rsidRDefault="001658E6" w:rsidP="001658E6">
      <w:pPr>
        <w:suppressAutoHyphens/>
        <w:spacing w:after="0" w:line="240" w:lineRule="auto"/>
        <w:jc w:val="center"/>
        <w:rPr>
          <w:rFonts w:ascii="Arial" w:eastAsia="Calibri" w:hAnsi="Arial" w:cs="Arial"/>
          <w:b/>
          <w:bCs/>
        </w:rPr>
      </w:pPr>
      <w:r w:rsidRPr="00411E26">
        <w:rPr>
          <w:rFonts w:ascii="Arial" w:eastAsia="Calibri" w:hAnsi="Arial" w:cs="Arial"/>
          <w:b/>
          <w:bCs/>
        </w:rPr>
        <w:t xml:space="preserve">  Zmiana Umowy</w:t>
      </w:r>
    </w:p>
    <w:p w14:paraId="2C77C544" w14:textId="7F15A177" w:rsidR="00600CF8" w:rsidRPr="00411E26" w:rsidRDefault="00B97A8F" w:rsidP="00600CF8">
      <w:pPr>
        <w:suppressAutoHyphens/>
        <w:spacing w:after="0" w:line="276" w:lineRule="auto"/>
        <w:ind w:left="426" w:hanging="426"/>
        <w:contextualSpacing/>
        <w:jc w:val="both"/>
        <w:rPr>
          <w:rFonts w:ascii="Arial" w:eastAsia="Times New Roman" w:hAnsi="Arial" w:cs="Arial"/>
          <w:lang w:eastAsia="pl-PL"/>
        </w:rPr>
      </w:pPr>
      <w:r w:rsidRPr="00411E26">
        <w:rPr>
          <w:rFonts w:ascii="Arial" w:eastAsia="Times New Roman" w:hAnsi="Arial" w:cs="Arial"/>
          <w:lang w:eastAsia="pl-PL"/>
        </w:rPr>
        <w:t>1.</w:t>
      </w:r>
      <w:r w:rsidRPr="00411E26">
        <w:rPr>
          <w:rFonts w:ascii="Arial" w:eastAsia="Times New Roman" w:hAnsi="Arial" w:cs="Arial"/>
          <w:color w:val="FFFFFF" w:themeColor="background1"/>
          <w:lang w:eastAsia="pl-PL"/>
        </w:rPr>
        <w:t>7</w:t>
      </w:r>
      <w:r w:rsidR="00600CF8" w:rsidRPr="00411E26">
        <w:rPr>
          <w:rFonts w:ascii="Arial" w:eastAsia="Times New Roman" w:hAnsi="Arial" w:cs="Arial"/>
          <w:lang w:eastAsia="pl-PL"/>
        </w:rPr>
        <w:t xml:space="preserve"> Wszelkie zmiany treści zawartej Umowy w mogą być dokonane jedynie zgodnie                                   z treścią art. 455 ustawy Prawo zamówień publicznych (</w:t>
      </w:r>
      <w:r w:rsidR="00633B3C" w:rsidRPr="00411E26">
        <w:rPr>
          <w:rFonts w:ascii="Arial" w:eastAsia="Times New Roman" w:hAnsi="Arial" w:cs="Arial"/>
          <w:lang w:eastAsia="pl-PL"/>
        </w:rPr>
        <w:t xml:space="preserve">t. j. </w:t>
      </w:r>
      <w:r w:rsidR="00600CF8" w:rsidRPr="00411E26">
        <w:rPr>
          <w:rFonts w:ascii="Arial" w:eastAsia="Times New Roman" w:hAnsi="Arial" w:cs="Arial"/>
          <w:lang w:eastAsia="pl-PL"/>
        </w:rPr>
        <w:t>Dz. U. z 202</w:t>
      </w:r>
      <w:r w:rsidR="008F1CE0" w:rsidRPr="00411E26">
        <w:rPr>
          <w:rFonts w:ascii="Arial" w:eastAsia="Times New Roman" w:hAnsi="Arial" w:cs="Arial"/>
          <w:lang w:eastAsia="pl-PL"/>
        </w:rPr>
        <w:t>4</w:t>
      </w:r>
      <w:r w:rsidR="00600CF8" w:rsidRPr="00411E26">
        <w:rPr>
          <w:rFonts w:ascii="Arial" w:eastAsia="Times New Roman" w:hAnsi="Arial" w:cs="Arial"/>
          <w:lang w:eastAsia="pl-PL"/>
        </w:rPr>
        <w:t xml:space="preserve"> r. poz. </w:t>
      </w:r>
      <w:r w:rsidR="008F1CE0" w:rsidRPr="00411E26">
        <w:rPr>
          <w:rFonts w:ascii="Arial" w:eastAsia="Times New Roman" w:hAnsi="Arial" w:cs="Arial"/>
          <w:lang w:eastAsia="pl-PL"/>
        </w:rPr>
        <w:t>1320</w:t>
      </w:r>
      <w:r w:rsidR="00600CF8" w:rsidRPr="00411E26">
        <w:rPr>
          <w:rFonts w:ascii="Arial" w:eastAsia="Times New Roman" w:hAnsi="Arial" w:cs="Arial"/>
          <w:lang w:eastAsia="pl-PL"/>
        </w:rPr>
        <w:t xml:space="preserve"> </w:t>
      </w:r>
      <w:r w:rsidR="002A7790">
        <w:rPr>
          <w:rFonts w:ascii="Arial" w:eastAsia="Times New Roman" w:hAnsi="Arial" w:cs="Arial"/>
          <w:lang w:eastAsia="pl-PL"/>
        </w:rPr>
        <w:t>t</w:t>
      </w:r>
      <w:r w:rsidR="00600CF8" w:rsidRPr="00411E26">
        <w:rPr>
          <w:rFonts w:ascii="Arial" w:eastAsia="Times New Roman" w:hAnsi="Arial" w:cs="Arial"/>
          <w:lang w:eastAsia="pl-PL"/>
        </w:rPr>
        <w:t xml:space="preserve">. </w:t>
      </w:r>
      <w:r w:rsidR="002A7790">
        <w:rPr>
          <w:rFonts w:ascii="Arial" w:eastAsia="Times New Roman" w:hAnsi="Arial" w:cs="Arial"/>
          <w:lang w:eastAsia="pl-PL"/>
        </w:rPr>
        <w:t>j</w:t>
      </w:r>
      <w:r w:rsidR="00600CF8" w:rsidRPr="00411E26">
        <w:rPr>
          <w:rFonts w:ascii="Arial" w:eastAsia="Times New Roman" w:hAnsi="Arial" w:cs="Arial"/>
          <w:lang w:eastAsia="pl-PL"/>
        </w:rPr>
        <w:t>.) i niniejszej Umowy za zgodą obu stron wyrażoną w aneksie do Umowy, sporządzonym w formie pisemnej pod rygorem nieważności.</w:t>
      </w:r>
    </w:p>
    <w:p w14:paraId="09D78927" w14:textId="77777777" w:rsidR="00600CF8" w:rsidRPr="00411E26" w:rsidRDefault="00600CF8" w:rsidP="00600CF8">
      <w:pPr>
        <w:numPr>
          <w:ilvl w:val="0"/>
          <w:numId w:val="35"/>
        </w:numPr>
        <w:suppressAutoHyphens/>
        <w:spacing w:after="0" w:line="276" w:lineRule="auto"/>
        <w:contextualSpacing/>
        <w:jc w:val="both"/>
        <w:rPr>
          <w:rFonts w:ascii="Arial" w:eastAsia="Calibri" w:hAnsi="Arial" w:cs="Arial"/>
          <w:color w:val="FF0000"/>
        </w:rPr>
      </w:pPr>
      <w:r w:rsidRPr="00411E26">
        <w:rPr>
          <w:rFonts w:ascii="Arial" w:eastAsia="Calibri" w:hAnsi="Arial" w:cs="Arial"/>
          <w:b/>
        </w:rPr>
        <w:t>Stosownie do treści art. 455 ustawy Prawo zamówień publicznych Zamawiający przewiduje możliwość zmiany postanowień zawartej Umowy w następujących przypadkach i warunkach:</w:t>
      </w:r>
    </w:p>
    <w:p w14:paraId="2CB544EB" w14:textId="77777777" w:rsidR="00600CF8" w:rsidRPr="00411E26" w:rsidRDefault="00600CF8" w:rsidP="00600CF8">
      <w:pPr>
        <w:numPr>
          <w:ilvl w:val="0"/>
          <w:numId w:val="33"/>
        </w:numPr>
        <w:suppressAutoHyphens/>
        <w:spacing w:after="0" w:line="276" w:lineRule="auto"/>
        <w:contextualSpacing/>
        <w:jc w:val="both"/>
        <w:rPr>
          <w:rFonts w:ascii="Arial" w:eastAsia="Calibri" w:hAnsi="Arial" w:cs="Arial"/>
          <w:b/>
        </w:rPr>
      </w:pPr>
      <w:r w:rsidRPr="00411E26">
        <w:rPr>
          <w:rFonts w:ascii="Arial" w:eastAsia="Calibri" w:hAnsi="Arial" w:cs="Arial"/>
          <w:b/>
        </w:rPr>
        <w:t xml:space="preserve">zmniejszenie zakresu </w:t>
      </w:r>
      <w:r w:rsidRPr="00411E26">
        <w:rPr>
          <w:rFonts w:ascii="Arial" w:eastAsia="Calibri" w:hAnsi="Arial" w:cs="Arial"/>
        </w:rPr>
        <w:t>przedmiotu Umowy:</w:t>
      </w:r>
    </w:p>
    <w:p w14:paraId="4121BFDA" w14:textId="77777777" w:rsidR="00600CF8" w:rsidRPr="00411E26" w:rsidRDefault="00600CF8" w:rsidP="00600CF8">
      <w:pPr>
        <w:spacing w:after="0"/>
        <w:ind w:left="720"/>
        <w:contextualSpacing/>
        <w:rPr>
          <w:rFonts w:ascii="Arial" w:eastAsia="Calibri" w:hAnsi="Arial" w:cs="Arial"/>
        </w:rPr>
      </w:pPr>
      <w:r w:rsidRPr="00411E26">
        <w:rPr>
          <w:rFonts w:ascii="Arial" w:eastAsia="Calibri" w:hAnsi="Arial" w:cs="Arial"/>
        </w:rPr>
        <w:t xml:space="preserve">- gdy jego wykonanie w pierwotnym zakresie nie leży w interesie publicznym, </w:t>
      </w:r>
    </w:p>
    <w:p w14:paraId="5C384D57" w14:textId="3189D909" w:rsidR="00600CF8" w:rsidRPr="00411E26" w:rsidRDefault="00600CF8" w:rsidP="00600CF8">
      <w:pPr>
        <w:spacing w:after="0"/>
        <w:ind w:left="851" w:hanging="131"/>
        <w:contextualSpacing/>
        <w:rPr>
          <w:rFonts w:ascii="Arial" w:eastAsia="Calibri" w:hAnsi="Arial" w:cs="Arial"/>
          <w:lang w:eastAsia="pl-PL"/>
        </w:rPr>
      </w:pPr>
      <w:r w:rsidRPr="00411E26">
        <w:rPr>
          <w:rFonts w:ascii="Arial" w:eastAsia="Calibri" w:hAnsi="Arial" w:cs="Arial"/>
        </w:rPr>
        <w:t>- w</w:t>
      </w:r>
      <w:r w:rsidRPr="00411E26">
        <w:rPr>
          <w:rFonts w:ascii="Arial" w:eastAsia="Calibri" w:hAnsi="Arial" w:cs="Arial"/>
          <w:lang w:eastAsia="pl-PL"/>
        </w:rPr>
        <w:t xml:space="preserve"> przypadku ograniczenia lub braku środków finansowych na realizację przedmiotu Umowy w roku 202</w:t>
      </w:r>
      <w:r w:rsidR="00494ADD" w:rsidRPr="00411E26">
        <w:rPr>
          <w:rFonts w:ascii="Arial" w:eastAsia="Calibri" w:hAnsi="Arial" w:cs="Arial"/>
          <w:lang w:eastAsia="pl-PL"/>
        </w:rPr>
        <w:t>5</w:t>
      </w:r>
      <w:r w:rsidRPr="00411E26">
        <w:rPr>
          <w:rFonts w:ascii="Arial" w:eastAsia="Calibri" w:hAnsi="Arial" w:cs="Arial"/>
          <w:lang w:eastAsia="pl-PL"/>
        </w:rPr>
        <w:t>, skutkujących wstrzymaniem lub zaniechaniem dostaw.</w:t>
      </w:r>
    </w:p>
    <w:p w14:paraId="5C5E75C4" w14:textId="77777777" w:rsidR="001658E6" w:rsidRPr="00411E26" w:rsidRDefault="001658E6" w:rsidP="00600CF8">
      <w:pPr>
        <w:numPr>
          <w:ilvl w:val="0"/>
          <w:numId w:val="33"/>
        </w:numPr>
        <w:suppressAutoHyphens/>
        <w:spacing w:after="0" w:line="276" w:lineRule="auto"/>
        <w:contextualSpacing/>
        <w:jc w:val="both"/>
        <w:rPr>
          <w:rFonts w:ascii="Arial" w:eastAsia="Calibri" w:hAnsi="Arial" w:cs="Arial"/>
          <w:b/>
        </w:rPr>
      </w:pPr>
      <w:r w:rsidRPr="00411E26">
        <w:rPr>
          <w:rFonts w:ascii="Arial" w:eastAsia="Calibri" w:hAnsi="Arial" w:cs="Arial"/>
          <w:lang w:eastAsia="pl-PL"/>
        </w:rPr>
        <w:t>zmiana terminu realizacji przedmiotu Umowy, w przypadku:</w:t>
      </w:r>
    </w:p>
    <w:p w14:paraId="2ED8CFFF" w14:textId="77777777" w:rsidR="001658E6" w:rsidRPr="00411E26" w:rsidRDefault="001658E6" w:rsidP="00566088">
      <w:pPr>
        <w:numPr>
          <w:ilvl w:val="0"/>
          <w:numId w:val="9"/>
        </w:numPr>
        <w:suppressAutoHyphens/>
        <w:spacing w:after="0" w:line="276" w:lineRule="auto"/>
        <w:contextualSpacing/>
        <w:jc w:val="both"/>
        <w:rPr>
          <w:rFonts w:ascii="Arial" w:eastAsia="Calibri" w:hAnsi="Arial" w:cs="Arial"/>
          <w:b/>
        </w:rPr>
      </w:pPr>
      <w:r w:rsidRPr="00411E26">
        <w:rPr>
          <w:rFonts w:ascii="Arial" w:eastAsia="Calibri" w:hAnsi="Arial" w:cs="Arial"/>
        </w:rPr>
        <w:t>gdy zachowanie pierwotnie określonego terminu nie leży w interesie publicznym</w:t>
      </w:r>
      <w:r w:rsidRPr="00411E26">
        <w:rPr>
          <w:rFonts w:ascii="Arial" w:eastAsia="Calibri" w:hAnsi="Arial" w:cs="Arial"/>
          <w:b/>
        </w:rPr>
        <w:t>,</w:t>
      </w:r>
    </w:p>
    <w:p w14:paraId="4EB043C6" w14:textId="77777777" w:rsidR="001658E6" w:rsidRPr="00411E26" w:rsidRDefault="001658E6" w:rsidP="00566088">
      <w:pPr>
        <w:numPr>
          <w:ilvl w:val="0"/>
          <w:numId w:val="9"/>
        </w:numPr>
        <w:suppressAutoHyphens/>
        <w:spacing w:after="0" w:line="276" w:lineRule="auto"/>
        <w:contextualSpacing/>
        <w:jc w:val="both"/>
        <w:rPr>
          <w:rFonts w:ascii="Arial" w:eastAsia="Calibri" w:hAnsi="Arial" w:cs="Arial"/>
          <w:b/>
        </w:rPr>
      </w:pPr>
      <w:r w:rsidRPr="00411E26">
        <w:rPr>
          <w:rFonts w:ascii="Arial" w:eastAsia="Calibri" w:hAnsi="Arial" w:cs="Arial"/>
        </w:rPr>
        <w:t>działania siły wyższej, uniemożliwiającej wykonanie dostaw w określonym pierwotnie terminie,</w:t>
      </w:r>
    </w:p>
    <w:p w14:paraId="5B24F079" w14:textId="2B2D0103" w:rsidR="001658E6" w:rsidRPr="00411E26" w:rsidRDefault="001658E6" w:rsidP="00566088">
      <w:pPr>
        <w:numPr>
          <w:ilvl w:val="0"/>
          <w:numId w:val="9"/>
        </w:numPr>
        <w:suppressAutoHyphens/>
        <w:spacing w:after="0" w:line="276" w:lineRule="auto"/>
        <w:contextualSpacing/>
        <w:jc w:val="both"/>
        <w:rPr>
          <w:rFonts w:ascii="Arial" w:eastAsia="Calibri" w:hAnsi="Arial" w:cs="Arial"/>
          <w:b/>
        </w:rPr>
      </w:pPr>
      <w:r w:rsidRPr="00411E26">
        <w:rPr>
          <w:rFonts w:ascii="Arial" w:eastAsia="Calibri" w:hAnsi="Arial" w:cs="Arial"/>
        </w:rPr>
        <w:t>konieczności zmniejszenia zakresu przedmiotu Umowy, gdy jego wykonanie  w pierwotnym zakresie nie leży w interesie publicznym, w</w:t>
      </w:r>
      <w:r w:rsidRPr="00411E26">
        <w:rPr>
          <w:rFonts w:ascii="Arial" w:eastAsia="Calibri" w:hAnsi="Arial" w:cs="Arial"/>
          <w:lang w:eastAsia="pl-PL"/>
        </w:rPr>
        <w:t xml:space="preserve"> przypadku ograniczenia lub braku środków finansowych na realizację </w:t>
      </w:r>
      <w:r w:rsidRPr="00411E26">
        <w:rPr>
          <w:rFonts w:ascii="Arial" w:eastAsia="Calibri" w:hAnsi="Arial" w:cs="Arial"/>
          <w:lang w:eastAsia="pl-PL"/>
        </w:rPr>
        <w:lastRenderedPageBreak/>
        <w:t>przedmiotu Umowy, skutkujących wstrzymaniem lub zaniechaniem dostaw,</w:t>
      </w:r>
    </w:p>
    <w:p w14:paraId="332A413A" w14:textId="77777777" w:rsidR="001658E6" w:rsidRPr="00411E26" w:rsidRDefault="001658E6" w:rsidP="00566088">
      <w:pPr>
        <w:numPr>
          <w:ilvl w:val="0"/>
          <w:numId w:val="9"/>
        </w:numPr>
        <w:suppressAutoHyphens/>
        <w:spacing w:after="0" w:line="276" w:lineRule="auto"/>
        <w:contextualSpacing/>
        <w:jc w:val="both"/>
        <w:rPr>
          <w:rFonts w:ascii="Arial" w:eastAsia="Calibri" w:hAnsi="Arial" w:cs="Arial"/>
        </w:rPr>
      </w:pPr>
      <w:r w:rsidRPr="00411E26">
        <w:rPr>
          <w:rFonts w:ascii="Arial" w:eastAsia="Calibri" w:hAnsi="Arial" w:cs="Arial"/>
        </w:rPr>
        <w:t>zmiany powszechnie obowiązujących przepisów prawa w zakresie mającym wpływ na realizację przedmiotu Umowy lub świadczenia jednej lub obu stron;</w:t>
      </w:r>
    </w:p>
    <w:p w14:paraId="77151DCA" w14:textId="128FF5BF" w:rsidR="001658E6" w:rsidRPr="00411E26" w:rsidRDefault="001658E6" w:rsidP="00600CF8">
      <w:pPr>
        <w:numPr>
          <w:ilvl w:val="0"/>
          <w:numId w:val="33"/>
        </w:numPr>
        <w:suppressAutoHyphens/>
        <w:spacing w:after="0" w:line="276" w:lineRule="auto"/>
        <w:contextualSpacing/>
        <w:jc w:val="both"/>
        <w:rPr>
          <w:rFonts w:ascii="Arial" w:eastAsia="Calibri" w:hAnsi="Arial" w:cs="Arial"/>
        </w:rPr>
      </w:pPr>
      <w:r w:rsidRPr="00411E26">
        <w:rPr>
          <w:rFonts w:ascii="Arial" w:eastAsia="Calibri" w:hAnsi="Arial" w:cs="Arial"/>
          <w:b/>
          <w:lang w:eastAsia="pl-PL"/>
        </w:rPr>
        <w:t xml:space="preserve">zmniejszenie wynagrodzenia </w:t>
      </w:r>
      <w:r w:rsidRPr="00411E26">
        <w:rPr>
          <w:rFonts w:ascii="Arial" w:eastAsia="Calibri" w:hAnsi="Arial" w:cs="Arial"/>
          <w:lang w:eastAsia="pl-PL"/>
        </w:rPr>
        <w:t xml:space="preserve">należnego </w:t>
      </w:r>
      <w:r w:rsidRPr="00411E26">
        <w:rPr>
          <w:rFonts w:ascii="Arial" w:eastAsia="Calibri" w:hAnsi="Arial" w:cs="Arial"/>
          <w:b/>
          <w:lang w:eastAsia="pl-PL"/>
        </w:rPr>
        <w:t xml:space="preserve">Wykonawcy </w:t>
      </w:r>
      <w:r w:rsidRPr="00411E26">
        <w:rPr>
          <w:rFonts w:ascii="Arial" w:eastAsia="Calibri" w:hAnsi="Arial" w:cs="Arial"/>
          <w:lang w:eastAsia="pl-PL"/>
        </w:rPr>
        <w:t xml:space="preserve">w przypadku zmniejszenia zakresu przedmiotu Umowy, w sytuacjach, o których mowa w </w:t>
      </w:r>
      <w:r w:rsidR="00AB0681" w:rsidRPr="00411E26">
        <w:rPr>
          <w:rFonts w:ascii="Arial" w:eastAsia="Calibri" w:hAnsi="Arial" w:cs="Arial"/>
          <w:lang w:eastAsia="pl-PL"/>
        </w:rPr>
        <w:t>ust. 2</w:t>
      </w:r>
      <w:r w:rsidRPr="00411E26">
        <w:rPr>
          <w:rFonts w:ascii="Arial" w:eastAsia="Calibri" w:hAnsi="Arial" w:cs="Arial"/>
          <w:lang w:eastAsia="pl-PL"/>
        </w:rPr>
        <w:t xml:space="preserve"> powyżej – wynagrodzenie Wykonawcy określone w § 4 ust. </w:t>
      </w:r>
      <w:r w:rsidR="00600CF8" w:rsidRPr="00411E26">
        <w:rPr>
          <w:rFonts w:ascii="Arial" w:eastAsia="Calibri" w:hAnsi="Arial" w:cs="Arial"/>
          <w:lang w:eastAsia="pl-PL"/>
        </w:rPr>
        <w:t>4</w:t>
      </w:r>
      <w:r w:rsidRPr="00411E26">
        <w:rPr>
          <w:rFonts w:ascii="Arial" w:eastAsia="Calibri" w:hAnsi="Arial" w:cs="Arial"/>
          <w:lang w:eastAsia="pl-PL"/>
        </w:rPr>
        <w:t xml:space="preserve"> Umowy może zostać zmniejszone maksymalnie o </w:t>
      </w:r>
      <w:r w:rsidR="00006591" w:rsidRPr="00411E26">
        <w:rPr>
          <w:rFonts w:ascii="Arial" w:eastAsia="Calibri" w:hAnsi="Arial" w:cs="Arial"/>
          <w:lang w:eastAsia="pl-PL"/>
        </w:rPr>
        <w:t>6</w:t>
      </w:r>
      <w:r w:rsidRPr="00411E26">
        <w:rPr>
          <w:rFonts w:ascii="Arial" w:eastAsia="Calibri" w:hAnsi="Arial" w:cs="Arial"/>
          <w:lang w:eastAsia="pl-PL"/>
        </w:rPr>
        <w:t xml:space="preserve">0%, tj. </w:t>
      </w:r>
      <w:r w:rsidRPr="00411E26">
        <w:rPr>
          <w:rFonts w:ascii="Arial" w:eastAsia="Calibri" w:hAnsi="Arial" w:cs="Arial"/>
          <w:b/>
          <w:lang w:eastAsia="pl-PL"/>
        </w:rPr>
        <w:t xml:space="preserve">do kwoty </w:t>
      </w:r>
      <w:r w:rsidR="004E7664" w:rsidRPr="00411E26">
        <w:rPr>
          <w:rFonts w:ascii="Arial" w:eastAsia="Calibri" w:hAnsi="Arial" w:cs="Arial"/>
          <w:b/>
          <w:lang w:eastAsia="pl-PL"/>
        </w:rPr>
        <w:t>………..</w:t>
      </w:r>
      <w:r w:rsidRPr="00411E26">
        <w:rPr>
          <w:rFonts w:ascii="Arial" w:eastAsia="Calibri" w:hAnsi="Arial" w:cs="Arial"/>
          <w:b/>
          <w:lang w:eastAsia="pl-PL"/>
        </w:rPr>
        <w:t xml:space="preserve"> zł netto, </w:t>
      </w:r>
      <w:r w:rsidR="004E7664" w:rsidRPr="00411E26">
        <w:rPr>
          <w:rFonts w:ascii="Arial" w:eastAsia="Calibri" w:hAnsi="Arial" w:cs="Arial"/>
          <w:b/>
          <w:lang w:eastAsia="pl-PL"/>
        </w:rPr>
        <w:t>…………..</w:t>
      </w:r>
      <w:r w:rsidR="00647F02" w:rsidRPr="00411E26">
        <w:rPr>
          <w:rFonts w:ascii="Arial" w:eastAsia="Calibri" w:hAnsi="Arial" w:cs="Arial"/>
          <w:b/>
          <w:lang w:eastAsia="pl-PL"/>
        </w:rPr>
        <w:t xml:space="preserve"> </w:t>
      </w:r>
      <w:r w:rsidRPr="00411E26">
        <w:rPr>
          <w:rFonts w:ascii="Arial" w:eastAsia="Calibri" w:hAnsi="Arial" w:cs="Arial"/>
          <w:b/>
          <w:lang w:eastAsia="pl-PL"/>
        </w:rPr>
        <w:t>zł brutto.</w:t>
      </w:r>
    </w:p>
    <w:p w14:paraId="0024D8C8" w14:textId="6FA13E71" w:rsidR="001658E6" w:rsidRPr="00411E26" w:rsidRDefault="0029330B" w:rsidP="00F17E4B">
      <w:pPr>
        <w:suppressAutoHyphens/>
        <w:spacing w:after="0" w:line="276" w:lineRule="auto"/>
        <w:ind w:left="284" w:hanging="284"/>
        <w:contextualSpacing/>
        <w:jc w:val="both"/>
        <w:rPr>
          <w:rFonts w:ascii="Arial" w:eastAsia="Calibri" w:hAnsi="Arial" w:cs="Arial"/>
          <w:b/>
        </w:rPr>
      </w:pPr>
      <w:r w:rsidRPr="00411E26">
        <w:rPr>
          <w:rFonts w:ascii="Arial" w:eastAsia="Calibri" w:hAnsi="Arial" w:cs="Arial"/>
          <w:lang w:eastAsia="pl-PL"/>
        </w:rPr>
        <w:t>3.</w:t>
      </w:r>
      <w:r w:rsidRPr="00411E26">
        <w:rPr>
          <w:rFonts w:ascii="Arial" w:eastAsia="Calibri" w:hAnsi="Arial" w:cs="Arial"/>
          <w:b/>
          <w:lang w:eastAsia="pl-PL"/>
        </w:rPr>
        <w:t xml:space="preserve"> </w:t>
      </w:r>
      <w:r w:rsidR="001658E6" w:rsidRPr="00411E26">
        <w:rPr>
          <w:rFonts w:ascii="Arial" w:eastAsia="Calibri" w:hAnsi="Arial" w:cs="Arial"/>
          <w:b/>
          <w:lang w:eastAsia="pl-PL"/>
        </w:rPr>
        <w:t>Zmiany Umowy przewidziane w ust. 2 dopuszczalne są na następujących warunkach:</w:t>
      </w:r>
    </w:p>
    <w:p w14:paraId="209D10A7" w14:textId="2D079E71" w:rsidR="001658E6" w:rsidRPr="00411E26" w:rsidRDefault="001658E6" w:rsidP="001658E6">
      <w:pPr>
        <w:spacing w:after="0" w:line="276" w:lineRule="auto"/>
        <w:ind w:left="720"/>
        <w:jc w:val="both"/>
        <w:rPr>
          <w:rFonts w:ascii="Arial" w:eastAsia="Calibri" w:hAnsi="Arial" w:cs="Arial"/>
        </w:rPr>
      </w:pPr>
      <w:r w:rsidRPr="00411E26">
        <w:rPr>
          <w:rFonts w:ascii="Arial" w:eastAsia="Calibri" w:hAnsi="Arial" w:cs="Arial"/>
          <w:b/>
        </w:rPr>
        <w:t>pkt 1)</w:t>
      </w:r>
      <w:r w:rsidRPr="00411E26">
        <w:rPr>
          <w:rFonts w:ascii="Arial" w:eastAsia="Calibri" w:hAnsi="Arial" w:cs="Arial"/>
        </w:rPr>
        <w:t xml:space="preserve"> – </w:t>
      </w:r>
      <w:r w:rsidRPr="00411E26">
        <w:rPr>
          <w:rFonts w:ascii="Arial" w:eastAsia="Calibri" w:hAnsi="Arial" w:cs="Arial"/>
          <w:b/>
        </w:rPr>
        <w:t xml:space="preserve">zmniejszenie zakresu </w:t>
      </w:r>
      <w:r w:rsidRPr="00411E26">
        <w:rPr>
          <w:rFonts w:ascii="Arial" w:eastAsia="Calibri" w:hAnsi="Arial" w:cs="Arial"/>
        </w:rPr>
        <w:t>przedmiotu Umowy w granicach uzasadnionego interesu publicznego, lub w</w:t>
      </w:r>
      <w:r w:rsidRPr="00411E26">
        <w:rPr>
          <w:rFonts w:ascii="Arial" w:eastAsia="Calibri" w:hAnsi="Arial" w:cs="Arial"/>
          <w:lang w:eastAsia="pl-PL"/>
        </w:rPr>
        <w:t xml:space="preserve"> przypadku ograniczenia lub braku środków finansowych na realizację przedmiotu Umowy w roku 202</w:t>
      </w:r>
      <w:r w:rsidR="00EC15B2" w:rsidRPr="00411E26">
        <w:rPr>
          <w:rFonts w:ascii="Arial" w:eastAsia="Calibri" w:hAnsi="Arial" w:cs="Arial"/>
          <w:lang w:eastAsia="pl-PL"/>
        </w:rPr>
        <w:t>5</w:t>
      </w:r>
      <w:r w:rsidRPr="00411E26">
        <w:rPr>
          <w:rFonts w:ascii="Arial" w:eastAsia="Calibri" w:hAnsi="Arial" w:cs="Arial"/>
          <w:lang w:eastAsia="pl-PL"/>
        </w:rPr>
        <w:t>, skutkujących wstrzymaniem lub zaniechaniem dostaw,</w:t>
      </w:r>
    </w:p>
    <w:p w14:paraId="44949FA6" w14:textId="66AF9FE5" w:rsidR="001658E6" w:rsidRPr="00411E26" w:rsidRDefault="001658E6" w:rsidP="001658E6">
      <w:pPr>
        <w:spacing w:after="0" w:line="276" w:lineRule="auto"/>
        <w:ind w:left="720"/>
        <w:jc w:val="both"/>
        <w:rPr>
          <w:rFonts w:ascii="Arial" w:eastAsia="Calibri" w:hAnsi="Arial" w:cs="Arial"/>
        </w:rPr>
      </w:pPr>
      <w:r w:rsidRPr="00411E26">
        <w:rPr>
          <w:rFonts w:ascii="Arial" w:eastAsia="Calibri" w:hAnsi="Arial" w:cs="Arial"/>
          <w:b/>
        </w:rPr>
        <w:t>pkt 2)</w:t>
      </w:r>
      <w:r w:rsidRPr="00411E26">
        <w:rPr>
          <w:rFonts w:ascii="Arial" w:eastAsia="Calibri" w:hAnsi="Arial" w:cs="Arial"/>
        </w:rPr>
        <w:t xml:space="preserve"> –  </w:t>
      </w:r>
      <w:r w:rsidRPr="00411E26">
        <w:rPr>
          <w:rFonts w:ascii="Arial" w:eastAsia="Calibri" w:hAnsi="Arial" w:cs="Arial"/>
          <w:b/>
        </w:rPr>
        <w:t xml:space="preserve">zmiana terminu realizacji </w:t>
      </w:r>
      <w:r w:rsidRPr="00411E26">
        <w:rPr>
          <w:rFonts w:ascii="Arial" w:eastAsia="Calibri" w:hAnsi="Arial" w:cs="Arial"/>
        </w:rPr>
        <w:t>przedmiotu Umowy:</w:t>
      </w:r>
    </w:p>
    <w:p w14:paraId="14BD8863" w14:textId="055F8B16" w:rsidR="001658E6" w:rsidRPr="00411E26" w:rsidRDefault="001658E6" w:rsidP="001658E6">
      <w:pPr>
        <w:spacing w:after="0" w:line="276" w:lineRule="auto"/>
        <w:ind w:left="720"/>
        <w:jc w:val="both"/>
        <w:rPr>
          <w:rFonts w:ascii="Arial" w:eastAsia="Calibri" w:hAnsi="Arial" w:cs="Arial"/>
        </w:rPr>
      </w:pPr>
      <w:r w:rsidRPr="00411E26">
        <w:rPr>
          <w:rFonts w:ascii="Arial" w:eastAsia="Calibri" w:hAnsi="Arial" w:cs="Arial"/>
        </w:rPr>
        <w:t xml:space="preserve"> a) – o okres umożliwiający osiągnięcie uzasadnionego interesu publicznego,       </w:t>
      </w:r>
    </w:p>
    <w:p w14:paraId="4625F2B7" w14:textId="75823E86" w:rsidR="001658E6" w:rsidRPr="00411E26" w:rsidRDefault="001658E6" w:rsidP="001658E6">
      <w:pPr>
        <w:spacing w:after="0" w:line="276" w:lineRule="auto"/>
        <w:ind w:left="720"/>
        <w:jc w:val="both"/>
        <w:rPr>
          <w:rFonts w:ascii="Arial" w:eastAsia="Calibri" w:hAnsi="Arial" w:cs="Arial"/>
        </w:rPr>
      </w:pPr>
      <w:r w:rsidRPr="00411E26">
        <w:rPr>
          <w:rFonts w:ascii="Arial" w:eastAsia="Calibri" w:hAnsi="Arial" w:cs="Arial"/>
        </w:rPr>
        <w:t xml:space="preserve"> b) – o okres działania siły wyższej oraz potrzebny do usunięcia skutków tego działania,</w:t>
      </w:r>
    </w:p>
    <w:p w14:paraId="38DD2B86" w14:textId="7E22A69E" w:rsidR="001658E6" w:rsidRPr="00411E26" w:rsidRDefault="008B6D11" w:rsidP="001658E6">
      <w:pPr>
        <w:spacing w:after="0" w:line="276" w:lineRule="auto"/>
        <w:ind w:left="720"/>
        <w:jc w:val="both"/>
        <w:rPr>
          <w:rFonts w:ascii="Arial" w:eastAsia="Calibri" w:hAnsi="Arial" w:cs="Arial"/>
        </w:rPr>
      </w:pPr>
      <w:r w:rsidRPr="00411E26">
        <w:rPr>
          <w:rFonts w:ascii="Arial" w:eastAsia="Calibri" w:hAnsi="Arial" w:cs="Arial"/>
        </w:rPr>
        <w:t xml:space="preserve"> c) – </w:t>
      </w:r>
      <w:r w:rsidR="001658E6" w:rsidRPr="00411E26">
        <w:rPr>
          <w:rFonts w:ascii="Arial" w:eastAsia="Calibri" w:hAnsi="Arial" w:cs="Arial"/>
        </w:rPr>
        <w:t xml:space="preserve">o okres proporcjonalny do zmniejszonego zakresu, spowodowanego </w:t>
      </w:r>
      <w:r w:rsidR="001658E6" w:rsidRPr="00411E26">
        <w:rPr>
          <w:rFonts w:ascii="Arial" w:eastAsia="Calibri" w:hAnsi="Arial" w:cs="Arial"/>
          <w:lang w:eastAsia="pl-PL"/>
        </w:rPr>
        <w:t xml:space="preserve">ograniczeniem lub brakiem środków finansowych na realizację przedmiotu Umowy, </w:t>
      </w:r>
    </w:p>
    <w:p w14:paraId="17DB93BE" w14:textId="7E317779" w:rsidR="001658E6" w:rsidRPr="00411E26" w:rsidRDefault="001658E6" w:rsidP="001658E6">
      <w:pPr>
        <w:spacing w:after="0" w:line="276" w:lineRule="auto"/>
        <w:ind w:left="720"/>
        <w:jc w:val="both"/>
        <w:rPr>
          <w:rFonts w:ascii="Arial" w:eastAsia="Calibri" w:hAnsi="Arial" w:cs="Arial"/>
        </w:rPr>
      </w:pPr>
      <w:r w:rsidRPr="00411E26">
        <w:rPr>
          <w:rFonts w:ascii="Arial" w:eastAsia="Calibri" w:hAnsi="Arial" w:cs="Arial"/>
        </w:rPr>
        <w:t xml:space="preserve"> d) – o czas trwania niesprzyjających warunków atmosferycznych,</w:t>
      </w:r>
    </w:p>
    <w:p w14:paraId="5DBF8E41" w14:textId="62B04829" w:rsidR="001658E6" w:rsidRPr="00411E26" w:rsidRDefault="001658E6" w:rsidP="001658E6">
      <w:pPr>
        <w:spacing w:after="0" w:line="276" w:lineRule="auto"/>
        <w:ind w:left="720"/>
        <w:jc w:val="both"/>
        <w:rPr>
          <w:rFonts w:ascii="Arial" w:eastAsia="Calibri" w:hAnsi="Arial" w:cs="Arial"/>
        </w:rPr>
      </w:pPr>
      <w:r w:rsidRPr="00411E26">
        <w:rPr>
          <w:rFonts w:ascii="Arial" w:eastAsia="Calibri" w:hAnsi="Arial" w:cs="Arial"/>
        </w:rPr>
        <w:t xml:space="preserve"> e) – o uzasadniony okres wynik</w:t>
      </w:r>
      <w:r w:rsidR="00F17E4B" w:rsidRPr="00411E26">
        <w:rPr>
          <w:rFonts w:ascii="Arial" w:eastAsia="Calibri" w:hAnsi="Arial" w:cs="Arial"/>
        </w:rPr>
        <w:t>ający ze zmiany przepisów prawa.</w:t>
      </w:r>
    </w:p>
    <w:p w14:paraId="18C1303A" w14:textId="1112BCC0" w:rsidR="001658E6" w:rsidRPr="00411E26" w:rsidRDefault="001658E6" w:rsidP="001658E6">
      <w:pPr>
        <w:spacing w:after="0" w:line="276" w:lineRule="auto"/>
        <w:ind w:left="720"/>
        <w:jc w:val="both"/>
        <w:rPr>
          <w:rFonts w:ascii="Arial" w:eastAsia="Calibri" w:hAnsi="Arial" w:cs="Arial"/>
        </w:rPr>
      </w:pPr>
      <w:r w:rsidRPr="00411E26">
        <w:rPr>
          <w:rFonts w:ascii="Arial" w:eastAsia="Calibri" w:hAnsi="Arial" w:cs="Arial"/>
          <w:b/>
        </w:rPr>
        <w:t>pkt 3)</w:t>
      </w:r>
      <w:r w:rsidRPr="00411E26">
        <w:rPr>
          <w:rFonts w:ascii="Arial" w:eastAsia="Calibri" w:hAnsi="Arial" w:cs="Arial"/>
        </w:rPr>
        <w:t xml:space="preserve"> – </w:t>
      </w:r>
      <w:r w:rsidRPr="00411E26">
        <w:rPr>
          <w:rFonts w:ascii="Arial" w:eastAsia="Calibri" w:hAnsi="Arial" w:cs="Arial"/>
          <w:b/>
        </w:rPr>
        <w:t xml:space="preserve">wynagrodzenie </w:t>
      </w:r>
      <w:r w:rsidRPr="00411E26">
        <w:rPr>
          <w:rFonts w:ascii="Arial" w:eastAsia="Calibri" w:hAnsi="Arial" w:cs="Arial"/>
        </w:rPr>
        <w:t xml:space="preserve">należne </w:t>
      </w:r>
      <w:r w:rsidRPr="00411E26">
        <w:rPr>
          <w:rFonts w:ascii="Arial" w:eastAsia="Calibri" w:hAnsi="Arial" w:cs="Arial"/>
          <w:b/>
        </w:rPr>
        <w:t xml:space="preserve">Wykonawcy </w:t>
      </w:r>
      <w:r w:rsidRPr="00411E26">
        <w:rPr>
          <w:rFonts w:ascii="Arial" w:eastAsia="Calibri" w:hAnsi="Arial" w:cs="Arial"/>
        </w:rPr>
        <w:t>za wykonanie przedmiotu Umowy zostanie zmniejszone na podstawie protokołu zaawansowania dostaw przygotowanych przez Wykonawcę, a zatwierdzonych przez Zamawiającego.</w:t>
      </w:r>
    </w:p>
    <w:p w14:paraId="4663E807" w14:textId="46E0CCA8" w:rsidR="001658E6" w:rsidRPr="00411E26" w:rsidRDefault="0029330B" w:rsidP="00EB284E">
      <w:pPr>
        <w:suppressAutoHyphens/>
        <w:spacing w:after="0" w:line="276" w:lineRule="auto"/>
        <w:ind w:left="284" w:hanging="284"/>
        <w:contextualSpacing/>
        <w:jc w:val="both"/>
        <w:rPr>
          <w:rFonts w:ascii="Arial" w:eastAsia="Calibri" w:hAnsi="Arial" w:cs="Arial"/>
          <w:b/>
        </w:rPr>
      </w:pPr>
      <w:r w:rsidRPr="00411E26">
        <w:rPr>
          <w:rFonts w:ascii="Arial" w:eastAsia="Calibri" w:hAnsi="Arial" w:cs="Arial"/>
        </w:rPr>
        <w:t>4.</w:t>
      </w:r>
      <w:r w:rsidRPr="00411E26">
        <w:rPr>
          <w:rFonts w:ascii="Arial" w:eastAsia="Calibri" w:hAnsi="Arial" w:cs="Arial"/>
          <w:b/>
        </w:rPr>
        <w:t xml:space="preserve"> </w:t>
      </w:r>
      <w:r w:rsidR="001658E6" w:rsidRPr="00411E26">
        <w:rPr>
          <w:rFonts w:ascii="Arial" w:eastAsia="Calibri" w:hAnsi="Arial" w:cs="Arial"/>
          <w:b/>
        </w:rPr>
        <w:t>Poza przypadkami, o których mowa w ust. 2 i 3, dopuszczalna jest zmiana postanowień zawartej Umowy w okolicznościach:</w:t>
      </w:r>
    </w:p>
    <w:p w14:paraId="01C92EE9" w14:textId="5D63638A" w:rsidR="001658E6" w:rsidRPr="00411E26" w:rsidRDefault="001658E6" w:rsidP="00566088">
      <w:pPr>
        <w:numPr>
          <w:ilvl w:val="0"/>
          <w:numId w:val="10"/>
        </w:numPr>
        <w:suppressAutoHyphens/>
        <w:spacing w:after="0" w:line="276" w:lineRule="auto"/>
        <w:ind w:left="993" w:hanging="284"/>
        <w:contextualSpacing/>
        <w:jc w:val="both"/>
        <w:rPr>
          <w:rFonts w:ascii="Arial" w:eastAsia="Calibri" w:hAnsi="Arial" w:cs="Arial"/>
          <w:lang w:eastAsia="pl-PL"/>
        </w:rPr>
      </w:pPr>
      <w:r w:rsidRPr="00411E26">
        <w:rPr>
          <w:rFonts w:ascii="Arial" w:eastAsia="Calibri" w:hAnsi="Arial" w:cs="Arial"/>
          <w:lang w:eastAsia="pl-PL"/>
        </w:rPr>
        <w:t xml:space="preserve">W przypadku zmiany osób upoważnionych jako przedstawicieli stron Umowy, </w:t>
      </w:r>
      <w:r w:rsidRPr="00411E26">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411E26">
        <w:rPr>
          <w:rFonts w:ascii="Arial" w:eastAsia="Calibri" w:hAnsi="Arial" w:cs="Arial"/>
          <w:lang w:eastAsia="pl-PL"/>
        </w:rPr>
        <w:t>je, jak osoby wskazane w Umowie.</w:t>
      </w:r>
    </w:p>
    <w:p w14:paraId="1B81C92D" w14:textId="77777777" w:rsidR="00600CF8" w:rsidRPr="00411E26" w:rsidRDefault="00600CF8" w:rsidP="00600CF8">
      <w:pPr>
        <w:numPr>
          <w:ilvl w:val="0"/>
          <w:numId w:val="10"/>
        </w:numPr>
        <w:suppressAutoHyphens/>
        <w:spacing w:after="0" w:line="276" w:lineRule="auto"/>
        <w:ind w:left="993"/>
        <w:contextualSpacing/>
        <w:jc w:val="both"/>
        <w:rPr>
          <w:rFonts w:ascii="Arial" w:eastAsia="Calibri" w:hAnsi="Arial" w:cs="Arial"/>
        </w:rPr>
      </w:pPr>
      <w:r w:rsidRPr="00411E26">
        <w:rPr>
          <w:rFonts w:ascii="Arial" w:eastAsia="Calibri" w:hAnsi="Arial" w:cs="Arial"/>
        </w:rPr>
        <w:t>Poza przypadkami, o których mowa w ust. 2 i 3, dopuszczalna jest zmiana postanowień zawartej Umowy w okolicznościach i na warunkach określonych                 w art. 455 ustawy Pzp.</w:t>
      </w:r>
    </w:p>
    <w:p w14:paraId="06EFCC33" w14:textId="77777777" w:rsidR="00955E62" w:rsidRPr="00411E26" w:rsidRDefault="00955E62" w:rsidP="00955E62">
      <w:pPr>
        <w:numPr>
          <w:ilvl w:val="0"/>
          <w:numId w:val="47"/>
        </w:numPr>
        <w:suppressAutoHyphens/>
        <w:spacing w:after="0" w:line="276" w:lineRule="auto"/>
        <w:contextualSpacing/>
        <w:jc w:val="both"/>
        <w:rPr>
          <w:rFonts w:ascii="Arial" w:eastAsia="Calibri" w:hAnsi="Arial" w:cs="Arial"/>
        </w:rPr>
      </w:pPr>
      <w:r w:rsidRPr="00411E26">
        <w:rPr>
          <w:rFonts w:ascii="Arial" w:eastAsia="Calibri" w:hAnsi="Arial" w:cs="Arial"/>
        </w:rPr>
        <w:t xml:space="preserve">Strony przewidują możliwość zmiany postanowień zawartej umowy w przypadku zmiany: </w:t>
      </w:r>
    </w:p>
    <w:p w14:paraId="38797DAB" w14:textId="77777777" w:rsidR="00955E62" w:rsidRPr="00411E26" w:rsidRDefault="00955E62" w:rsidP="00955E62">
      <w:pPr>
        <w:pStyle w:val="Akapitzlist"/>
        <w:numPr>
          <w:ilvl w:val="0"/>
          <w:numId w:val="48"/>
        </w:numPr>
        <w:spacing w:after="200" w:line="276" w:lineRule="auto"/>
        <w:jc w:val="both"/>
        <w:rPr>
          <w:rFonts w:ascii="Arial" w:hAnsi="Arial" w:cs="Arial"/>
          <w:snapToGrid w:val="0"/>
        </w:rPr>
      </w:pPr>
      <w:r w:rsidRPr="00411E26">
        <w:rPr>
          <w:rFonts w:ascii="Arial" w:eastAsia="Calibri" w:hAnsi="Arial" w:cs="Arial"/>
        </w:rPr>
        <w:t>stawki podatku od towarów i usług.</w:t>
      </w:r>
      <w:r w:rsidRPr="00411E26">
        <w:rPr>
          <w:rFonts w:ascii="Arial" w:hAnsi="Arial" w:cs="Arial"/>
          <w:snapToGrid w:val="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411E26" w:rsidRDefault="00955E62" w:rsidP="00955E62">
      <w:pPr>
        <w:pStyle w:val="Akapitzlist"/>
        <w:numPr>
          <w:ilvl w:val="0"/>
          <w:numId w:val="48"/>
        </w:numPr>
        <w:spacing w:after="200" w:line="240" w:lineRule="auto"/>
        <w:ind w:left="641" w:hanging="284"/>
        <w:jc w:val="both"/>
        <w:rPr>
          <w:rFonts w:ascii="Arial" w:hAnsi="Arial" w:cs="Arial"/>
          <w:snapToGrid w:val="0"/>
        </w:rPr>
      </w:pPr>
      <w:r w:rsidRPr="00411E26">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411E26" w:rsidRDefault="00955E62" w:rsidP="00955E62">
      <w:pPr>
        <w:numPr>
          <w:ilvl w:val="0"/>
          <w:numId w:val="48"/>
        </w:numPr>
        <w:suppressAutoHyphens/>
        <w:spacing w:after="0" w:line="240" w:lineRule="auto"/>
        <w:ind w:left="641" w:hanging="284"/>
        <w:contextualSpacing/>
        <w:jc w:val="both"/>
        <w:rPr>
          <w:rFonts w:ascii="Arial" w:eastAsia="Calibri" w:hAnsi="Arial" w:cs="Arial"/>
        </w:rPr>
      </w:pPr>
      <w:r w:rsidRPr="00411E26">
        <w:rPr>
          <w:rFonts w:ascii="Arial" w:eastAsia="Calibri" w:hAnsi="Arial" w:cs="Arial"/>
        </w:rPr>
        <w:t>zasad podlegania ubezpieczeniom społecznym lub ubezpieczeniu zdrowotnemu lub wysokości stawki składki na ubezpieczenia społeczne lub zdrowotne,</w:t>
      </w:r>
    </w:p>
    <w:p w14:paraId="2574B1C7" w14:textId="7DEFCA66" w:rsidR="00955E62" w:rsidRPr="00411E26" w:rsidRDefault="00955E62" w:rsidP="00955E62">
      <w:pPr>
        <w:numPr>
          <w:ilvl w:val="0"/>
          <w:numId w:val="48"/>
        </w:numPr>
        <w:suppressAutoHyphens/>
        <w:spacing w:after="0" w:line="276" w:lineRule="auto"/>
        <w:contextualSpacing/>
        <w:jc w:val="both"/>
        <w:rPr>
          <w:rFonts w:ascii="Arial" w:eastAsia="Calibri" w:hAnsi="Arial" w:cs="Arial"/>
        </w:rPr>
      </w:pPr>
      <w:r w:rsidRPr="00411E26">
        <w:rPr>
          <w:rFonts w:ascii="Arial" w:eastAsia="Calibri" w:hAnsi="Arial" w:cs="Arial"/>
        </w:rPr>
        <w:lastRenderedPageBreak/>
        <w:t xml:space="preserve">zasad gromadzenia i wysokości wpłat do pracowniczych planów kapitałowych, </w:t>
      </w:r>
      <w:r w:rsidR="0063109B" w:rsidRPr="00411E26">
        <w:rPr>
          <w:rFonts w:ascii="Arial" w:eastAsia="Calibri" w:hAnsi="Arial" w:cs="Arial"/>
        </w:rPr>
        <w:br/>
      </w:r>
      <w:r w:rsidRPr="00411E26">
        <w:rPr>
          <w:rFonts w:ascii="Arial" w:eastAsia="Calibri" w:hAnsi="Arial" w:cs="Arial"/>
        </w:rPr>
        <w:t>o których mowa w ustawie z dnia 4 października 2018 r. o pracowniczych planach kapitałowych</w:t>
      </w:r>
    </w:p>
    <w:p w14:paraId="08D4F131" w14:textId="77777777" w:rsidR="00955E62" w:rsidRPr="00411E26" w:rsidRDefault="00955E62" w:rsidP="00955E62">
      <w:pPr>
        <w:suppressAutoHyphens/>
        <w:spacing w:after="0" w:line="276" w:lineRule="auto"/>
        <w:ind w:left="709"/>
        <w:contextualSpacing/>
        <w:jc w:val="both"/>
        <w:rPr>
          <w:rFonts w:ascii="Arial" w:eastAsia="Calibri" w:hAnsi="Arial" w:cs="Arial"/>
        </w:rPr>
      </w:pPr>
      <w:r w:rsidRPr="00411E26">
        <w:rPr>
          <w:rFonts w:ascii="Arial" w:eastAsia="Calibri" w:hAnsi="Arial" w:cs="Arial"/>
        </w:rPr>
        <w:t>- w zakresie w jakim zmiany te będą miały bezpośredni związek i wpływ na koszty wykonania przedmiotu umowy (zamówienia) przez Wykonawcę,</w:t>
      </w:r>
    </w:p>
    <w:p w14:paraId="6C35ACBB" w14:textId="538CFFB0" w:rsidR="00955E62" w:rsidRPr="00411E26" w:rsidRDefault="00955E62" w:rsidP="00955E62">
      <w:pPr>
        <w:suppressAutoHyphens/>
        <w:spacing w:after="0" w:line="276" w:lineRule="auto"/>
        <w:ind w:left="567" w:hanging="567"/>
        <w:contextualSpacing/>
        <w:jc w:val="both"/>
        <w:rPr>
          <w:rFonts w:ascii="Arial" w:hAnsi="Arial" w:cs="Arial"/>
          <w:snapToGrid w:val="0"/>
        </w:rPr>
      </w:pPr>
      <w:r w:rsidRPr="00411E26">
        <w:rPr>
          <w:rFonts w:ascii="Arial" w:hAnsi="Arial" w:cs="Arial"/>
          <w:snapToGrid w:val="0"/>
        </w:rPr>
        <w:t xml:space="preserve">      e) w razie zaistnienia okoliczności określonych w art. 15r ustawy z dnia 2 marca 2020r. o szczególnych rozwiązaniach związanych z zapobieganiem, przeciwdziałaniem i zwalczaniem COVID-19, innych chorób zakaźnych oraz wywołanych nimi sytuacji kryzysowych (Dz. U. z 2021 r. poz. 2095 z późn. zm.), przy zachowaniu określonych w tym przepisie obowiązków.</w:t>
      </w:r>
    </w:p>
    <w:p w14:paraId="62306A28" w14:textId="77777777" w:rsidR="00955E62" w:rsidRPr="00411E26" w:rsidRDefault="00955E62" w:rsidP="00955E62">
      <w:pPr>
        <w:suppressAutoHyphens/>
        <w:spacing w:after="0" w:line="276" w:lineRule="auto"/>
        <w:ind w:left="284" w:hanging="284"/>
        <w:contextualSpacing/>
        <w:jc w:val="both"/>
        <w:rPr>
          <w:rFonts w:ascii="Arial" w:eastAsia="Calibri" w:hAnsi="Arial" w:cs="Arial"/>
        </w:rPr>
      </w:pPr>
      <w:r w:rsidRPr="00411E26">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6339D5F5" w:rsidR="00955E62" w:rsidRPr="00411E26" w:rsidRDefault="00955E62" w:rsidP="00955E62">
      <w:pPr>
        <w:pStyle w:val="Akapitzlist"/>
        <w:numPr>
          <w:ilvl w:val="0"/>
          <w:numId w:val="49"/>
        </w:numPr>
        <w:spacing w:after="0" w:line="276" w:lineRule="auto"/>
        <w:jc w:val="both"/>
        <w:rPr>
          <w:rFonts w:ascii="Arial" w:hAnsi="Arial" w:cs="Arial"/>
          <w:snapToGrid w:val="0"/>
        </w:rPr>
      </w:pPr>
      <w:r w:rsidRPr="00411E26">
        <w:rPr>
          <w:rFonts w:ascii="Arial" w:hAnsi="Arial" w:cs="Arial"/>
          <w:snapToGrid w:val="0"/>
        </w:rPr>
        <w:t>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 ofercie,</w:t>
      </w:r>
    </w:p>
    <w:p w14:paraId="2D1A1437" w14:textId="77777777" w:rsidR="00955E62" w:rsidRPr="00411E26" w:rsidRDefault="00955E62" w:rsidP="00955E62">
      <w:pPr>
        <w:pStyle w:val="Akapitzlist"/>
        <w:numPr>
          <w:ilvl w:val="0"/>
          <w:numId w:val="49"/>
        </w:numPr>
        <w:spacing w:after="0" w:line="276" w:lineRule="auto"/>
        <w:jc w:val="both"/>
        <w:rPr>
          <w:rFonts w:ascii="Arial" w:hAnsi="Arial" w:cs="Arial"/>
          <w:snapToGrid w:val="0"/>
        </w:rPr>
      </w:pPr>
      <w:r w:rsidRPr="00411E26">
        <w:rPr>
          <w:rFonts w:ascii="Arial" w:hAnsi="Arial" w:cs="Arial"/>
          <w:snapToGrid w:val="0"/>
        </w:rPr>
        <w:t xml:space="preserve">początkowy termin, od którego będzie uwzględniany poziom zmiany określony w pkt 1 ustala się na dzień złożenia oferty przez Wykonawcę, </w:t>
      </w:r>
    </w:p>
    <w:p w14:paraId="5C864770" w14:textId="77777777" w:rsidR="00955E62" w:rsidRPr="00411E26" w:rsidRDefault="00955E62" w:rsidP="00955E62">
      <w:pPr>
        <w:pStyle w:val="Akapitzlist"/>
        <w:numPr>
          <w:ilvl w:val="0"/>
          <w:numId w:val="49"/>
        </w:numPr>
        <w:spacing w:after="0" w:line="276" w:lineRule="auto"/>
        <w:jc w:val="both"/>
        <w:rPr>
          <w:rFonts w:ascii="Arial" w:hAnsi="Arial" w:cs="Arial"/>
          <w:snapToGrid w:val="0"/>
        </w:rPr>
      </w:pPr>
      <w:r w:rsidRPr="00411E26">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3CD1FBBC" w:rsidR="00955E62" w:rsidRPr="00411E26" w:rsidRDefault="00955E62" w:rsidP="00955E62">
      <w:pPr>
        <w:pStyle w:val="Akapitzlist"/>
        <w:numPr>
          <w:ilvl w:val="0"/>
          <w:numId w:val="49"/>
        </w:numPr>
        <w:spacing w:after="0" w:line="276" w:lineRule="auto"/>
        <w:jc w:val="both"/>
        <w:rPr>
          <w:rFonts w:ascii="Arial" w:hAnsi="Arial" w:cs="Arial"/>
          <w:snapToGrid w:val="0"/>
        </w:rPr>
      </w:pPr>
      <w:r w:rsidRPr="00411E26">
        <w:rPr>
          <w:rFonts w:ascii="Arial" w:hAnsi="Arial" w:cs="Arial"/>
          <w:snapToGrid w:val="0"/>
        </w:rPr>
        <w:t>zmiana wynagrodzenia zostanie dokonana z użyciem odesłania do wskaźników zmiany cen materiałów lub kosztów związanych z realizacją zamówienia ogłaszanych w komunikacie Prezesa Głównego Urzędu Statystycznego,</w:t>
      </w:r>
    </w:p>
    <w:p w14:paraId="1DFA2C80" w14:textId="77777777" w:rsidR="00955E62" w:rsidRPr="00411E26" w:rsidRDefault="00955E62" w:rsidP="00955E62">
      <w:pPr>
        <w:pStyle w:val="Akapitzlist"/>
        <w:numPr>
          <w:ilvl w:val="0"/>
          <w:numId w:val="49"/>
        </w:numPr>
        <w:spacing w:after="0" w:line="276" w:lineRule="auto"/>
        <w:jc w:val="both"/>
        <w:rPr>
          <w:rFonts w:ascii="Arial" w:hAnsi="Arial" w:cs="Arial"/>
          <w:snapToGrid w:val="0"/>
        </w:rPr>
      </w:pPr>
      <w:r w:rsidRPr="00411E26">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411E26" w:rsidRDefault="00955E62" w:rsidP="00955E62">
      <w:pPr>
        <w:pStyle w:val="Akapitzlist"/>
        <w:numPr>
          <w:ilvl w:val="0"/>
          <w:numId w:val="49"/>
        </w:numPr>
        <w:spacing w:after="0" w:line="276" w:lineRule="auto"/>
        <w:jc w:val="both"/>
        <w:rPr>
          <w:rFonts w:ascii="Arial" w:hAnsi="Arial" w:cs="Arial"/>
          <w:snapToGrid w:val="0"/>
        </w:rPr>
      </w:pPr>
      <w:r w:rsidRPr="00411E26">
        <w:rPr>
          <w:rFonts w:ascii="Arial" w:hAnsi="Arial" w:cs="Arial"/>
          <w:snapToGrid w:val="0"/>
        </w:rPr>
        <w:t>maksymalna wartość zmiany wynagrodzenia, jaką dopuszcza Zamawiający - w efekcie zastosowania postanowień o zasadach wprowadzania zmian wysokości wynagrodzenia, wynosi 30% tego wynagrodzenia.</w:t>
      </w:r>
    </w:p>
    <w:p w14:paraId="4151EEC7" w14:textId="77777777" w:rsidR="00955E62" w:rsidRPr="00411E26" w:rsidRDefault="00955E62" w:rsidP="00955E62">
      <w:pPr>
        <w:spacing w:after="0" w:line="276" w:lineRule="auto"/>
        <w:ind w:left="284" w:hanging="284"/>
        <w:jc w:val="both"/>
        <w:rPr>
          <w:rFonts w:ascii="Arial" w:hAnsi="Arial" w:cs="Arial"/>
          <w:snapToGrid w:val="0"/>
        </w:rPr>
      </w:pPr>
      <w:r w:rsidRPr="00411E26">
        <w:rPr>
          <w:rFonts w:ascii="Arial" w:hAnsi="Arial" w:cs="Arial"/>
          <w:snapToGrid w:val="0"/>
        </w:rPr>
        <w:t xml:space="preserve">7. Zmiana umowy na podstawie ust. 6 może nastąpić po łącznym spełnieniu warunków określonych w tym ustępie. </w:t>
      </w:r>
    </w:p>
    <w:p w14:paraId="7F4217DD" w14:textId="77777777" w:rsidR="00955E62" w:rsidRPr="00411E26" w:rsidRDefault="00955E62" w:rsidP="00955E62">
      <w:pPr>
        <w:spacing w:after="0" w:line="276" w:lineRule="auto"/>
        <w:ind w:left="284" w:hanging="284"/>
        <w:jc w:val="both"/>
        <w:rPr>
          <w:rFonts w:ascii="Arial" w:hAnsi="Arial" w:cs="Arial"/>
          <w:snapToGrid w:val="0"/>
        </w:rPr>
      </w:pPr>
      <w:r w:rsidRPr="00411E26">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411E26" w:rsidRDefault="00955E62" w:rsidP="00955E62">
      <w:pPr>
        <w:spacing w:after="0" w:line="276" w:lineRule="auto"/>
        <w:ind w:left="284" w:hanging="284"/>
        <w:jc w:val="both"/>
        <w:rPr>
          <w:rFonts w:ascii="Arial" w:hAnsi="Arial" w:cs="Arial"/>
          <w:snapToGrid w:val="0"/>
        </w:rPr>
      </w:pPr>
      <w:r w:rsidRPr="00411E26">
        <w:rPr>
          <w:rFonts w:ascii="Arial" w:hAnsi="Arial" w:cs="Arial"/>
          <w:snapToGrid w:val="0"/>
        </w:rPr>
        <w:t xml:space="preserve">9. W przypadku, gdy zmiana wysokości wynagrodzenia dotyczy jego podwyższenia na wniosek Wykonawcy wykazanie, że zmiana ceny materiałów lub kosztów związanych </w:t>
      </w:r>
      <w:r w:rsidR="0063109B" w:rsidRPr="00411E26">
        <w:rPr>
          <w:rFonts w:ascii="Arial" w:hAnsi="Arial" w:cs="Arial"/>
          <w:snapToGrid w:val="0"/>
        </w:rPr>
        <w:br/>
      </w:r>
      <w:r w:rsidRPr="00411E26">
        <w:rPr>
          <w:rFonts w:ascii="Arial" w:hAnsi="Arial" w:cs="Arial"/>
          <w:snapToGrid w:val="0"/>
        </w:rPr>
        <w:t xml:space="preserve">z realizacją przedmiotu zamówienia oddziałuje na wysokość wynagrodzenia Wykonawcy powinno być dokonane z uwzględnieniem przedstawienia mechanizmu skalkulowania wysokości wynagrodzenia zawartego w ofercie (ceny ofertowej), </w:t>
      </w:r>
      <w:r w:rsidRPr="00411E26">
        <w:rPr>
          <w:rFonts w:ascii="Arial" w:hAnsi="Arial" w:cs="Arial"/>
          <w:snapToGrid w:val="0"/>
        </w:rPr>
        <w:lastRenderedPageBreak/>
        <w:t>z wyszczególnieniem poszczególnych czynników (składników) i ich znaczenia (wagi) w przeprowadzonej kalkulacji.</w:t>
      </w:r>
    </w:p>
    <w:p w14:paraId="31A3C8A0" w14:textId="5EB32C11" w:rsidR="00955E62" w:rsidRPr="00411E26" w:rsidRDefault="00955E62" w:rsidP="00955E62">
      <w:pPr>
        <w:spacing w:after="0" w:line="276" w:lineRule="auto"/>
        <w:ind w:left="284" w:hanging="284"/>
        <w:jc w:val="both"/>
        <w:rPr>
          <w:rFonts w:ascii="Arial" w:hAnsi="Arial" w:cs="Arial"/>
          <w:snapToGrid w:val="0"/>
        </w:rPr>
      </w:pPr>
      <w:r w:rsidRPr="00411E26">
        <w:rPr>
          <w:rFonts w:ascii="Arial" w:hAnsi="Arial" w:cs="Arial"/>
          <w:snapToGrid w:val="0"/>
        </w:rPr>
        <w:t>10.Strona umowy może żądać przedstawienia dodatkowych oświadczeń lub dokumentów potwierdzających wpływ przedstawionych okoliczności na zasadność zmiany umowy.</w:t>
      </w:r>
    </w:p>
    <w:p w14:paraId="73546A5A" w14:textId="1AAE810A" w:rsidR="00955E62" w:rsidRPr="00411E26" w:rsidRDefault="00955E62" w:rsidP="00955E62">
      <w:pPr>
        <w:spacing w:after="0" w:line="276" w:lineRule="auto"/>
        <w:ind w:left="284" w:hanging="284"/>
        <w:jc w:val="both"/>
        <w:rPr>
          <w:rFonts w:ascii="Arial" w:hAnsi="Arial" w:cs="Arial"/>
          <w:snapToGrid w:val="0"/>
        </w:rPr>
      </w:pPr>
      <w:r w:rsidRPr="00411E26">
        <w:rPr>
          <w:rFonts w:ascii="Arial" w:hAnsi="Arial" w:cs="Arial"/>
          <w:snapToGrid w:val="0"/>
        </w:rPr>
        <w:t xml:space="preserve">11.Strona umowy, która otrzymała propozycję zmiany umowy w terminie do 14 dni przekazuje drugiej stronie swoje stanowisko, wraz z uzasadnieniem. </w:t>
      </w:r>
    </w:p>
    <w:p w14:paraId="088102CC" w14:textId="77777777" w:rsidR="00955E62" w:rsidRPr="00411E26" w:rsidRDefault="00955E62" w:rsidP="00955E62">
      <w:pPr>
        <w:spacing w:after="0" w:line="276" w:lineRule="auto"/>
        <w:ind w:left="284" w:hanging="284"/>
        <w:jc w:val="both"/>
        <w:rPr>
          <w:rFonts w:ascii="Arial" w:hAnsi="Arial" w:cs="Arial"/>
          <w:snapToGrid w:val="0"/>
        </w:rPr>
      </w:pPr>
      <w:r w:rsidRPr="00411E26">
        <w:rPr>
          <w:rFonts w:ascii="Arial" w:hAnsi="Arial" w:cs="Arial"/>
          <w:snapToGrid w:val="0"/>
        </w:rPr>
        <w:t>12. Jeżeli strona umowy otrzymała kolejne oświadczenia lub dokumenty, termin liczony jest od dnia ich otrzymania.</w:t>
      </w:r>
    </w:p>
    <w:p w14:paraId="58550893" w14:textId="7869B66B" w:rsidR="00955E62" w:rsidRPr="00411E26" w:rsidRDefault="00955E62" w:rsidP="00955E62">
      <w:pPr>
        <w:spacing w:after="0" w:line="276" w:lineRule="auto"/>
        <w:ind w:left="284" w:hanging="284"/>
        <w:jc w:val="both"/>
        <w:rPr>
          <w:rFonts w:ascii="Arial" w:hAnsi="Arial" w:cs="Arial"/>
          <w:snapToGrid w:val="0"/>
        </w:rPr>
      </w:pPr>
      <w:r w:rsidRPr="00411E26">
        <w:rPr>
          <w:rFonts w:ascii="Arial" w:hAnsi="Arial" w:cs="Arial"/>
          <w:snapToGrid w:val="0"/>
        </w:rPr>
        <w:t xml:space="preserve">13. Zmiana umowy może nastąpić nie wcześniej niż w dniu w którym zostaną spełnione przewidziane umową przesłanki uzasadniające dokonanie zmiany. </w:t>
      </w:r>
    </w:p>
    <w:p w14:paraId="0A882701" w14:textId="77777777" w:rsidR="00955E62" w:rsidRPr="00411E26" w:rsidRDefault="00955E62" w:rsidP="00955E62">
      <w:pPr>
        <w:spacing w:after="0" w:line="276" w:lineRule="auto"/>
        <w:ind w:left="284" w:hanging="284"/>
        <w:jc w:val="both"/>
        <w:rPr>
          <w:rFonts w:ascii="Arial" w:hAnsi="Arial" w:cs="Arial"/>
          <w:snapToGrid w:val="0"/>
        </w:rPr>
      </w:pPr>
    </w:p>
    <w:p w14:paraId="6654F695" w14:textId="136311C1" w:rsidR="001658E6" w:rsidRPr="00411E26" w:rsidRDefault="001658E6" w:rsidP="001658E6">
      <w:pPr>
        <w:suppressAutoHyphens/>
        <w:spacing w:after="0" w:line="276" w:lineRule="auto"/>
        <w:jc w:val="center"/>
        <w:rPr>
          <w:rFonts w:ascii="Arial" w:eastAsia="Times New Roman" w:hAnsi="Arial" w:cs="Arial"/>
          <w:b/>
          <w:color w:val="000000"/>
          <w:lang w:eastAsia="pl-PL"/>
        </w:rPr>
      </w:pPr>
      <w:r w:rsidRPr="00411E26">
        <w:rPr>
          <w:rFonts w:ascii="Arial" w:eastAsia="Times New Roman" w:hAnsi="Arial" w:cs="Arial"/>
          <w:b/>
          <w:color w:val="000000"/>
          <w:lang w:eastAsia="pl-PL"/>
        </w:rPr>
        <w:t>§ 1</w:t>
      </w:r>
      <w:r w:rsidR="008D2461" w:rsidRPr="00411E26">
        <w:rPr>
          <w:rFonts w:ascii="Arial" w:eastAsia="Times New Roman" w:hAnsi="Arial" w:cs="Arial"/>
          <w:b/>
          <w:color w:val="000000"/>
          <w:lang w:eastAsia="pl-PL"/>
        </w:rPr>
        <w:t>1</w:t>
      </w:r>
      <w:r w:rsidRPr="00411E26">
        <w:rPr>
          <w:rFonts w:ascii="Arial" w:eastAsia="Times New Roman" w:hAnsi="Arial" w:cs="Arial"/>
          <w:b/>
          <w:color w:val="000000"/>
          <w:lang w:eastAsia="pl-PL"/>
        </w:rPr>
        <w:t>.</w:t>
      </w:r>
    </w:p>
    <w:p w14:paraId="6484AE95" w14:textId="77777777" w:rsidR="001658E6" w:rsidRPr="00411E26" w:rsidRDefault="001658E6" w:rsidP="001658E6">
      <w:pPr>
        <w:spacing w:after="0" w:line="276" w:lineRule="auto"/>
        <w:contextualSpacing/>
        <w:jc w:val="center"/>
        <w:rPr>
          <w:rFonts w:ascii="Arial" w:eastAsia="Calibri" w:hAnsi="Arial" w:cs="Arial"/>
          <w:b/>
          <w:bCs/>
        </w:rPr>
      </w:pPr>
      <w:r w:rsidRPr="00411E26">
        <w:rPr>
          <w:rFonts w:ascii="Arial" w:eastAsia="Calibri" w:hAnsi="Arial" w:cs="Arial"/>
          <w:b/>
          <w:bCs/>
        </w:rPr>
        <w:t>Kontrola jakości</w:t>
      </w:r>
    </w:p>
    <w:p w14:paraId="6657A414" w14:textId="70C8027E" w:rsidR="001658E6" w:rsidRPr="00411E26" w:rsidRDefault="001658E6" w:rsidP="00566088">
      <w:pPr>
        <w:numPr>
          <w:ilvl w:val="0"/>
          <w:numId w:val="11"/>
        </w:numPr>
        <w:tabs>
          <w:tab w:val="num" w:pos="426"/>
        </w:tabs>
        <w:suppressAutoHyphens/>
        <w:spacing w:after="0" w:line="276" w:lineRule="auto"/>
        <w:ind w:left="284" w:hanging="284"/>
        <w:jc w:val="both"/>
        <w:rPr>
          <w:rFonts w:ascii="Arial" w:eastAsia="Times New Roman" w:hAnsi="Arial" w:cs="Arial"/>
          <w:lang w:val="x-none" w:eastAsia="pl-PL"/>
        </w:rPr>
      </w:pPr>
      <w:r w:rsidRPr="00411E26">
        <w:rPr>
          <w:rFonts w:ascii="Arial" w:eastAsia="Times New Roman" w:hAnsi="Arial" w:cs="Arial"/>
          <w:lang w:val="x-none" w:eastAsia="pl-PL"/>
        </w:rPr>
        <w:t xml:space="preserve">Zamawiającemu przysługuje prawo kontroli procesu wykonania </w:t>
      </w:r>
      <w:r w:rsidRPr="00411E26">
        <w:rPr>
          <w:rFonts w:ascii="Arial" w:eastAsia="Times New Roman" w:hAnsi="Arial" w:cs="Arial"/>
          <w:lang w:eastAsia="pl-PL"/>
        </w:rPr>
        <w:t>dostaw</w:t>
      </w:r>
      <w:r w:rsidRPr="00411E26">
        <w:rPr>
          <w:rFonts w:ascii="Arial" w:eastAsia="Times New Roman" w:hAnsi="Arial" w:cs="Arial"/>
          <w:lang w:val="x-none" w:eastAsia="pl-PL"/>
        </w:rPr>
        <w:t xml:space="preserve"> w trakcie ich realizacji. Jeżeli Wykonawca będzie realizował </w:t>
      </w:r>
      <w:r w:rsidRPr="00411E26">
        <w:rPr>
          <w:rFonts w:ascii="Arial" w:eastAsia="Times New Roman" w:hAnsi="Arial" w:cs="Arial"/>
          <w:lang w:eastAsia="pl-PL"/>
        </w:rPr>
        <w:t>dostawy</w:t>
      </w:r>
      <w:r w:rsidRPr="00411E26">
        <w:rPr>
          <w:rFonts w:ascii="Arial" w:eastAsia="Times New Roman" w:hAnsi="Arial" w:cs="Arial"/>
          <w:lang w:val="x-none" w:eastAsia="pl-PL"/>
        </w:rPr>
        <w:t xml:space="preserve"> w sposób wadliwy albo sprzeczny z </w:t>
      </w:r>
      <w:r w:rsidRPr="00411E26">
        <w:rPr>
          <w:rFonts w:ascii="Arial" w:eastAsia="Times New Roman" w:hAnsi="Arial" w:cs="Arial"/>
          <w:lang w:eastAsia="pl-PL"/>
        </w:rPr>
        <w:t>U</w:t>
      </w:r>
      <w:r w:rsidRPr="00411E26">
        <w:rPr>
          <w:rFonts w:ascii="Arial" w:eastAsia="Times New Roman" w:hAnsi="Arial" w:cs="Arial"/>
          <w:lang w:val="x-none" w:eastAsia="pl-PL"/>
        </w:rPr>
        <w:t>mową, Zamawiający ma prawo wezwać go do usunięcia wad lub zmiany sposobu wykonania</w:t>
      </w:r>
      <w:r w:rsidRPr="00411E26">
        <w:rPr>
          <w:rFonts w:ascii="Arial" w:eastAsia="Times New Roman" w:hAnsi="Arial" w:cs="Arial"/>
          <w:lang w:eastAsia="pl-PL"/>
        </w:rPr>
        <w:t xml:space="preserve"> przedmiotu Umowy</w:t>
      </w:r>
      <w:r w:rsidRPr="00411E26">
        <w:rPr>
          <w:rFonts w:ascii="Arial" w:eastAsia="Times New Roman" w:hAnsi="Arial" w:cs="Arial"/>
          <w:lang w:val="x-none" w:eastAsia="pl-PL"/>
        </w:rPr>
        <w:t xml:space="preserve"> i wyznaczyć mu w tym celu odpowiedni termin, potwierdzając ten fakt na piśmie.</w:t>
      </w:r>
    </w:p>
    <w:p w14:paraId="4B3E751F" w14:textId="44149A41" w:rsidR="001658E6" w:rsidRPr="00411E26"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lang w:val="x-none" w:eastAsia="pl-PL"/>
        </w:rPr>
      </w:pPr>
      <w:r w:rsidRPr="00411E26">
        <w:rPr>
          <w:rFonts w:ascii="Arial" w:eastAsia="Times New Roman" w:hAnsi="Arial" w:cs="Arial"/>
          <w:lang w:val="x-none" w:eastAsia="pl-PL"/>
        </w:rPr>
        <w:t xml:space="preserve">Wykonawca zobowiązuje się na własny koszt usunąć wady spowodowane przez siebie </w:t>
      </w:r>
      <w:r w:rsidRPr="00411E26">
        <w:rPr>
          <w:rFonts w:ascii="Arial" w:eastAsia="Times New Roman" w:hAnsi="Arial" w:cs="Arial"/>
          <w:lang w:eastAsia="pl-PL"/>
        </w:rPr>
        <w:t xml:space="preserve">  </w:t>
      </w:r>
      <w:r w:rsidRPr="00411E26">
        <w:rPr>
          <w:rFonts w:ascii="Arial" w:eastAsia="Times New Roman" w:hAnsi="Arial" w:cs="Arial"/>
          <w:lang w:val="x-none" w:eastAsia="pl-PL"/>
        </w:rPr>
        <w:t xml:space="preserve">w trakcie </w:t>
      </w:r>
      <w:r w:rsidRPr="00411E26">
        <w:rPr>
          <w:rFonts w:ascii="Arial" w:eastAsia="Times New Roman" w:hAnsi="Arial" w:cs="Arial"/>
          <w:lang w:eastAsia="pl-PL"/>
        </w:rPr>
        <w:t>realizacji dostaw</w:t>
      </w:r>
      <w:r w:rsidRPr="00411E26">
        <w:rPr>
          <w:rFonts w:ascii="Arial" w:eastAsia="Times New Roman" w:hAnsi="Arial" w:cs="Arial"/>
          <w:lang w:val="x-none" w:eastAsia="pl-PL"/>
        </w:rPr>
        <w:t xml:space="preserve">, dokonując poprawek bądź ponownego wykonania wadliwie wykonanych </w:t>
      </w:r>
      <w:r w:rsidRPr="00411E26">
        <w:rPr>
          <w:rFonts w:ascii="Arial" w:eastAsia="Times New Roman" w:hAnsi="Arial" w:cs="Arial"/>
          <w:lang w:eastAsia="pl-PL"/>
        </w:rPr>
        <w:t>dostaw</w:t>
      </w:r>
      <w:r w:rsidRPr="00411E26">
        <w:rPr>
          <w:rFonts w:ascii="Arial" w:eastAsia="Times New Roman" w:hAnsi="Arial" w:cs="Arial"/>
          <w:lang w:val="x-none" w:eastAsia="pl-PL"/>
        </w:rPr>
        <w:t xml:space="preserve">, w terminie wyznaczonym przez przedstawiciela </w:t>
      </w:r>
      <w:r w:rsidRPr="00411E26">
        <w:rPr>
          <w:rFonts w:ascii="Arial" w:eastAsia="Times New Roman" w:hAnsi="Arial" w:cs="Arial"/>
          <w:lang w:eastAsia="pl-PL"/>
        </w:rPr>
        <w:t>Z</w:t>
      </w:r>
      <w:r w:rsidRPr="00411E26">
        <w:rPr>
          <w:rFonts w:ascii="Arial" w:eastAsia="Times New Roman" w:hAnsi="Arial" w:cs="Arial"/>
          <w:lang w:val="x-none" w:eastAsia="pl-PL"/>
        </w:rPr>
        <w:t>amawiaj</w:t>
      </w:r>
      <w:r w:rsidRPr="00411E26">
        <w:rPr>
          <w:rFonts w:ascii="Arial" w:eastAsia="Times New Roman" w:hAnsi="Arial" w:cs="Arial"/>
          <w:lang w:eastAsia="pl-PL"/>
        </w:rPr>
        <w:t>ą</w:t>
      </w:r>
      <w:r w:rsidRPr="00411E26">
        <w:rPr>
          <w:rFonts w:ascii="Arial" w:eastAsia="Times New Roman" w:hAnsi="Arial" w:cs="Arial"/>
          <w:lang w:val="x-none" w:eastAsia="pl-PL"/>
        </w:rPr>
        <w:t>cego</w:t>
      </w:r>
      <w:r w:rsidRPr="00411E26">
        <w:rPr>
          <w:rFonts w:ascii="Arial" w:eastAsia="Times New Roman" w:hAnsi="Arial" w:cs="Arial"/>
          <w:lang w:eastAsia="pl-PL"/>
        </w:rPr>
        <w:t xml:space="preserve">. </w:t>
      </w:r>
    </w:p>
    <w:p w14:paraId="362008A5" w14:textId="0F8557A5" w:rsidR="001658E6" w:rsidRPr="00411E26"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lang w:val="x-none" w:eastAsia="pl-PL"/>
        </w:rPr>
      </w:pPr>
      <w:r w:rsidRPr="00411E26">
        <w:rPr>
          <w:rFonts w:ascii="Arial" w:eastAsia="Times New Roman" w:hAnsi="Arial" w:cs="Arial"/>
          <w:lang w:val="x-none" w:eastAsia="pl-PL"/>
        </w:rPr>
        <w:t xml:space="preserve">Po bezskutecznym upływie dodatkowego terminu usunięcia wad lub zmiany sposobu wykonania </w:t>
      </w:r>
      <w:r w:rsidRPr="00411E26">
        <w:rPr>
          <w:rFonts w:ascii="Arial" w:eastAsia="Times New Roman" w:hAnsi="Arial" w:cs="Arial"/>
          <w:lang w:eastAsia="pl-PL"/>
        </w:rPr>
        <w:t xml:space="preserve">przedmiotu Umowy </w:t>
      </w:r>
      <w:r w:rsidRPr="00411E26">
        <w:rPr>
          <w:rFonts w:ascii="Arial" w:eastAsia="Times New Roman" w:hAnsi="Arial" w:cs="Arial"/>
          <w:lang w:val="x-none" w:eastAsia="pl-PL"/>
        </w:rPr>
        <w:t xml:space="preserve">Zamawiający ma prawo odstąpić od </w:t>
      </w:r>
      <w:r w:rsidRPr="00411E26">
        <w:rPr>
          <w:rFonts w:ascii="Arial" w:eastAsia="Times New Roman" w:hAnsi="Arial" w:cs="Arial"/>
          <w:lang w:eastAsia="pl-PL"/>
        </w:rPr>
        <w:t>U</w:t>
      </w:r>
      <w:r w:rsidRPr="00411E26">
        <w:rPr>
          <w:rFonts w:ascii="Arial" w:eastAsia="Times New Roman" w:hAnsi="Arial" w:cs="Arial"/>
          <w:lang w:val="x-none" w:eastAsia="pl-PL"/>
        </w:rPr>
        <w:t>mowy</w:t>
      </w:r>
      <w:r w:rsidRPr="00411E26">
        <w:rPr>
          <w:rFonts w:ascii="Arial" w:eastAsia="Times New Roman" w:hAnsi="Arial" w:cs="Arial"/>
          <w:lang w:eastAsia="pl-PL"/>
        </w:rPr>
        <w:t xml:space="preserve"> </w:t>
      </w:r>
      <w:r w:rsidRPr="00411E26">
        <w:rPr>
          <w:rFonts w:ascii="Arial" w:eastAsia="Times New Roman" w:hAnsi="Arial" w:cs="Arial"/>
          <w:lang w:val="x-none" w:eastAsia="pl-PL"/>
        </w:rPr>
        <w:t xml:space="preserve">oraz zastosować karę umowną zgodnie z § </w:t>
      </w:r>
      <w:r w:rsidRPr="00411E26">
        <w:rPr>
          <w:rFonts w:ascii="Arial" w:eastAsia="Times New Roman" w:hAnsi="Arial" w:cs="Arial"/>
          <w:lang w:eastAsia="pl-PL"/>
        </w:rPr>
        <w:t>8</w:t>
      </w:r>
      <w:r w:rsidRPr="00411E26">
        <w:rPr>
          <w:rFonts w:ascii="Arial" w:eastAsia="Times New Roman" w:hAnsi="Arial" w:cs="Arial"/>
          <w:lang w:val="x-none" w:eastAsia="pl-PL"/>
        </w:rPr>
        <w:t xml:space="preserve"> </w:t>
      </w:r>
      <w:r w:rsidRPr="00411E26">
        <w:rPr>
          <w:rFonts w:ascii="Arial" w:eastAsia="Times New Roman" w:hAnsi="Arial" w:cs="Arial"/>
          <w:lang w:eastAsia="pl-PL"/>
        </w:rPr>
        <w:t>U</w:t>
      </w:r>
      <w:r w:rsidRPr="00411E26">
        <w:rPr>
          <w:rFonts w:ascii="Arial" w:eastAsia="Times New Roman" w:hAnsi="Arial" w:cs="Arial"/>
          <w:lang w:val="x-none" w:eastAsia="pl-PL"/>
        </w:rPr>
        <w:t>mowy</w:t>
      </w:r>
      <w:r w:rsidRPr="00411E26">
        <w:rPr>
          <w:rFonts w:ascii="Arial" w:eastAsia="Times New Roman" w:hAnsi="Arial" w:cs="Arial"/>
          <w:lang w:eastAsia="pl-PL"/>
        </w:rPr>
        <w:t>.</w:t>
      </w:r>
    </w:p>
    <w:p w14:paraId="4735A2D9" w14:textId="2D097CF4" w:rsidR="00DF33B7" w:rsidRPr="00411E26" w:rsidRDefault="00DF33B7" w:rsidP="00566088">
      <w:pPr>
        <w:pStyle w:val="Akapitzlist"/>
        <w:numPr>
          <w:ilvl w:val="0"/>
          <w:numId w:val="11"/>
        </w:numPr>
        <w:tabs>
          <w:tab w:val="clear" w:pos="720"/>
          <w:tab w:val="num" w:pos="426"/>
        </w:tabs>
        <w:spacing w:after="0" w:line="276" w:lineRule="auto"/>
        <w:ind w:left="284" w:hanging="284"/>
        <w:jc w:val="both"/>
        <w:rPr>
          <w:rFonts w:ascii="Arial" w:hAnsi="Arial" w:cs="Arial"/>
        </w:rPr>
      </w:pPr>
      <w:r w:rsidRPr="00411E26">
        <w:rPr>
          <w:rFonts w:ascii="Arial" w:hAnsi="Arial" w:cs="Arial"/>
          <w:b/>
        </w:rPr>
        <w:t>Przedmiot zamówienia w tym także sposób jego pakowania i transportu musi spełniać</w:t>
      </w:r>
      <w:r w:rsidRPr="00411E26">
        <w:rPr>
          <w:rFonts w:ascii="Arial" w:hAnsi="Arial" w:cs="Arial"/>
        </w:rPr>
        <w:t xml:space="preserve"> wymagania zgodnie z obowiązującymi przepisami prawa żywnościowego, </w:t>
      </w:r>
      <w:r w:rsidR="004B6CF2" w:rsidRPr="00411E26">
        <w:rPr>
          <w:rFonts w:ascii="Arial" w:hAnsi="Arial" w:cs="Arial"/>
        </w:rPr>
        <w:br/>
        <w:t>a w szczególności</w:t>
      </w:r>
      <w:r w:rsidRPr="00411E26">
        <w:rPr>
          <w:rFonts w:ascii="Arial" w:hAnsi="Arial" w:cs="Arial"/>
        </w:rPr>
        <w:t>:</w:t>
      </w:r>
    </w:p>
    <w:p w14:paraId="6FB52A22" w14:textId="5635AEE0" w:rsidR="00DF33B7" w:rsidRPr="00411E26" w:rsidRDefault="00DF33B7" w:rsidP="00566088">
      <w:pPr>
        <w:pStyle w:val="Akapitzlist"/>
        <w:numPr>
          <w:ilvl w:val="0"/>
          <w:numId w:val="18"/>
        </w:numPr>
        <w:spacing w:after="0" w:line="276" w:lineRule="auto"/>
        <w:ind w:left="851" w:hanging="425"/>
        <w:jc w:val="both"/>
        <w:rPr>
          <w:rFonts w:ascii="Arial" w:hAnsi="Arial" w:cs="Arial"/>
        </w:rPr>
      </w:pPr>
      <w:r w:rsidRPr="00411E26">
        <w:rPr>
          <w:rFonts w:ascii="Arial" w:hAnsi="Arial" w:cs="Arial"/>
        </w:rPr>
        <w:t xml:space="preserve">ustawą z dnia 25 sierpnia 2006 r. </w:t>
      </w:r>
      <w:r w:rsidRPr="00411E26">
        <w:rPr>
          <w:rFonts w:ascii="Arial" w:hAnsi="Arial" w:cs="Arial"/>
          <w:b/>
        </w:rPr>
        <w:t>o bezpieczeństwie żywności i żywienia</w:t>
      </w:r>
      <w:r w:rsidRPr="00411E26">
        <w:rPr>
          <w:rFonts w:ascii="Arial" w:hAnsi="Arial" w:cs="Arial"/>
        </w:rPr>
        <w:t xml:space="preserve"> </w:t>
      </w:r>
      <w:r w:rsidRPr="00411E26">
        <w:rPr>
          <w:rFonts w:ascii="Arial" w:hAnsi="Arial" w:cs="Arial"/>
        </w:rPr>
        <w:br/>
        <w:t>(</w:t>
      </w:r>
      <w:r w:rsidR="00633B3C" w:rsidRPr="00411E26">
        <w:rPr>
          <w:rFonts w:ascii="Arial" w:hAnsi="Arial" w:cs="Arial"/>
        </w:rPr>
        <w:t xml:space="preserve">t. j. </w:t>
      </w:r>
      <w:r w:rsidRPr="00411E26">
        <w:rPr>
          <w:rFonts w:ascii="Arial" w:hAnsi="Arial" w:cs="Arial"/>
        </w:rPr>
        <w:t>Dz. U. z 20</w:t>
      </w:r>
      <w:r w:rsidR="00586F1F" w:rsidRPr="00411E26">
        <w:rPr>
          <w:rFonts w:ascii="Arial" w:hAnsi="Arial" w:cs="Arial"/>
        </w:rPr>
        <w:t>2</w:t>
      </w:r>
      <w:r w:rsidR="00633B3C" w:rsidRPr="00411E26">
        <w:rPr>
          <w:rFonts w:ascii="Arial" w:hAnsi="Arial" w:cs="Arial"/>
        </w:rPr>
        <w:t>3</w:t>
      </w:r>
      <w:r w:rsidR="00586F1F" w:rsidRPr="00411E26">
        <w:rPr>
          <w:rFonts w:ascii="Arial" w:hAnsi="Arial" w:cs="Arial"/>
        </w:rPr>
        <w:t xml:space="preserve"> r., poz. </w:t>
      </w:r>
      <w:r w:rsidR="00633B3C" w:rsidRPr="00411E26">
        <w:rPr>
          <w:rFonts w:ascii="Arial" w:hAnsi="Arial" w:cs="Arial"/>
        </w:rPr>
        <w:t>1448</w:t>
      </w:r>
      <w:r w:rsidRPr="00411E26">
        <w:rPr>
          <w:rFonts w:ascii="Arial" w:hAnsi="Arial" w:cs="Arial"/>
        </w:rPr>
        <w:t>)</w:t>
      </w:r>
      <w:r w:rsidR="00586F1F" w:rsidRPr="00411E26">
        <w:rPr>
          <w:rFonts w:ascii="Arial" w:hAnsi="Arial" w:cs="Arial"/>
        </w:rPr>
        <w:t xml:space="preserve"> </w:t>
      </w:r>
    </w:p>
    <w:p w14:paraId="141E4940" w14:textId="0B4CF7DD" w:rsidR="00DF33B7" w:rsidRPr="00411E26" w:rsidRDefault="00DF33B7" w:rsidP="00566088">
      <w:pPr>
        <w:pStyle w:val="Akapitzlist"/>
        <w:numPr>
          <w:ilvl w:val="0"/>
          <w:numId w:val="18"/>
        </w:numPr>
        <w:spacing w:after="0" w:line="276" w:lineRule="auto"/>
        <w:ind w:left="851" w:hanging="425"/>
        <w:jc w:val="both"/>
        <w:rPr>
          <w:rFonts w:ascii="Arial" w:hAnsi="Arial" w:cs="Arial"/>
        </w:rPr>
      </w:pPr>
      <w:r w:rsidRPr="00411E26">
        <w:rPr>
          <w:rFonts w:ascii="Arial" w:hAnsi="Arial" w:cs="Arial"/>
        </w:rPr>
        <w:t>ustawą z dnia 21 grudnia 2000 r. o jakości handlowej arty</w:t>
      </w:r>
      <w:r w:rsidR="001C7512" w:rsidRPr="00411E26">
        <w:rPr>
          <w:rFonts w:ascii="Arial" w:hAnsi="Arial" w:cs="Arial"/>
        </w:rPr>
        <w:t xml:space="preserve">kułów </w:t>
      </w:r>
      <w:r w:rsidRPr="00411E26">
        <w:rPr>
          <w:rFonts w:ascii="Arial" w:hAnsi="Arial" w:cs="Arial"/>
        </w:rPr>
        <w:t>rolno-spożywczych (</w:t>
      </w:r>
      <w:r w:rsidR="00633B3C" w:rsidRPr="00411E26">
        <w:rPr>
          <w:rFonts w:ascii="Arial" w:hAnsi="Arial" w:cs="Arial"/>
        </w:rPr>
        <w:t xml:space="preserve">t. j. </w:t>
      </w:r>
      <w:r w:rsidRPr="00411E26">
        <w:rPr>
          <w:rFonts w:ascii="Arial" w:hAnsi="Arial" w:cs="Arial"/>
        </w:rPr>
        <w:t>Dz. U. z 20</w:t>
      </w:r>
      <w:r w:rsidR="00633B3C" w:rsidRPr="00411E26">
        <w:rPr>
          <w:rFonts w:ascii="Arial" w:hAnsi="Arial" w:cs="Arial"/>
        </w:rPr>
        <w:t>23</w:t>
      </w:r>
      <w:r w:rsidRPr="00411E26">
        <w:rPr>
          <w:rFonts w:ascii="Arial" w:hAnsi="Arial" w:cs="Arial"/>
        </w:rPr>
        <w:t xml:space="preserve"> r., poz. </w:t>
      </w:r>
      <w:r w:rsidR="00633B3C" w:rsidRPr="00411E26">
        <w:rPr>
          <w:rFonts w:ascii="Arial" w:hAnsi="Arial" w:cs="Arial"/>
        </w:rPr>
        <w:t>1980</w:t>
      </w:r>
      <w:r w:rsidRPr="00411E26">
        <w:rPr>
          <w:rFonts w:ascii="Arial" w:hAnsi="Arial" w:cs="Arial"/>
        </w:rPr>
        <w:t>);</w:t>
      </w:r>
    </w:p>
    <w:p w14:paraId="68ECC921" w14:textId="3FA262D2" w:rsidR="00DF33B7" w:rsidRPr="00411E26" w:rsidRDefault="00DF33B7" w:rsidP="00566088">
      <w:pPr>
        <w:pStyle w:val="Akapitzlist"/>
        <w:numPr>
          <w:ilvl w:val="0"/>
          <w:numId w:val="18"/>
        </w:numPr>
        <w:spacing w:after="0" w:line="276" w:lineRule="auto"/>
        <w:ind w:left="851" w:hanging="425"/>
        <w:jc w:val="both"/>
        <w:rPr>
          <w:rFonts w:ascii="Arial" w:hAnsi="Arial" w:cs="Arial"/>
        </w:rPr>
      </w:pPr>
      <w:r w:rsidRPr="00411E26">
        <w:rPr>
          <w:rFonts w:ascii="Arial" w:hAnsi="Arial" w:cs="Arial"/>
        </w:rPr>
        <w:t xml:space="preserve">rozporządzeniem (WE) nr 853/2004 Parlamentu Europejskiego i Rady z dnia </w:t>
      </w:r>
      <w:r w:rsidR="004B6CF2" w:rsidRPr="00411E26">
        <w:rPr>
          <w:rFonts w:ascii="Arial" w:hAnsi="Arial" w:cs="Arial"/>
        </w:rPr>
        <w:br/>
      </w:r>
      <w:r w:rsidRPr="00411E26">
        <w:rPr>
          <w:rFonts w:ascii="Arial" w:hAnsi="Arial" w:cs="Arial"/>
        </w:rPr>
        <w:t xml:space="preserve">29 kwietnia 2004 r. ustanawiające szczególne przepisy dotyczące higieny </w:t>
      </w:r>
      <w:r w:rsidR="004B6CF2" w:rsidRPr="00411E26">
        <w:rPr>
          <w:rFonts w:ascii="Arial" w:hAnsi="Arial" w:cs="Arial"/>
        </w:rPr>
        <w:br/>
      </w:r>
      <w:r w:rsidRPr="00411E26">
        <w:rPr>
          <w:rFonts w:ascii="Arial" w:hAnsi="Arial" w:cs="Arial"/>
        </w:rPr>
        <w:t>w odniesieniu do żywności pochodzenia zwierzęcego (Dz. Urz. UE L z 2014 roku</w:t>
      </w:r>
      <w:r w:rsidR="002A7790">
        <w:rPr>
          <w:rFonts w:ascii="Arial" w:hAnsi="Arial" w:cs="Arial"/>
        </w:rPr>
        <w:t xml:space="preserve"> </w:t>
      </w:r>
      <w:r w:rsidRPr="00411E26">
        <w:rPr>
          <w:rFonts w:ascii="Arial" w:hAnsi="Arial" w:cs="Arial"/>
        </w:rPr>
        <w:t>nr 139, poz. 55 z późn. zm.);</w:t>
      </w:r>
    </w:p>
    <w:p w14:paraId="5EECEF9F" w14:textId="1FE5EF8E" w:rsidR="00DF33B7" w:rsidRPr="00411E26" w:rsidRDefault="00DF33B7" w:rsidP="00566088">
      <w:pPr>
        <w:pStyle w:val="Akapitzlist"/>
        <w:numPr>
          <w:ilvl w:val="0"/>
          <w:numId w:val="18"/>
        </w:numPr>
        <w:spacing w:after="0" w:line="276" w:lineRule="auto"/>
        <w:ind w:left="851" w:hanging="425"/>
        <w:jc w:val="both"/>
        <w:rPr>
          <w:rFonts w:ascii="Arial" w:hAnsi="Arial" w:cs="Arial"/>
        </w:rPr>
      </w:pPr>
      <w:r w:rsidRPr="00411E26">
        <w:rPr>
          <w:rFonts w:ascii="Arial" w:hAnsi="Arial" w:cs="Arial"/>
        </w:rPr>
        <w:t xml:space="preserve">rozporządzeniem (WE) Nr 852/2004 Parlamentu Europejskiego i Rady </w:t>
      </w:r>
      <w:r w:rsidRPr="00411E26">
        <w:rPr>
          <w:rFonts w:ascii="Arial" w:hAnsi="Arial" w:cs="Arial"/>
        </w:rPr>
        <w:br/>
        <w:t xml:space="preserve">z dnia 29 kwietnia 2004 r. w sprawie higieny środków spożywczych (Dz. Urz. UE L </w:t>
      </w:r>
      <w:r w:rsidR="00C07FD3" w:rsidRPr="00411E26">
        <w:rPr>
          <w:rFonts w:ascii="Arial" w:hAnsi="Arial" w:cs="Arial"/>
        </w:rPr>
        <w:t xml:space="preserve"> </w:t>
      </w:r>
      <w:r w:rsidRPr="00411E26">
        <w:rPr>
          <w:rFonts w:ascii="Arial" w:hAnsi="Arial" w:cs="Arial"/>
        </w:rPr>
        <w:t>z 2004 roku nr 139, poz. 1 z późn. zm.);</w:t>
      </w:r>
    </w:p>
    <w:p w14:paraId="42B19189" w14:textId="035FBFBB" w:rsidR="00DF33B7" w:rsidRPr="00411E26" w:rsidRDefault="00DF33B7" w:rsidP="00566088">
      <w:pPr>
        <w:pStyle w:val="Akapitzlist"/>
        <w:numPr>
          <w:ilvl w:val="0"/>
          <w:numId w:val="18"/>
        </w:numPr>
        <w:spacing w:after="0" w:line="276" w:lineRule="auto"/>
        <w:ind w:left="851" w:hanging="425"/>
        <w:jc w:val="both"/>
        <w:rPr>
          <w:rFonts w:ascii="Arial" w:hAnsi="Arial" w:cs="Arial"/>
        </w:rPr>
      </w:pPr>
      <w:r w:rsidRPr="00411E26">
        <w:rPr>
          <w:rFonts w:ascii="Arial" w:hAnsi="Arial" w:cs="Arial"/>
        </w:rPr>
        <w:t xml:space="preserve">rozporządzeniem (WE) nr 178/2002 Parlamentu Europejskiego i Rady z dnia </w:t>
      </w:r>
      <w:r w:rsidR="004B6CF2" w:rsidRPr="00411E26">
        <w:rPr>
          <w:rFonts w:ascii="Arial" w:hAnsi="Arial" w:cs="Arial"/>
        </w:rPr>
        <w:br/>
      </w:r>
      <w:r w:rsidRPr="00411E26">
        <w:rPr>
          <w:rFonts w:ascii="Arial" w:hAnsi="Arial" w:cs="Arial"/>
        </w:rPr>
        <w:t xml:space="preserve">28 stycznia 2002 r. ustanawiające ogólne zasady i wymagania prawa żywnościowego, powołujące Europejski Urząd ds. Bezpieczeństwa Żywności oraz ustanawiające procedury w zakresie bezpieczeństwa żywności (Dz. Urz. </w:t>
      </w:r>
      <w:r w:rsidR="00AB56C1" w:rsidRPr="00411E26">
        <w:rPr>
          <w:rFonts w:ascii="Arial" w:hAnsi="Arial" w:cs="Arial"/>
        </w:rPr>
        <w:t xml:space="preserve">UE. L. </w:t>
      </w:r>
      <w:r w:rsidR="00C07FD3" w:rsidRPr="00411E26">
        <w:rPr>
          <w:rFonts w:ascii="Arial" w:hAnsi="Arial" w:cs="Arial"/>
        </w:rPr>
        <w:t xml:space="preserve">  </w:t>
      </w:r>
      <w:r w:rsidRPr="00411E26">
        <w:rPr>
          <w:rFonts w:ascii="Arial" w:hAnsi="Arial" w:cs="Arial"/>
        </w:rPr>
        <w:t>z 2002 r. nr 31 poz. 1 z późn. zm.);</w:t>
      </w:r>
    </w:p>
    <w:p w14:paraId="31290864" w14:textId="3615F251" w:rsidR="00DF33B7" w:rsidRPr="00411E26" w:rsidRDefault="00DF33B7" w:rsidP="00566088">
      <w:pPr>
        <w:pStyle w:val="Akapitzlist"/>
        <w:numPr>
          <w:ilvl w:val="0"/>
          <w:numId w:val="18"/>
        </w:numPr>
        <w:spacing w:after="200" w:line="276" w:lineRule="auto"/>
        <w:ind w:left="851" w:hanging="425"/>
        <w:jc w:val="both"/>
        <w:rPr>
          <w:rFonts w:ascii="Arial" w:hAnsi="Arial" w:cs="Arial"/>
        </w:rPr>
      </w:pPr>
      <w:r w:rsidRPr="00411E26">
        <w:rPr>
          <w:rFonts w:ascii="Arial" w:hAnsi="Arial" w:cs="Arial"/>
        </w:rPr>
        <w:t xml:space="preserve">rozporządzenie Parlamentu Europejskiego i Rady (UE) nr 1169/2011 z dnia </w:t>
      </w:r>
      <w:r w:rsidR="004B6CF2" w:rsidRPr="00411E26">
        <w:rPr>
          <w:rFonts w:ascii="Arial" w:hAnsi="Arial" w:cs="Arial"/>
        </w:rPr>
        <w:br/>
      </w:r>
      <w:r w:rsidRPr="00411E26">
        <w:rPr>
          <w:rFonts w:ascii="Arial" w:hAnsi="Arial" w:cs="Arial"/>
        </w:rPr>
        <w:t xml:space="preserve">25 października 2011r. w sprawie przekazywania konsumentom informacji na temat żywności, zmiany rozporządzenia Parlamentu Europejskiego </w:t>
      </w:r>
      <w:r w:rsidRPr="00411E26">
        <w:rPr>
          <w:rFonts w:ascii="Arial" w:hAnsi="Arial" w:cs="Arial"/>
        </w:rPr>
        <w:br/>
      </w:r>
      <w:r w:rsidRPr="00411E26">
        <w:rPr>
          <w:rFonts w:ascii="Arial" w:hAnsi="Arial" w:cs="Arial"/>
        </w:rPr>
        <w:lastRenderedPageBreak/>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58F5B7B0" w:rsidR="00DF33B7" w:rsidRPr="00411E26" w:rsidRDefault="00DF33B7" w:rsidP="00566088">
      <w:pPr>
        <w:pStyle w:val="Akapitzlist"/>
        <w:numPr>
          <w:ilvl w:val="0"/>
          <w:numId w:val="11"/>
        </w:numPr>
        <w:tabs>
          <w:tab w:val="clear" w:pos="720"/>
          <w:tab w:val="num" w:pos="567"/>
        </w:tabs>
        <w:spacing w:after="0" w:line="276" w:lineRule="auto"/>
        <w:ind w:left="284" w:hanging="295"/>
        <w:jc w:val="both"/>
        <w:rPr>
          <w:rFonts w:ascii="Arial" w:hAnsi="Arial" w:cs="Arial"/>
        </w:rPr>
      </w:pPr>
      <w:r w:rsidRPr="00411E26">
        <w:rPr>
          <w:rFonts w:ascii="Arial" w:hAnsi="Arial" w:cs="Arial"/>
        </w:rPr>
        <w:t xml:space="preserve">Przedmiot zamówienia dostarczony będzie w opakowaniach oznakowanych zgodnie </w:t>
      </w:r>
      <w:r w:rsidR="004B6CF2" w:rsidRPr="00411E26">
        <w:rPr>
          <w:rFonts w:ascii="Arial" w:hAnsi="Arial" w:cs="Arial"/>
        </w:rPr>
        <w:br/>
      </w:r>
      <w:r w:rsidRPr="00411E26">
        <w:rPr>
          <w:rFonts w:ascii="Arial" w:hAnsi="Arial" w:cs="Arial"/>
        </w:rPr>
        <w:t xml:space="preserve">z Rozporządzeniem Ministra Rolnictwa i Rozwoju Wsi z dnia 23 grudnia 2014 roku </w:t>
      </w:r>
      <w:r w:rsidR="004B6CF2" w:rsidRPr="00411E26">
        <w:rPr>
          <w:rFonts w:ascii="Arial" w:hAnsi="Arial" w:cs="Arial"/>
        </w:rPr>
        <w:br/>
      </w:r>
      <w:r w:rsidRPr="00411E26">
        <w:rPr>
          <w:rFonts w:ascii="Arial" w:hAnsi="Arial" w:cs="Arial"/>
        </w:rPr>
        <w:t>w sprawie znakowania poszczególnych rodzajów środków spożywczych (Dz. U. z 2015 r., poz.</w:t>
      </w:r>
      <w:r w:rsidR="00AB56C1" w:rsidRPr="00411E26">
        <w:rPr>
          <w:rFonts w:ascii="Arial" w:hAnsi="Arial" w:cs="Arial"/>
        </w:rPr>
        <w:t xml:space="preserve"> 29) oraz Rozporządzeniem (WE) </w:t>
      </w:r>
      <w:r w:rsidRPr="00411E26">
        <w:rPr>
          <w:rFonts w:ascii="Arial" w:hAnsi="Arial" w:cs="Arial"/>
        </w:rPr>
        <w:t>Nr 1935/2004 Parlamentu Europejskiego i Rady z dnia 27 października 2004 r. w sprawie materiałów i wyrobów przeznaczonych do kontaktu z żywnością oraz uchylającym Dyrektywy 80/590/EWG i 89/109/EWG (Dz. U. UE L z 2004 nr 338 poz. 4 z późn. zm.), a także ust</w:t>
      </w:r>
      <w:r w:rsidR="00AB56C1" w:rsidRPr="00411E26">
        <w:rPr>
          <w:rFonts w:ascii="Arial" w:hAnsi="Arial" w:cs="Arial"/>
        </w:rPr>
        <w:t xml:space="preserve">awą z dnia 25 sierpnia 2006 r. </w:t>
      </w:r>
      <w:r w:rsidRPr="00411E26">
        <w:rPr>
          <w:rFonts w:ascii="Arial" w:hAnsi="Arial" w:cs="Arial"/>
        </w:rPr>
        <w:t>o bezpieczeństwie żywności i żywienia (</w:t>
      </w:r>
      <w:r w:rsidR="00B810A5" w:rsidRPr="00411E26">
        <w:rPr>
          <w:rFonts w:ascii="Arial" w:hAnsi="Arial" w:cs="Arial"/>
        </w:rPr>
        <w:t>t. j. Dz. U. z 2023 r., poz. 1448</w:t>
      </w:r>
      <w:r w:rsidRPr="00411E26">
        <w:rPr>
          <w:rFonts w:ascii="Arial" w:hAnsi="Arial" w:cs="Arial"/>
        </w:rPr>
        <w:t xml:space="preserve">). </w:t>
      </w:r>
    </w:p>
    <w:p w14:paraId="7069DC6E" w14:textId="17EC5B08" w:rsidR="00DF33B7" w:rsidRPr="00411E26" w:rsidRDefault="00DF33B7" w:rsidP="00566088">
      <w:pPr>
        <w:pStyle w:val="Akapitzlist"/>
        <w:numPr>
          <w:ilvl w:val="0"/>
          <w:numId w:val="11"/>
        </w:numPr>
        <w:tabs>
          <w:tab w:val="clear" w:pos="720"/>
          <w:tab w:val="num" w:pos="284"/>
        </w:tabs>
        <w:spacing w:after="0" w:line="276" w:lineRule="auto"/>
        <w:ind w:left="284" w:hanging="284"/>
        <w:jc w:val="both"/>
        <w:rPr>
          <w:rFonts w:ascii="Arial" w:hAnsi="Arial" w:cs="Arial"/>
        </w:rPr>
      </w:pPr>
      <w:r w:rsidRPr="00411E26">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sidRPr="00411E26">
        <w:rPr>
          <w:rFonts w:ascii="Arial" w:hAnsi="Arial" w:cs="Arial"/>
        </w:rPr>
        <w:t xml:space="preserve"> </w:t>
      </w:r>
      <w:r w:rsidRPr="00411E26">
        <w:rPr>
          <w:rFonts w:ascii="Arial" w:hAnsi="Arial" w:cs="Arial"/>
        </w:rPr>
        <w:t xml:space="preserve">do umowy </w:t>
      </w:r>
      <w:r w:rsidRPr="00411E26">
        <w:rPr>
          <w:rFonts w:ascii="Arial" w:hAnsi="Arial" w:cs="Arial"/>
          <w:i/>
        </w:rPr>
        <w:t>Opis przedmiotu zamówienia.</w:t>
      </w:r>
    </w:p>
    <w:p w14:paraId="283A63D2" w14:textId="005E8157" w:rsidR="00DF33B7" w:rsidRPr="00411E26"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rPr>
      </w:pPr>
      <w:r w:rsidRPr="00411E26">
        <w:rPr>
          <w:rFonts w:ascii="Arial" w:hAnsi="Arial" w:cs="Arial"/>
        </w:rPr>
        <w:t>Przedmiot zamówienia dostarczony będzie środkiem transportu spełniającym wymagania określone w rozdziale IV Załącz</w:t>
      </w:r>
      <w:r w:rsidR="008B6D11" w:rsidRPr="00411E26">
        <w:rPr>
          <w:rFonts w:ascii="Arial" w:hAnsi="Arial" w:cs="Arial"/>
        </w:rPr>
        <w:t xml:space="preserve">nika nr II Rozporządzenia (WE) </w:t>
      </w:r>
      <w:r w:rsidRPr="00411E26">
        <w:rPr>
          <w:rFonts w:ascii="Arial" w:hAnsi="Arial" w:cs="Arial"/>
        </w:rPr>
        <w:t xml:space="preserve">nr 852/2004 Parlamentu Europejskiego i Rady Europy z dnia 29 kwietnia 2004r. w sprawie higieny środków spożywczych , w związku z ustawą z dnia 25 sierpnia 2006 r. o bezpieczeństwie żywności i żywienia. </w:t>
      </w:r>
      <w:r w:rsidR="00AB56C1" w:rsidRPr="00411E26">
        <w:rPr>
          <w:rFonts w:ascii="Arial" w:hAnsi="Arial" w:cs="Arial"/>
        </w:rPr>
        <w:t>(</w:t>
      </w:r>
      <w:r w:rsidR="00B810A5" w:rsidRPr="00411E26">
        <w:rPr>
          <w:rFonts w:ascii="Arial" w:hAnsi="Arial" w:cs="Arial"/>
        </w:rPr>
        <w:t>t. j. Dz. U. z 2023 r., poz. 1448</w:t>
      </w:r>
      <w:r w:rsidRPr="00411E26">
        <w:rPr>
          <w:rFonts w:ascii="Arial" w:hAnsi="Arial" w:cs="Arial"/>
        </w:rPr>
        <w:t>).</w:t>
      </w:r>
    </w:p>
    <w:p w14:paraId="63142C81" w14:textId="3070DFF3" w:rsidR="00DF33B7" w:rsidRPr="00411E26" w:rsidRDefault="00DF33B7" w:rsidP="00566088">
      <w:pPr>
        <w:pStyle w:val="Akapitzlist"/>
        <w:numPr>
          <w:ilvl w:val="0"/>
          <w:numId w:val="11"/>
        </w:numPr>
        <w:tabs>
          <w:tab w:val="clear" w:pos="720"/>
        </w:tabs>
        <w:spacing w:after="0" w:line="276" w:lineRule="auto"/>
        <w:ind w:left="284" w:hanging="284"/>
        <w:jc w:val="both"/>
        <w:rPr>
          <w:rFonts w:ascii="Arial" w:hAnsi="Arial" w:cs="Arial"/>
        </w:rPr>
      </w:pPr>
      <w:r w:rsidRPr="00411E26">
        <w:rPr>
          <w:rFonts w:ascii="Arial" w:hAnsi="Arial" w:cs="Arial"/>
        </w:rPr>
        <w:t>Dostarczone towary muszą być oznakowa</w:t>
      </w:r>
      <w:r w:rsidR="00F17E4B" w:rsidRPr="00411E26">
        <w:rPr>
          <w:rFonts w:ascii="Arial" w:hAnsi="Arial" w:cs="Arial"/>
        </w:rPr>
        <w:t xml:space="preserve">ne w sposób zrozumiały, napisy </w:t>
      </w:r>
      <w:r w:rsidRPr="00411E26">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411E26"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rPr>
      </w:pPr>
      <w:r w:rsidRPr="00411E26">
        <w:rPr>
          <w:rFonts w:ascii="Arial" w:hAnsi="Arial" w:cs="Arial"/>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198572D1" w:rsidR="00DF33B7" w:rsidRPr="00411E26" w:rsidRDefault="00DF33B7" w:rsidP="00566088">
      <w:pPr>
        <w:pStyle w:val="Akapitzlist"/>
        <w:numPr>
          <w:ilvl w:val="0"/>
          <w:numId w:val="11"/>
        </w:numPr>
        <w:tabs>
          <w:tab w:val="clear" w:pos="720"/>
          <w:tab w:val="num" w:pos="851"/>
        </w:tabs>
        <w:spacing w:after="0" w:line="276" w:lineRule="auto"/>
        <w:ind w:left="284"/>
        <w:jc w:val="both"/>
        <w:rPr>
          <w:rFonts w:ascii="Arial" w:hAnsi="Arial" w:cs="Arial"/>
        </w:rPr>
      </w:pPr>
      <w:r w:rsidRPr="00411E26">
        <w:rPr>
          <w:rFonts w:ascii="Arial" w:hAnsi="Arial" w:cs="Arial"/>
          <w:u w:val="single"/>
        </w:rPr>
        <w:t>Co najmniej raz w czasie trwania umowy</w:t>
      </w:r>
      <w:r w:rsidRPr="00411E26">
        <w:rPr>
          <w:rFonts w:ascii="Arial" w:hAnsi="Arial" w:cs="Arial"/>
        </w:rPr>
        <w:t xml:space="preserve"> Zamawiający zastrzega sobie prawo wykonania </w:t>
      </w:r>
      <w:r w:rsidRPr="00411E26">
        <w:rPr>
          <w:rFonts w:ascii="Arial" w:hAnsi="Arial" w:cs="Arial"/>
          <w:b/>
        </w:rPr>
        <w:t>na koszt Wykonawcy</w:t>
      </w:r>
      <w:r w:rsidRPr="00411E26">
        <w:rPr>
          <w:rFonts w:ascii="Arial" w:hAnsi="Arial" w:cs="Arial"/>
        </w:rPr>
        <w:t xml:space="preserve"> badań kontrolnych, potwierdzających zgodność produktów </w:t>
      </w:r>
      <w:r w:rsidR="00C07FD3" w:rsidRPr="00411E26">
        <w:rPr>
          <w:rFonts w:ascii="Arial" w:hAnsi="Arial" w:cs="Arial"/>
        </w:rPr>
        <w:t xml:space="preserve"> </w:t>
      </w:r>
      <w:r w:rsidRPr="00411E26">
        <w:rPr>
          <w:rFonts w:ascii="Arial" w:hAnsi="Arial" w:cs="Arial"/>
        </w:rPr>
        <w:t>z opisem przedmiotu zamówienia oraz pokrycia przez Wykonawcę kosztów pobranego asortymentu. Laboratorium, kierunek i zakres badań kontrolnych określa Zamawiający. Zamawiający zleci osobom uprawnionym (próbobiorca - rzeczoznawca) pobranie prób</w:t>
      </w:r>
      <w:r w:rsidR="00C07FD3" w:rsidRPr="00411E26">
        <w:rPr>
          <w:rFonts w:ascii="Arial" w:hAnsi="Arial" w:cs="Arial"/>
        </w:rPr>
        <w:t xml:space="preserve">  </w:t>
      </w:r>
      <w:r w:rsidRPr="00411E26">
        <w:rPr>
          <w:rFonts w:ascii="Arial" w:hAnsi="Arial" w:cs="Arial"/>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411E26" w:rsidRDefault="00DF33B7" w:rsidP="00566088">
      <w:pPr>
        <w:pStyle w:val="Akapitzlist"/>
        <w:numPr>
          <w:ilvl w:val="0"/>
          <w:numId w:val="11"/>
        </w:numPr>
        <w:tabs>
          <w:tab w:val="clear" w:pos="720"/>
          <w:tab w:val="num" w:pos="993"/>
        </w:tabs>
        <w:spacing w:after="0" w:line="276" w:lineRule="auto"/>
        <w:ind w:left="284"/>
        <w:jc w:val="both"/>
        <w:rPr>
          <w:rFonts w:ascii="Arial" w:hAnsi="Arial" w:cs="Arial"/>
        </w:rPr>
      </w:pPr>
      <w:r w:rsidRPr="00411E26">
        <w:rPr>
          <w:rFonts w:ascii="Arial" w:hAnsi="Arial" w:cs="Arial"/>
        </w:rPr>
        <w:lastRenderedPageBreak/>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411E26" w:rsidRDefault="00DF33B7" w:rsidP="00566088">
      <w:pPr>
        <w:widowControl w:val="0"/>
        <w:numPr>
          <w:ilvl w:val="0"/>
          <w:numId w:val="11"/>
        </w:numPr>
        <w:tabs>
          <w:tab w:val="clear" w:pos="720"/>
        </w:tabs>
        <w:suppressAutoHyphens/>
        <w:spacing w:after="120" w:line="276" w:lineRule="auto"/>
        <w:ind w:left="284" w:hanging="349"/>
        <w:jc w:val="both"/>
        <w:rPr>
          <w:rFonts w:ascii="Arial" w:hAnsi="Arial" w:cs="Arial"/>
        </w:rPr>
      </w:pPr>
      <w:r w:rsidRPr="00411E26">
        <w:rPr>
          <w:rFonts w:ascii="Arial" w:hAnsi="Arial" w:cs="Arial"/>
        </w:rPr>
        <w:t xml:space="preserve">Zamawiający po otrzymaniu wykonanych badań laboratoryjnych przekaże Wykonawcy </w:t>
      </w:r>
      <w:r w:rsidR="00181B64" w:rsidRPr="00411E26">
        <w:rPr>
          <w:rFonts w:ascii="Arial" w:hAnsi="Arial" w:cs="Arial"/>
        </w:rPr>
        <w:t xml:space="preserve">wyniki tych badań wraz z oryginałem faktury za ich wykonanie. Wykonawca będzie zobowiązany zapłacić za wykonane badania na </w:t>
      </w:r>
      <w:r w:rsidR="00713500" w:rsidRPr="00411E26">
        <w:rPr>
          <w:rFonts w:ascii="Arial" w:hAnsi="Arial" w:cs="Arial"/>
        </w:rPr>
        <w:t>podstawie</w:t>
      </w:r>
      <w:r w:rsidR="00181B64" w:rsidRPr="00411E26">
        <w:rPr>
          <w:rFonts w:ascii="Arial" w:hAnsi="Arial" w:cs="Arial"/>
        </w:rPr>
        <w:t xml:space="preserve"> przekazanej faktury wystawionej przez </w:t>
      </w:r>
      <w:r w:rsidR="00713500" w:rsidRPr="00411E26">
        <w:rPr>
          <w:rFonts w:ascii="Arial" w:hAnsi="Arial" w:cs="Arial"/>
        </w:rPr>
        <w:t>akredytowane laboratorium</w:t>
      </w:r>
      <w:r w:rsidR="00181B64" w:rsidRPr="00411E26">
        <w:rPr>
          <w:rFonts w:ascii="Arial" w:hAnsi="Arial" w:cs="Arial"/>
        </w:rPr>
        <w:t>.</w:t>
      </w:r>
    </w:p>
    <w:p w14:paraId="11E0D438" w14:textId="6E0D4F50" w:rsidR="00DF33B7" w:rsidRPr="00411E26" w:rsidRDefault="00DF33B7" w:rsidP="00566088">
      <w:pPr>
        <w:widowControl w:val="0"/>
        <w:numPr>
          <w:ilvl w:val="0"/>
          <w:numId w:val="11"/>
        </w:numPr>
        <w:tabs>
          <w:tab w:val="clear" w:pos="720"/>
          <w:tab w:val="num" w:pos="1134"/>
        </w:tabs>
        <w:suppressAutoHyphens/>
        <w:spacing w:after="120" w:line="276" w:lineRule="auto"/>
        <w:ind w:left="284"/>
        <w:jc w:val="both"/>
        <w:rPr>
          <w:rFonts w:ascii="Arial" w:hAnsi="Arial" w:cs="Arial"/>
        </w:rPr>
      </w:pPr>
      <w:r w:rsidRPr="00411E26">
        <w:rPr>
          <w:rFonts w:ascii="Arial" w:hAnsi="Arial" w:cs="Arial"/>
        </w:rPr>
        <w:t>Wykonawca zobligowany jest do pisemnego informowania zamawiającego w przypadku zmiany występowania alergenów w dostarczonych produktach.</w:t>
      </w:r>
    </w:p>
    <w:p w14:paraId="7233D972" w14:textId="794EF61A" w:rsidR="006B0ED6" w:rsidRPr="00411E26" w:rsidRDefault="006B0ED6" w:rsidP="001658E6">
      <w:pPr>
        <w:suppressAutoHyphens/>
        <w:spacing w:after="0" w:line="240" w:lineRule="auto"/>
        <w:jc w:val="center"/>
        <w:textAlignment w:val="baseline"/>
        <w:rPr>
          <w:rFonts w:ascii="Arial" w:eastAsia="Times New Roman" w:hAnsi="Arial" w:cs="Arial"/>
          <w:b/>
          <w:bCs/>
          <w:kern w:val="2"/>
          <w:lang w:eastAsia="pl-PL" w:bidi="hi-IN"/>
        </w:rPr>
      </w:pPr>
    </w:p>
    <w:p w14:paraId="25C8FAD3" w14:textId="29E30E5F" w:rsidR="001658E6" w:rsidRPr="00411E26"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411E26">
        <w:rPr>
          <w:rFonts w:ascii="Arial" w:eastAsia="Times New Roman" w:hAnsi="Arial" w:cs="Arial"/>
          <w:b/>
          <w:bCs/>
          <w:kern w:val="2"/>
          <w:lang w:eastAsia="pl-PL" w:bidi="hi-IN"/>
        </w:rPr>
        <w:t>§ 1</w:t>
      </w:r>
      <w:r w:rsidR="008D2461" w:rsidRPr="00411E26">
        <w:rPr>
          <w:rFonts w:ascii="Arial" w:eastAsia="Times New Roman" w:hAnsi="Arial" w:cs="Arial"/>
          <w:b/>
          <w:bCs/>
          <w:kern w:val="2"/>
          <w:lang w:eastAsia="pl-PL" w:bidi="hi-IN"/>
        </w:rPr>
        <w:t>2</w:t>
      </w:r>
      <w:r w:rsidRPr="00411E26">
        <w:rPr>
          <w:rFonts w:ascii="Arial" w:eastAsia="Times New Roman" w:hAnsi="Arial" w:cs="Arial"/>
          <w:b/>
          <w:bCs/>
          <w:kern w:val="2"/>
          <w:lang w:eastAsia="pl-PL" w:bidi="hi-IN"/>
        </w:rPr>
        <w:t>.</w:t>
      </w:r>
    </w:p>
    <w:p w14:paraId="68AC141A" w14:textId="77777777" w:rsidR="001658E6" w:rsidRPr="00411E26" w:rsidRDefault="001658E6" w:rsidP="001658E6">
      <w:pPr>
        <w:suppressAutoHyphens/>
        <w:spacing w:after="0" w:line="276" w:lineRule="auto"/>
        <w:jc w:val="center"/>
        <w:rPr>
          <w:rFonts w:ascii="Arial" w:eastAsia="Times New Roman" w:hAnsi="Arial" w:cs="Arial"/>
          <w:b/>
          <w:color w:val="000000"/>
          <w:lang w:eastAsia="pl-PL"/>
        </w:rPr>
      </w:pPr>
      <w:r w:rsidRPr="00411E26">
        <w:rPr>
          <w:rFonts w:ascii="Arial" w:eastAsia="Times New Roman" w:hAnsi="Arial" w:cs="Arial"/>
          <w:b/>
          <w:color w:val="000000"/>
          <w:lang w:eastAsia="pl-PL"/>
        </w:rPr>
        <w:t>Ochrona danych osobowych</w:t>
      </w:r>
    </w:p>
    <w:p w14:paraId="149A3FD9" w14:textId="02DFE6E1" w:rsidR="001658E6" w:rsidRPr="00411E26"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411E26">
        <w:rPr>
          <w:rFonts w:ascii="Arial" w:eastAsia="Times New Roman" w:hAnsi="Arial" w:cs="Arial"/>
          <w:color w:val="000000"/>
          <w:lang w:eastAsia="pl-PL"/>
        </w:rPr>
        <w:t xml:space="preserve">Wykonawca oświadcza, że rezygnuje z prawa do prywatności w zakresie imienia </w:t>
      </w:r>
      <w:r w:rsidRPr="00411E26">
        <w:rPr>
          <w:rFonts w:ascii="Arial" w:eastAsia="Times New Roman" w:hAnsi="Arial" w:cs="Arial"/>
          <w:color w:val="000000"/>
          <w:lang w:eastAsia="pl-PL"/>
        </w:rPr>
        <w:br/>
        <w:t>i nazwiska, o którym mowa w art. 5 ust. 2 ustawy z dnia</w:t>
      </w:r>
      <w:r w:rsidR="008B6D11" w:rsidRPr="00411E26">
        <w:rPr>
          <w:rFonts w:ascii="Arial" w:eastAsia="Times New Roman" w:hAnsi="Arial" w:cs="Arial"/>
          <w:color w:val="000000"/>
          <w:lang w:eastAsia="pl-PL"/>
        </w:rPr>
        <w:t xml:space="preserve"> 6 września 2001 r. o dostępie </w:t>
      </w:r>
      <w:r w:rsidRPr="00411E26">
        <w:rPr>
          <w:rFonts w:ascii="Arial" w:eastAsia="Times New Roman" w:hAnsi="Arial" w:cs="Arial"/>
          <w:color w:val="000000"/>
          <w:lang w:eastAsia="pl-PL"/>
        </w:rPr>
        <w:t>do informacji publicznej (Dz. U. z 202</w:t>
      </w:r>
      <w:r w:rsidR="00AE1D8C" w:rsidRPr="00411E26">
        <w:rPr>
          <w:rFonts w:ascii="Arial" w:eastAsia="Times New Roman" w:hAnsi="Arial" w:cs="Arial"/>
          <w:color w:val="000000"/>
          <w:lang w:eastAsia="pl-PL"/>
        </w:rPr>
        <w:t>2</w:t>
      </w:r>
      <w:r w:rsidRPr="00411E26">
        <w:rPr>
          <w:rFonts w:ascii="Arial" w:eastAsia="Times New Roman" w:hAnsi="Arial" w:cs="Arial"/>
          <w:color w:val="000000"/>
          <w:lang w:eastAsia="pl-PL"/>
        </w:rPr>
        <w:t xml:space="preserve"> r. poz. </w:t>
      </w:r>
      <w:r w:rsidR="00AE1D8C" w:rsidRPr="00411E26">
        <w:rPr>
          <w:rFonts w:ascii="Arial" w:eastAsia="Times New Roman" w:hAnsi="Arial" w:cs="Arial"/>
          <w:color w:val="000000"/>
          <w:lang w:eastAsia="pl-PL"/>
        </w:rPr>
        <w:t>902</w:t>
      </w:r>
      <w:r w:rsidRPr="00411E26">
        <w:rPr>
          <w:rFonts w:ascii="Arial" w:eastAsia="Times New Roman" w:hAnsi="Arial" w:cs="Arial"/>
          <w:color w:val="000000"/>
          <w:lang w:eastAsia="pl-PL"/>
        </w:rPr>
        <w:t xml:space="preserve"> t.j.).</w:t>
      </w:r>
    </w:p>
    <w:p w14:paraId="7C9018C2" w14:textId="3575A486" w:rsidR="001658E6" w:rsidRPr="00411E26"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411E26">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sidRPr="00411E26">
        <w:rPr>
          <w:rFonts w:ascii="Arial" w:eastAsia="Times New Roman" w:hAnsi="Arial" w:cs="Arial"/>
          <w:color w:val="000000"/>
          <w:lang w:eastAsia="pl-PL"/>
        </w:rPr>
        <w:t xml:space="preserve">                             </w:t>
      </w:r>
      <w:r w:rsidRPr="00411E26">
        <w:rPr>
          <w:rFonts w:ascii="Arial" w:eastAsia="Times New Roman" w:hAnsi="Arial" w:cs="Arial"/>
          <w:color w:val="000000"/>
          <w:lang w:eastAsia="pl-PL"/>
        </w:rPr>
        <w:t>i wykonania Umowy.</w:t>
      </w:r>
    </w:p>
    <w:p w14:paraId="3F12BBC5" w14:textId="3980CD6D" w:rsidR="001658E6" w:rsidRPr="00411E26"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411E26">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411E26"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411E26">
        <w:rPr>
          <w:rFonts w:ascii="Arial" w:eastAsia="Times New Roman" w:hAnsi="Arial" w:cs="Arial"/>
          <w:color w:val="000000"/>
          <w:lang w:eastAsia="pl-PL"/>
        </w:rPr>
        <w:t xml:space="preserve">Wykonawca oświadcza, że zapoznał się z treścią klauzuli informacyjnej RODO stanowiącej załącznik nr </w:t>
      </w:r>
      <w:r w:rsidR="00186FBD" w:rsidRPr="00411E26">
        <w:rPr>
          <w:rFonts w:ascii="Arial" w:eastAsia="Times New Roman" w:hAnsi="Arial" w:cs="Arial"/>
          <w:color w:val="000000"/>
          <w:lang w:eastAsia="pl-PL"/>
        </w:rPr>
        <w:t>6</w:t>
      </w:r>
      <w:r w:rsidRPr="00411E26">
        <w:rPr>
          <w:rFonts w:ascii="Arial" w:eastAsia="Times New Roman" w:hAnsi="Arial" w:cs="Arial"/>
          <w:color w:val="000000"/>
          <w:lang w:eastAsia="pl-PL"/>
        </w:rPr>
        <w:t xml:space="preserve"> do Umowy.</w:t>
      </w:r>
    </w:p>
    <w:p w14:paraId="7AB5422A" w14:textId="5D50FFA8" w:rsidR="0063109B" w:rsidRPr="002A7790" w:rsidRDefault="001658E6" w:rsidP="002A7790">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411E26">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sidRPr="00411E26">
        <w:rPr>
          <w:rFonts w:ascii="Arial" w:eastAsia="Times New Roman" w:hAnsi="Arial" w:cs="Arial"/>
          <w:color w:val="000000"/>
          <w:lang w:eastAsia="pl-PL"/>
        </w:rPr>
        <w:t xml:space="preserve">ednio pozyskał w celu zawarcia </w:t>
      </w:r>
      <w:r w:rsidRPr="00411E26">
        <w:rPr>
          <w:rFonts w:ascii="Arial" w:eastAsia="Times New Roman" w:hAnsi="Arial" w:cs="Arial"/>
          <w:color w:val="000000"/>
          <w:lang w:eastAsia="pl-PL"/>
        </w:rPr>
        <w:t>i wykonania niniejszej Umowy.</w:t>
      </w:r>
    </w:p>
    <w:p w14:paraId="03F05E54" w14:textId="3647C74A" w:rsidR="001658E6" w:rsidRPr="00411E26"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411E26">
        <w:rPr>
          <w:rFonts w:ascii="Arial" w:eastAsia="Times New Roman" w:hAnsi="Arial" w:cs="Arial"/>
          <w:b/>
          <w:bCs/>
          <w:lang w:eastAsia="pl-PL"/>
        </w:rPr>
        <w:t xml:space="preserve"> § 1</w:t>
      </w:r>
      <w:r w:rsidR="008D2461" w:rsidRPr="00411E26">
        <w:rPr>
          <w:rFonts w:ascii="Arial" w:eastAsia="Times New Roman" w:hAnsi="Arial" w:cs="Arial"/>
          <w:b/>
          <w:bCs/>
          <w:lang w:eastAsia="pl-PL"/>
        </w:rPr>
        <w:t>3</w:t>
      </w:r>
      <w:r w:rsidR="001658E6" w:rsidRPr="00411E26">
        <w:rPr>
          <w:rFonts w:ascii="Arial" w:eastAsia="Times New Roman" w:hAnsi="Arial" w:cs="Arial"/>
          <w:b/>
          <w:bCs/>
          <w:lang w:eastAsia="pl-PL"/>
        </w:rPr>
        <w:t>.</w:t>
      </w:r>
    </w:p>
    <w:p w14:paraId="375F5DB6" w14:textId="77777777" w:rsidR="001658E6" w:rsidRPr="00411E26"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411E26">
        <w:rPr>
          <w:rFonts w:ascii="Arial" w:eastAsia="Times New Roman" w:hAnsi="Arial" w:cs="Arial"/>
          <w:b/>
          <w:bCs/>
          <w:color w:val="000000"/>
          <w:lang w:eastAsia="pl-PL"/>
        </w:rPr>
        <w:t>Klauzula poufności</w:t>
      </w:r>
    </w:p>
    <w:p w14:paraId="2ED713FC" w14:textId="076CC3CD" w:rsidR="001658E6" w:rsidRPr="00411E26"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411E26">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sidRPr="00411E26">
        <w:rPr>
          <w:rFonts w:ascii="Arial" w:eastAsia="Times New Roman" w:hAnsi="Arial" w:cs="Arial"/>
          <w:lang w:eastAsia="pl-PL"/>
        </w:rPr>
        <w:t>wiązku z wykonaniem niniejszej U</w:t>
      </w:r>
      <w:r w:rsidRPr="00411E26">
        <w:rPr>
          <w:rFonts w:ascii="Arial" w:eastAsia="Times New Roman" w:hAnsi="Arial" w:cs="Arial"/>
          <w:lang w:eastAsia="pl-PL"/>
        </w:rPr>
        <w:t>mowy i do niewykorzystywania ich w jakimkolwiek innym w ce</w:t>
      </w:r>
      <w:r w:rsidR="00A32FFF" w:rsidRPr="00411E26">
        <w:rPr>
          <w:rFonts w:ascii="Arial" w:eastAsia="Times New Roman" w:hAnsi="Arial" w:cs="Arial"/>
          <w:lang w:eastAsia="pl-PL"/>
        </w:rPr>
        <w:t>lu niż określony  w niniejszej u</w:t>
      </w:r>
      <w:r w:rsidRPr="00411E26">
        <w:rPr>
          <w:rFonts w:ascii="Arial" w:eastAsia="Times New Roman" w:hAnsi="Arial" w:cs="Arial"/>
          <w:lang w:eastAsia="pl-PL"/>
        </w:rPr>
        <w:t>mowie, a także do zachowania w tajemnicy tych informacji, których ujawnienie osobom trzecim lub wykorzystanie ich przez Strony w innym cel</w:t>
      </w:r>
      <w:r w:rsidR="00A32FFF" w:rsidRPr="00411E26">
        <w:rPr>
          <w:rFonts w:ascii="Arial" w:eastAsia="Times New Roman" w:hAnsi="Arial" w:cs="Arial"/>
          <w:lang w:eastAsia="pl-PL"/>
        </w:rPr>
        <w:t>u niż przedmiot Umowy, mogłoby n</w:t>
      </w:r>
      <w:r w:rsidRPr="00411E26">
        <w:rPr>
          <w:rFonts w:ascii="Arial" w:eastAsia="Times New Roman" w:hAnsi="Arial" w:cs="Arial"/>
          <w:lang w:eastAsia="pl-PL"/>
        </w:rPr>
        <w:t>arazić interesy stron w czasie obowiązywania</w:t>
      </w:r>
      <w:r w:rsidR="00A32FFF" w:rsidRPr="00411E26">
        <w:rPr>
          <w:rFonts w:ascii="Arial" w:eastAsia="Times New Roman" w:hAnsi="Arial" w:cs="Arial"/>
          <w:lang w:eastAsia="pl-PL"/>
        </w:rPr>
        <w:t xml:space="preserve"> lub po rozwiązaniu niniejszej U</w:t>
      </w:r>
      <w:r w:rsidRPr="00411E26">
        <w:rPr>
          <w:rFonts w:ascii="Arial" w:eastAsia="Times New Roman" w:hAnsi="Arial" w:cs="Arial"/>
          <w:lang w:eastAsia="pl-PL"/>
        </w:rPr>
        <w:t xml:space="preserve">mowy. </w:t>
      </w:r>
    </w:p>
    <w:p w14:paraId="70394A3A" w14:textId="77777777" w:rsidR="00EB673A" w:rsidRDefault="00EB673A" w:rsidP="00EB284E">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p>
    <w:p w14:paraId="026F0192" w14:textId="2DAA101F" w:rsidR="00EB284E" w:rsidRPr="00411E26" w:rsidRDefault="00EB284E" w:rsidP="00EB673A">
      <w:pPr>
        <w:widowControl w:val="0"/>
        <w:tabs>
          <w:tab w:val="left" w:pos="180"/>
          <w:tab w:val="left" w:pos="360"/>
        </w:tabs>
        <w:suppressAutoHyphens/>
        <w:spacing w:after="0" w:line="276" w:lineRule="auto"/>
        <w:ind w:right="14"/>
        <w:jc w:val="center"/>
        <w:rPr>
          <w:rFonts w:ascii="Arial" w:eastAsia="Times New Roman" w:hAnsi="Arial" w:cs="Arial"/>
          <w:lang w:eastAsia="pl-PL"/>
        </w:rPr>
      </w:pPr>
      <w:r w:rsidRPr="00411E26">
        <w:rPr>
          <w:rFonts w:ascii="Arial" w:eastAsia="Times New Roman" w:hAnsi="Arial" w:cs="Arial"/>
          <w:b/>
          <w:bCs/>
          <w:lang w:eastAsia="pl-PL"/>
        </w:rPr>
        <w:t>§ 1</w:t>
      </w:r>
      <w:r w:rsidR="008D2461" w:rsidRPr="00411E26">
        <w:rPr>
          <w:rFonts w:ascii="Arial" w:eastAsia="Times New Roman" w:hAnsi="Arial" w:cs="Arial"/>
          <w:b/>
          <w:bCs/>
          <w:lang w:eastAsia="pl-PL"/>
        </w:rPr>
        <w:t>4</w:t>
      </w:r>
      <w:r w:rsidRPr="00411E26">
        <w:rPr>
          <w:rFonts w:ascii="Arial" w:eastAsia="Times New Roman" w:hAnsi="Arial" w:cs="Arial"/>
          <w:b/>
          <w:bCs/>
          <w:lang w:eastAsia="pl-PL"/>
        </w:rPr>
        <w:t>.</w:t>
      </w:r>
    </w:p>
    <w:p w14:paraId="436EFBE7" w14:textId="7F5FF26E" w:rsidR="00AC4875" w:rsidRPr="00411E26" w:rsidRDefault="00EB284E" w:rsidP="00EB673A">
      <w:pPr>
        <w:shd w:val="clear" w:color="auto" w:fill="FFFFFF"/>
        <w:spacing w:after="200" w:line="276" w:lineRule="auto"/>
        <w:jc w:val="center"/>
        <w:rPr>
          <w:rFonts w:ascii="Arial" w:hAnsi="Arial" w:cs="Arial"/>
          <w:b/>
          <w:color w:val="000000" w:themeColor="text1"/>
        </w:rPr>
      </w:pPr>
      <w:r w:rsidRPr="00411E26">
        <w:rPr>
          <w:rFonts w:ascii="Arial" w:hAnsi="Arial" w:cs="Arial"/>
          <w:b/>
          <w:color w:val="000000" w:themeColor="text1"/>
        </w:rPr>
        <w:t>Zasady wejścia na teren kompleksu wojskowego</w:t>
      </w:r>
    </w:p>
    <w:p w14:paraId="2CAEB4FD" w14:textId="72FAF679" w:rsidR="00341FAD" w:rsidRPr="00411E26" w:rsidRDefault="00EB673A" w:rsidP="00EB673A">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Pr>
          <w:rFonts w:ascii="Arial" w:hAnsi="Arial" w:cs="Arial"/>
          <w:color w:val="000000" w:themeColor="text1"/>
          <w:kern w:val="1"/>
          <w:lang w:eastAsia="zh-CN"/>
        </w:rPr>
        <w:t xml:space="preserve">   </w:t>
      </w:r>
      <w:r w:rsidR="00341FAD" w:rsidRPr="00411E26">
        <w:rPr>
          <w:rFonts w:ascii="Arial" w:hAnsi="Arial" w:cs="Arial"/>
          <w:color w:val="000000" w:themeColor="text1"/>
          <w:kern w:val="1"/>
          <w:lang w:eastAsia="zh-CN"/>
        </w:rPr>
        <w:t xml:space="preserve">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w:t>
      </w:r>
      <w:r w:rsidR="00341FAD" w:rsidRPr="00411E26">
        <w:rPr>
          <w:rFonts w:ascii="Arial" w:hAnsi="Arial" w:cs="Arial"/>
          <w:color w:val="000000" w:themeColor="text1"/>
          <w:kern w:val="1"/>
          <w:lang w:eastAsia="zh-CN"/>
        </w:rPr>
        <w:lastRenderedPageBreak/>
        <w:t>zmiany ustawy o ochronie osób i mienia (D.U. z 2021 r. poz. 469), ustawy z dnia 24 sierpnia 2001 r. o Żandarmerii Wojskowej i wojskowych organach porządkowych (Dz.U. z 2021 r. poz. 1214 t.j.) oraz Regulaminu ogólnego żołnierza Wojska Polskiego.</w:t>
      </w:r>
    </w:p>
    <w:p w14:paraId="45621AC9" w14:textId="348859A2" w:rsidR="00341FAD" w:rsidRPr="00411E26" w:rsidRDefault="00EB673A" w:rsidP="00EB673A">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Pr>
          <w:rFonts w:ascii="Arial" w:hAnsi="Arial" w:cs="Arial"/>
          <w:color w:val="000000" w:themeColor="text1"/>
          <w:kern w:val="1"/>
          <w:lang w:eastAsia="zh-CN"/>
        </w:rPr>
        <w:t xml:space="preserve">   </w:t>
      </w:r>
      <w:r w:rsidR="00341FAD" w:rsidRPr="00411E26">
        <w:rPr>
          <w:rFonts w:ascii="Arial" w:hAnsi="Arial" w:cs="Arial"/>
          <w:color w:val="000000" w:themeColor="text1"/>
          <w:kern w:val="1"/>
          <w:lang w:eastAsia="zh-CN"/>
        </w:rPr>
        <w:t xml:space="preserve">Zamawiający na podstawie: Instrukcji o ochronie obiektów wojskowych i konwojowanego mienia - DU-3.14.3(A), sygn. Szt. Gen. </w:t>
      </w:r>
      <w:r w:rsidR="00341FAD" w:rsidRPr="00411E26">
        <w:rPr>
          <w:rFonts w:ascii="Arial" w:hAnsi="Arial" w:cs="Arial"/>
        </w:rPr>
        <w:t xml:space="preserve">1705/2023 </w:t>
      </w:r>
      <w:r w:rsidR="00341FAD" w:rsidRPr="00411E26">
        <w:rPr>
          <w:rFonts w:ascii="Arial" w:hAnsi="Arial" w:cs="Arial"/>
          <w:color w:val="000000" w:themeColor="text1"/>
          <w:kern w:val="1"/>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411E26" w:rsidRDefault="00341FAD" w:rsidP="00EB673A">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411E26">
        <w:rPr>
          <w:rFonts w:ascii="Arial" w:hAnsi="Arial" w:cs="Arial"/>
          <w:color w:val="000000" w:themeColor="text1"/>
          <w:kern w:val="1"/>
          <w:lang w:eastAsia="zh-CN"/>
        </w:rPr>
        <w:t>W</w:t>
      </w:r>
      <w:bookmarkStart w:id="0" w:name="_GoBack"/>
      <w:bookmarkEnd w:id="0"/>
      <w:r w:rsidRPr="00411E26">
        <w:rPr>
          <w:rFonts w:ascii="Arial" w:hAnsi="Arial" w:cs="Arial"/>
          <w:color w:val="000000" w:themeColor="text1"/>
          <w:kern w:val="1"/>
          <w:lang w:eastAsia="zh-CN"/>
        </w:rPr>
        <w:t>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(Dz.Urz. MON z 2021 r. poz. 177).</w:t>
      </w:r>
    </w:p>
    <w:p w14:paraId="29E8F38A" w14:textId="77777777" w:rsidR="00341FAD" w:rsidRPr="00411E26" w:rsidRDefault="00341FAD" w:rsidP="00EB673A">
      <w:pPr>
        <w:numPr>
          <w:ilvl w:val="0"/>
          <w:numId w:val="25"/>
        </w:numPr>
        <w:shd w:val="clear" w:color="auto" w:fill="FFFFFF"/>
        <w:tabs>
          <w:tab w:val="left" w:pos="426"/>
        </w:tabs>
        <w:suppressAutoHyphens/>
        <w:spacing w:after="0" w:line="276" w:lineRule="auto"/>
        <w:ind w:left="426"/>
        <w:jc w:val="both"/>
        <w:rPr>
          <w:rFonts w:ascii="Arial" w:hAnsi="Arial" w:cs="Arial"/>
          <w:color w:val="000000" w:themeColor="text1"/>
          <w:kern w:val="1"/>
          <w:lang w:eastAsia="zh-CN"/>
        </w:rPr>
      </w:pPr>
      <w:r w:rsidRPr="00411E26">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411E26" w:rsidRDefault="00341FAD" w:rsidP="00EB673A">
      <w:pPr>
        <w:shd w:val="clear" w:color="auto" w:fill="FFFFFF"/>
        <w:tabs>
          <w:tab w:val="left" w:pos="284"/>
        </w:tabs>
        <w:suppressAutoHyphens/>
        <w:spacing w:after="0" w:line="276" w:lineRule="auto"/>
        <w:ind w:firstLine="993"/>
        <w:jc w:val="both"/>
        <w:rPr>
          <w:rFonts w:ascii="Arial" w:hAnsi="Arial" w:cs="Arial"/>
          <w:color w:val="000000" w:themeColor="text1"/>
          <w:kern w:val="1"/>
          <w:lang w:eastAsia="zh-CN"/>
        </w:rPr>
      </w:pPr>
      <w:r w:rsidRPr="00411E26">
        <w:rPr>
          <w:rFonts w:ascii="Arial" w:hAnsi="Arial" w:cs="Arial"/>
          <w:color w:val="000000" w:themeColor="text1"/>
          <w:kern w:val="1"/>
          <w:lang w:eastAsia="zh-CN"/>
        </w:rPr>
        <w:t xml:space="preserve">- aktualny dokument tożsamości z podaniem organu wydającego, </w:t>
      </w:r>
    </w:p>
    <w:p w14:paraId="20C3779D" w14:textId="77777777" w:rsidR="00341FAD" w:rsidRPr="00411E26" w:rsidRDefault="00341FAD" w:rsidP="00EB673A">
      <w:pPr>
        <w:shd w:val="clear" w:color="auto" w:fill="FFFFFF"/>
        <w:tabs>
          <w:tab w:val="left" w:pos="284"/>
        </w:tabs>
        <w:suppressAutoHyphens/>
        <w:spacing w:after="0" w:line="276" w:lineRule="auto"/>
        <w:ind w:firstLine="993"/>
        <w:jc w:val="both"/>
        <w:rPr>
          <w:rFonts w:ascii="Arial" w:hAnsi="Arial" w:cs="Arial"/>
          <w:color w:val="000000" w:themeColor="text1"/>
          <w:kern w:val="1"/>
          <w:lang w:eastAsia="zh-CN"/>
        </w:rPr>
      </w:pPr>
      <w:r w:rsidRPr="00411E26">
        <w:rPr>
          <w:rFonts w:ascii="Arial" w:hAnsi="Arial" w:cs="Arial"/>
          <w:color w:val="000000" w:themeColor="text1"/>
          <w:kern w:val="1"/>
          <w:lang w:eastAsia="zh-CN"/>
        </w:rPr>
        <w:t>- numery rejestracyjne samochodów oraz innego sprzętu.</w:t>
      </w:r>
    </w:p>
    <w:p w14:paraId="05D08AF2" w14:textId="77777777" w:rsidR="00341FAD" w:rsidRPr="00411E26" w:rsidRDefault="00341FAD" w:rsidP="00EB673A">
      <w:pPr>
        <w:numPr>
          <w:ilvl w:val="0"/>
          <w:numId w:val="25"/>
        </w:numPr>
        <w:tabs>
          <w:tab w:val="left" w:pos="851"/>
        </w:tabs>
        <w:suppressAutoHyphens/>
        <w:spacing w:after="0" w:line="276" w:lineRule="auto"/>
        <w:ind w:left="426"/>
        <w:contextualSpacing/>
        <w:jc w:val="both"/>
        <w:rPr>
          <w:rFonts w:ascii="Arial" w:hAnsi="Arial" w:cs="Arial"/>
          <w:kern w:val="3"/>
          <w:lang w:eastAsia="zh-CN"/>
        </w:rPr>
      </w:pPr>
      <w:r w:rsidRPr="00411E26">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411E26">
        <w:rPr>
          <w:rFonts w:ascii="Arial" w:eastAsia="Lucida Sans Unicode" w:hAnsi="Arial" w:cs="Arial"/>
          <w:kern w:val="3"/>
          <w:lang w:eastAsia="ar-SA"/>
        </w:rPr>
        <w:t>uzyskania pozwolenia Dowódcy jednostki, na terenie której wykonywana jest dostawa, na:</w:t>
      </w:r>
    </w:p>
    <w:p w14:paraId="2C6F0F47" w14:textId="77777777" w:rsidR="00341FAD" w:rsidRPr="00411E26" w:rsidRDefault="00341FAD" w:rsidP="00EB673A">
      <w:pPr>
        <w:tabs>
          <w:tab w:val="left" w:pos="851"/>
        </w:tabs>
        <w:suppressAutoHyphens/>
        <w:spacing w:line="276" w:lineRule="auto"/>
        <w:ind w:left="1134"/>
        <w:contextualSpacing/>
        <w:jc w:val="both"/>
        <w:rPr>
          <w:rFonts w:ascii="Arial" w:eastAsia="Lucida Sans Unicode" w:hAnsi="Arial" w:cs="Arial"/>
          <w:kern w:val="3"/>
          <w:lang w:eastAsia="ar-SA"/>
        </w:rPr>
      </w:pPr>
      <w:r w:rsidRPr="00411E26">
        <w:rPr>
          <w:rFonts w:ascii="Arial" w:eastAsia="Lucida Sans Unicode" w:hAnsi="Arial" w:cs="Arial"/>
          <w:kern w:val="3"/>
          <w:lang w:eastAsia="ar-SA"/>
        </w:rPr>
        <w:t>- wnoszenie sprzętu audiowizualnego oraz wszelkich urządzeń służących do rejestracji obrazu i dźwięku,</w:t>
      </w:r>
    </w:p>
    <w:p w14:paraId="7D487926" w14:textId="4AF1EB58" w:rsidR="00341FAD" w:rsidRPr="00EB673A" w:rsidRDefault="00341FAD" w:rsidP="00EB673A">
      <w:pPr>
        <w:tabs>
          <w:tab w:val="left" w:pos="851"/>
        </w:tabs>
        <w:suppressAutoHyphens/>
        <w:spacing w:line="276" w:lineRule="auto"/>
        <w:ind w:left="1134"/>
        <w:contextualSpacing/>
        <w:jc w:val="both"/>
        <w:rPr>
          <w:rFonts w:ascii="Arial" w:eastAsia="Lucida Sans Unicode" w:hAnsi="Arial" w:cs="Arial"/>
          <w:kern w:val="3"/>
          <w:lang w:eastAsia="ar-SA"/>
        </w:rPr>
      </w:pPr>
      <w:r w:rsidRPr="00411E26">
        <w:rPr>
          <w:rFonts w:ascii="Arial" w:eastAsia="Lucida Sans Unicode" w:hAnsi="Arial" w:cs="Arial"/>
          <w:kern w:val="3"/>
          <w:lang w:eastAsia="ar-SA"/>
        </w:rPr>
        <w:t>- użytkowanie w miejscu wykonywania prac telefonu komórkowego.</w:t>
      </w:r>
    </w:p>
    <w:p w14:paraId="605C8F2E" w14:textId="06E1C9FD" w:rsidR="00341FAD" w:rsidRPr="00411E26" w:rsidRDefault="00341FAD" w:rsidP="00EB673A">
      <w:pPr>
        <w:numPr>
          <w:ilvl w:val="0"/>
          <w:numId w:val="25"/>
        </w:numPr>
        <w:tabs>
          <w:tab w:val="left" w:pos="851"/>
        </w:tabs>
        <w:suppressAutoHyphens/>
        <w:spacing w:after="0" w:line="276" w:lineRule="auto"/>
        <w:ind w:left="426"/>
        <w:contextualSpacing/>
        <w:jc w:val="both"/>
        <w:rPr>
          <w:rFonts w:ascii="Arial" w:eastAsia="Lucida Sans Unicode" w:hAnsi="Arial" w:cs="Arial"/>
          <w:kern w:val="3"/>
          <w:lang w:eastAsia="ar-SA"/>
        </w:rPr>
      </w:pPr>
      <w:r w:rsidRPr="00411E26">
        <w:rPr>
          <w:rFonts w:ascii="Arial" w:eastAsia="Lucida Sans Unicode" w:hAnsi="Arial" w:cs="Arial"/>
          <w:kern w:val="3"/>
          <w:lang w:eastAsia="ar-SA"/>
        </w:rPr>
        <w:t>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3CF5C1E9" w:rsidR="00AC4875" w:rsidRPr="00411E26" w:rsidRDefault="00AC4875" w:rsidP="00EB673A">
      <w:pPr>
        <w:numPr>
          <w:ilvl w:val="0"/>
          <w:numId w:val="25"/>
        </w:numPr>
        <w:tabs>
          <w:tab w:val="left" w:pos="851"/>
        </w:tabs>
        <w:suppressAutoHyphens/>
        <w:spacing w:after="0" w:line="276" w:lineRule="auto"/>
        <w:ind w:left="426"/>
        <w:contextualSpacing/>
        <w:jc w:val="both"/>
        <w:rPr>
          <w:rFonts w:ascii="Arial" w:hAnsi="Arial" w:cs="Arial"/>
          <w:color w:val="000000" w:themeColor="text1"/>
        </w:rPr>
      </w:pPr>
      <w:r w:rsidRPr="00EB673A">
        <w:rPr>
          <w:rFonts w:ascii="Arial" w:eastAsia="Lucida Sans Unicode" w:hAnsi="Arial" w:cs="Arial"/>
          <w:kern w:val="3"/>
          <w:lang w:eastAsia="ar-SA"/>
        </w:rPr>
        <w:t>Wykonawca</w:t>
      </w:r>
      <w:r w:rsidRPr="00411E26">
        <w:rPr>
          <w:rFonts w:ascii="Arial" w:hAnsi="Arial" w:cs="Arial"/>
          <w:color w:val="000000" w:themeColor="text1"/>
        </w:rPr>
        <w:t xml:space="preserve"> zobowiązany jest do przesłania wykazu osób (imię, nazwisko, numer i seria dowodu osobistego, przez kogo wydany) oraz pojazdów (marka pojazdu oraz numer rejestracyjny) realizujących dostawy zgodnie z załącznikiem nr </w:t>
      </w:r>
      <w:r w:rsidR="009E0202" w:rsidRPr="00411E26">
        <w:rPr>
          <w:rFonts w:ascii="Arial" w:hAnsi="Arial" w:cs="Arial"/>
          <w:color w:val="000000" w:themeColor="text1"/>
        </w:rPr>
        <w:t>5</w:t>
      </w:r>
      <w:r w:rsidRPr="00411E26">
        <w:rPr>
          <w:rFonts w:ascii="Arial" w:hAnsi="Arial" w:cs="Arial"/>
          <w:color w:val="000000" w:themeColor="text1"/>
        </w:rPr>
        <w:t xml:space="preserve"> do niniejszej umowy, </w:t>
      </w:r>
      <w:r w:rsidRPr="00411E26">
        <w:rPr>
          <w:rFonts w:ascii="Arial" w:hAnsi="Arial" w:cs="Arial"/>
          <w:b/>
          <w:color w:val="000000" w:themeColor="text1"/>
        </w:rPr>
        <w:t>w terminie do 7 dni od daty podpisania umowy</w:t>
      </w:r>
      <w:r w:rsidRPr="00411E26">
        <w:rPr>
          <w:rFonts w:ascii="Arial" w:hAnsi="Arial" w:cs="Arial"/>
          <w:color w:val="000000" w:themeColor="text1"/>
        </w:rPr>
        <w:t>.</w:t>
      </w:r>
    </w:p>
    <w:p w14:paraId="74732685" w14:textId="77777777" w:rsidR="00B97A8F" w:rsidRPr="00411E26" w:rsidRDefault="00B97A8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4AD33E71" w14:textId="77777777" w:rsidR="00EB673A" w:rsidRDefault="00EB673A" w:rsidP="001658E6">
      <w:pPr>
        <w:suppressAutoHyphens/>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 xml:space="preserve">          </w:t>
      </w:r>
    </w:p>
    <w:p w14:paraId="38C0A908" w14:textId="6BDAFAC5" w:rsidR="001658E6" w:rsidRPr="00411E26" w:rsidRDefault="003317FF" w:rsidP="001658E6">
      <w:pPr>
        <w:suppressAutoHyphens/>
        <w:spacing w:after="0" w:line="276" w:lineRule="auto"/>
        <w:jc w:val="center"/>
        <w:rPr>
          <w:rFonts w:ascii="Arial" w:eastAsia="Times New Roman" w:hAnsi="Arial" w:cs="Arial"/>
          <w:b/>
          <w:color w:val="000000"/>
          <w:lang w:eastAsia="pl-PL"/>
        </w:rPr>
      </w:pPr>
      <w:r w:rsidRPr="00411E26">
        <w:rPr>
          <w:rFonts w:ascii="Arial" w:eastAsia="Times New Roman" w:hAnsi="Arial" w:cs="Arial"/>
          <w:b/>
          <w:color w:val="000000"/>
          <w:lang w:eastAsia="pl-PL"/>
        </w:rPr>
        <w:lastRenderedPageBreak/>
        <w:t>§ 1</w:t>
      </w:r>
      <w:r w:rsidR="008D2461" w:rsidRPr="00411E26">
        <w:rPr>
          <w:rFonts w:ascii="Arial" w:eastAsia="Times New Roman" w:hAnsi="Arial" w:cs="Arial"/>
          <w:b/>
          <w:color w:val="000000"/>
          <w:lang w:eastAsia="pl-PL"/>
        </w:rPr>
        <w:t>5</w:t>
      </w:r>
      <w:r w:rsidR="001658E6" w:rsidRPr="00411E26">
        <w:rPr>
          <w:rFonts w:ascii="Arial" w:eastAsia="Times New Roman" w:hAnsi="Arial" w:cs="Arial"/>
          <w:b/>
          <w:color w:val="000000"/>
          <w:lang w:eastAsia="pl-PL"/>
        </w:rPr>
        <w:t>.</w:t>
      </w:r>
    </w:p>
    <w:p w14:paraId="522165FB" w14:textId="77777777" w:rsidR="001658E6" w:rsidRPr="00411E26" w:rsidRDefault="001658E6" w:rsidP="001658E6">
      <w:pPr>
        <w:suppressAutoHyphens/>
        <w:spacing w:after="0" w:line="276" w:lineRule="auto"/>
        <w:jc w:val="center"/>
        <w:rPr>
          <w:rFonts w:ascii="Arial" w:eastAsia="Times New Roman" w:hAnsi="Arial" w:cs="Arial"/>
          <w:b/>
          <w:color w:val="000000"/>
          <w:lang w:eastAsia="pl-PL"/>
        </w:rPr>
      </w:pPr>
      <w:r w:rsidRPr="00411E26">
        <w:rPr>
          <w:rFonts w:ascii="Arial" w:eastAsia="Times New Roman" w:hAnsi="Arial" w:cs="Arial"/>
          <w:b/>
          <w:color w:val="000000"/>
          <w:lang w:eastAsia="pl-PL"/>
        </w:rPr>
        <w:t>Postanowienia końcowe</w:t>
      </w:r>
    </w:p>
    <w:p w14:paraId="7A62EE00" w14:textId="77777777" w:rsidR="001658E6" w:rsidRPr="00411E26" w:rsidRDefault="001658E6" w:rsidP="008B6D11">
      <w:pPr>
        <w:tabs>
          <w:tab w:val="left" w:pos="1440"/>
        </w:tabs>
        <w:suppressAutoHyphens/>
        <w:spacing w:after="0" w:line="276" w:lineRule="auto"/>
        <w:ind w:left="284" w:hanging="284"/>
        <w:contextualSpacing/>
        <w:jc w:val="both"/>
        <w:rPr>
          <w:rFonts w:ascii="Arial" w:eastAsia="Calibri" w:hAnsi="Arial" w:cs="Arial"/>
          <w:color w:val="000000"/>
        </w:rPr>
      </w:pPr>
      <w:r w:rsidRPr="00411E26">
        <w:rPr>
          <w:rFonts w:ascii="Arial" w:eastAsia="Calibri" w:hAnsi="Arial" w:cs="Arial"/>
          <w:color w:val="00000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411E26"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411E26">
        <w:rPr>
          <w:rFonts w:ascii="Arial" w:eastAsia="Calibri" w:hAnsi="Arial" w:cs="Arial"/>
          <w:color w:val="000000"/>
        </w:rPr>
        <w:t>2. Wykonawca jest zobowiązany do informowania Zamawiającego o likwidacji, wszczęciu postępowania upadłościowego, zajęciu majątku w zakresie uniemożliwiającym realizację przedmiotu Umowy.</w:t>
      </w:r>
    </w:p>
    <w:p w14:paraId="1121EFC7" w14:textId="77777777" w:rsidR="001658E6" w:rsidRPr="00411E26"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411E26">
        <w:rPr>
          <w:rFonts w:ascii="Arial" w:eastAsia="Calibri" w:hAnsi="Arial" w:cs="Arial"/>
          <w:color w:val="00000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411E26"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411E26">
        <w:rPr>
          <w:rFonts w:ascii="Arial" w:eastAsia="NSimSun" w:hAnsi="Arial" w:cs="Arial"/>
          <w:kern w:val="2"/>
          <w:lang w:eastAsia="zh-CN" w:bidi="hi-IN"/>
        </w:rPr>
        <w:t>4. W sprawach nieuregulowanych niniejszą Umową mają zastosowanie przepisy obowiązującego prawa</w:t>
      </w:r>
      <w:r w:rsidR="00A32FFF" w:rsidRPr="00411E26">
        <w:rPr>
          <w:rFonts w:ascii="Arial" w:eastAsia="NSimSun" w:hAnsi="Arial" w:cs="Arial"/>
          <w:kern w:val="2"/>
          <w:lang w:eastAsia="zh-CN" w:bidi="hi-IN"/>
        </w:rPr>
        <w:t>, w tym m. in. Kodeks cywilny</w:t>
      </w:r>
      <w:r w:rsidR="00AE1D8C" w:rsidRPr="00411E26">
        <w:rPr>
          <w:rFonts w:ascii="Arial" w:eastAsia="NSimSun" w:hAnsi="Arial" w:cs="Arial"/>
          <w:kern w:val="2"/>
          <w:lang w:eastAsia="zh-CN" w:bidi="hi-IN"/>
        </w:rPr>
        <w:t>, ustawa Prawo zamówień publicznych</w:t>
      </w:r>
      <w:r w:rsidR="00A32FFF" w:rsidRPr="00411E26">
        <w:rPr>
          <w:rFonts w:ascii="Arial" w:eastAsia="NSimSun" w:hAnsi="Arial" w:cs="Arial"/>
          <w:kern w:val="2"/>
          <w:lang w:eastAsia="zh-CN" w:bidi="hi-IN"/>
        </w:rPr>
        <w:t>.</w:t>
      </w:r>
    </w:p>
    <w:p w14:paraId="1C49E58B" w14:textId="77777777" w:rsidR="001658E6" w:rsidRPr="00411E26"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411E26">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59F7B659" w14:textId="77777777" w:rsidR="001658E6" w:rsidRPr="00411E26" w:rsidRDefault="001658E6" w:rsidP="00EB284E">
      <w:pPr>
        <w:suppressAutoHyphens/>
        <w:spacing w:after="0" w:line="276" w:lineRule="auto"/>
        <w:ind w:left="284" w:hanging="284"/>
        <w:jc w:val="both"/>
        <w:textAlignment w:val="baseline"/>
        <w:rPr>
          <w:rFonts w:ascii="Arial" w:eastAsia="Times New Roman" w:hAnsi="Arial" w:cs="Arial"/>
          <w:kern w:val="2"/>
          <w:lang w:eastAsia="zh-CN" w:bidi="hi-IN"/>
        </w:rPr>
      </w:pPr>
      <w:r w:rsidRPr="00411E26">
        <w:rPr>
          <w:rFonts w:ascii="Arial" w:eastAsia="NSimSun" w:hAnsi="Arial" w:cs="Arial"/>
          <w:kern w:val="2"/>
          <w:lang w:eastAsia="zh-CN" w:bidi="hi-IN"/>
        </w:rPr>
        <w:t xml:space="preserve">6. </w:t>
      </w:r>
      <w:r w:rsidRPr="00411E26">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o tym pisemnie drugą Stronę. </w:t>
      </w:r>
    </w:p>
    <w:p w14:paraId="0F1B5EA9" w14:textId="1FDFBBB8" w:rsidR="001658E6" w:rsidRPr="00411E26" w:rsidRDefault="001658E6" w:rsidP="00EB284E">
      <w:pPr>
        <w:suppressAutoHyphens/>
        <w:spacing w:after="0" w:line="276" w:lineRule="auto"/>
        <w:ind w:left="284" w:hanging="284"/>
        <w:jc w:val="both"/>
        <w:textAlignment w:val="baseline"/>
        <w:rPr>
          <w:rFonts w:ascii="Arial" w:eastAsia="Times New Roman" w:hAnsi="Arial" w:cs="Arial"/>
          <w:kern w:val="2"/>
          <w:lang w:eastAsia="pl-PL" w:bidi="hi-IN"/>
        </w:rPr>
      </w:pPr>
      <w:r w:rsidRPr="00411E26">
        <w:rPr>
          <w:rFonts w:ascii="Arial" w:eastAsia="Times New Roman" w:hAnsi="Arial" w:cs="Arial"/>
          <w:bCs/>
          <w:kern w:val="2"/>
          <w:lang w:eastAsia="zh-CN" w:bidi="hi-IN"/>
        </w:rPr>
        <w:t>7.</w:t>
      </w:r>
      <w:r w:rsidRPr="00411E26">
        <w:rPr>
          <w:rFonts w:ascii="Arial" w:eastAsia="Times New Roman" w:hAnsi="Arial" w:cs="Arial"/>
          <w:b/>
          <w:kern w:val="2"/>
          <w:lang w:eastAsia="zh-CN" w:bidi="hi-IN"/>
        </w:rPr>
        <w:t xml:space="preserve"> </w:t>
      </w:r>
      <w:r w:rsidRPr="00411E26">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sidRPr="00411E26">
        <w:rPr>
          <w:rFonts w:ascii="Arial" w:eastAsia="Times New Roman" w:hAnsi="Arial" w:cs="Arial"/>
          <w:kern w:val="2"/>
          <w:lang w:eastAsia="pl-PL" w:bidi="hi-IN"/>
        </w:rPr>
        <w:t xml:space="preserve">                 </w:t>
      </w:r>
      <w:r w:rsidRPr="00411E26">
        <w:rPr>
          <w:rFonts w:ascii="Arial" w:eastAsia="Times New Roman" w:hAnsi="Arial" w:cs="Arial"/>
          <w:kern w:val="2"/>
          <w:lang w:eastAsia="pl-PL" w:bidi="hi-IN"/>
        </w:rPr>
        <w:t xml:space="preserve">w mocy i są wiążące we wzajemnych stosunkach Stron wynikających z Umowy. </w:t>
      </w:r>
      <w:r w:rsidR="00C07FD3" w:rsidRPr="00411E26">
        <w:rPr>
          <w:rFonts w:ascii="Arial" w:eastAsia="Times New Roman" w:hAnsi="Arial" w:cs="Arial"/>
          <w:kern w:val="2"/>
          <w:lang w:eastAsia="pl-PL" w:bidi="hi-IN"/>
        </w:rPr>
        <w:t xml:space="preserve">                          </w:t>
      </w:r>
      <w:r w:rsidRPr="00411E26">
        <w:rPr>
          <w:rFonts w:ascii="Arial" w:eastAsia="Times New Roman" w:hAnsi="Arial" w:cs="Arial"/>
          <w:kern w:val="2"/>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411E26" w:rsidRDefault="001658E6" w:rsidP="001658E6">
      <w:pPr>
        <w:suppressAutoHyphens/>
        <w:spacing w:after="0" w:line="276" w:lineRule="auto"/>
        <w:jc w:val="both"/>
        <w:textAlignment w:val="baseline"/>
        <w:rPr>
          <w:rFonts w:ascii="Arial" w:eastAsia="Times New Roman" w:hAnsi="Arial" w:cs="Arial"/>
          <w:kern w:val="2"/>
          <w:lang w:eastAsia="zh-CN" w:bidi="hi-IN"/>
        </w:rPr>
      </w:pPr>
      <w:r w:rsidRPr="00411E26">
        <w:rPr>
          <w:rFonts w:ascii="Arial" w:eastAsia="Times New Roman" w:hAnsi="Arial" w:cs="Arial"/>
          <w:bCs/>
          <w:kern w:val="2"/>
          <w:lang w:eastAsia="zh-CN" w:bidi="hi-IN"/>
        </w:rPr>
        <w:t>8.</w:t>
      </w:r>
      <w:r w:rsidRPr="00411E26">
        <w:rPr>
          <w:rFonts w:ascii="Arial" w:eastAsia="Times New Roman" w:hAnsi="Arial" w:cs="Arial"/>
          <w:b/>
          <w:kern w:val="2"/>
          <w:lang w:eastAsia="zh-CN" w:bidi="hi-IN"/>
        </w:rPr>
        <w:t xml:space="preserve">  </w:t>
      </w:r>
      <w:r w:rsidRPr="00411E26">
        <w:rPr>
          <w:rFonts w:ascii="Arial" w:eastAsia="Times New Roman" w:hAnsi="Arial" w:cs="Arial"/>
          <w:kern w:val="2"/>
          <w:lang w:eastAsia="zh-CN" w:bidi="hi-IN"/>
        </w:rPr>
        <w:t>Umowa została zawarta w dniu podpisania przez Strony.</w:t>
      </w:r>
    </w:p>
    <w:p w14:paraId="70AFCC8D" w14:textId="77777777" w:rsidR="003317FF" w:rsidRPr="00411E26"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411E26" w:rsidRDefault="003317FF" w:rsidP="001658E6">
      <w:pPr>
        <w:keepNext/>
        <w:keepLines/>
        <w:suppressAutoHyphens/>
        <w:spacing w:after="0" w:line="276" w:lineRule="auto"/>
        <w:contextualSpacing/>
        <w:jc w:val="center"/>
        <w:outlineLvl w:val="0"/>
        <w:rPr>
          <w:rFonts w:ascii="Arial" w:eastAsia="Times New Roman" w:hAnsi="Arial" w:cs="Arial"/>
          <w:b/>
        </w:rPr>
      </w:pPr>
      <w:r w:rsidRPr="00411E26">
        <w:rPr>
          <w:rFonts w:ascii="Arial" w:eastAsia="Times New Roman" w:hAnsi="Arial" w:cs="Arial"/>
          <w:b/>
        </w:rPr>
        <w:t>§ 1</w:t>
      </w:r>
      <w:r w:rsidR="008D2461" w:rsidRPr="00411E26">
        <w:rPr>
          <w:rFonts w:ascii="Arial" w:eastAsia="Times New Roman" w:hAnsi="Arial" w:cs="Arial"/>
          <w:b/>
        </w:rPr>
        <w:t>6</w:t>
      </w:r>
      <w:r w:rsidR="001658E6" w:rsidRPr="00411E26">
        <w:rPr>
          <w:rFonts w:ascii="Arial" w:eastAsia="Times New Roman" w:hAnsi="Arial" w:cs="Arial"/>
          <w:b/>
        </w:rPr>
        <w:t>.</w:t>
      </w:r>
    </w:p>
    <w:p w14:paraId="1FCBE9CD" w14:textId="11F1D417" w:rsidR="001658E6" w:rsidRPr="00411E26" w:rsidRDefault="001658E6" w:rsidP="00EB284E">
      <w:pPr>
        <w:keepNext/>
        <w:keepLines/>
        <w:suppressAutoHyphens/>
        <w:spacing w:after="0" w:line="276" w:lineRule="auto"/>
        <w:ind w:left="284" w:hanging="284"/>
        <w:contextualSpacing/>
        <w:outlineLvl w:val="0"/>
        <w:rPr>
          <w:rFonts w:ascii="Arial" w:eastAsia="Times New Roman" w:hAnsi="Arial" w:cs="Arial"/>
          <w:bCs/>
        </w:rPr>
      </w:pPr>
      <w:r w:rsidRPr="00411E26">
        <w:rPr>
          <w:rFonts w:ascii="Arial" w:eastAsia="Calibri" w:hAnsi="Arial" w:cs="Arial"/>
        </w:rPr>
        <w:t>1. Umowę niniejszą wra</w:t>
      </w:r>
      <w:r w:rsidR="00AE1D8C" w:rsidRPr="00411E26">
        <w:rPr>
          <w:rFonts w:ascii="Arial" w:eastAsia="Calibri" w:hAnsi="Arial" w:cs="Arial"/>
        </w:rPr>
        <w:t>z z załącznikami sporządzono w 3</w:t>
      </w:r>
      <w:r w:rsidRPr="00411E26">
        <w:rPr>
          <w:rFonts w:ascii="Arial" w:eastAsia="Calibri" w:hAnsi="Arial" w:cs="Arial"/>
        </w:rPr>
        <w:t>. jednobrzmiących egzemplarzach,</w:t>
      </w:r>
      <w:r w:rsidR="00AE1D8C" w:rsidRPr="00411E26">
        <w:rPr>
          <w:rFonts w:ascii="Arial" w:eastAsia="Calibri" w:hAnsi="Arial" w:cs="Arial"/>
        </w:rPr>
        <w:t xml:space="preserve"> w tym 1</w:t>
      </w:r>
      <w:r w:rsidR="00A32FFF" w:rsidRPr="00411E26">
        <w:rPr>
          <w:rFonts w:ascii="Arial" w:eastAsia="Calibri" w:hAnsi="Arial" w:cs="Arial"/>
        </w:rPr>
        <w:t xml:space="preserve"> egz. dla Wykonawcy i </w:t>
      </w:r>
      <w:r w:rsidR="00AE1D8C" w:rsidRPr="00411E26">
        <w:rPr>
          <w:rFonts w:ascii="Arial" w:eastAsia="Calibri" w:hAnsi="Arial" w:cs="Arial"/>
        </w:rPr>
        <w:t>2</w:t>
      </w:r>
      <w:r w:rsidRPr="00411E26">
        <w:rPr>
          <w:rFonts w:ascii="Arial" w:eastAsia="Calibri" w:hAnsi="Arial" w:cs="Arial"/>
        </w:rPr>
        <w:t xml:space="preserve"> egz. dla Zamawiającego.</w:t>
      </w:r>
    </w:p>
    <w:p w14:paraId="6CD52327" w14:textId="04F55873" w:rsidR="001658E6" w:rsidRPr="00411E26" w:rsidRDefault="001658E6" w:rsidP="001658E6">
      <w:pPr>
        <w:keepNext/>
        <w:keepLines/>
        <w:suppressAutoHyphens/>
        <w:spacing w:after="0" w:line="276" w:lineRule="auto"/>
        <w:contextualSpacing/>
        <w:outlineLvl w:val="0"/>
        <w:rPr>
          <w:rFonts w:ascii="Arial" w:eastAsia="Times New Roman" w:hAnsi="Arial" w:cs="Arial"/>
          <w:lang w:eastAsia="pl-PL"/>
        </w:rPr>
      </w:pPr>
      <w:r w:rsidRPr="00411E26">
        <w:rPr>
          <w:rFonts w:ascii="Arial" w:eastAsia="Times New Roman" w:hAnsi="Arial" w:cs="Arial"/>
          <w:bCs/>
        </w:rPr>
        <w:t>2.</w:t>
      </w:r>
      <w:r w:rsidRPr="00411E26">
        <w:rPr>
          <w:rFonts w:ascii="Arial" w:eastAsia="Times New Roman" w:hAnsi="Arial" w:cs="Arial"/>
          <w:b/>
        </w:rPr>
        <w:t xml:space="preserve"> </w:t>
      </w:r>
      <w:r w:rsidRPr="00411E26">
        <w:rPr>
          <w:rFonts w:ascii="Arial" w:eastAsia="Times New Roman" w:hAnsi="Arial" w:cs="Arial"/>
          <w:lang w:eastAsia="pl-PL"/>
        </w:rPr>
        <w:t>Integralną część Umowy stanowią</w:t>
      </w:r>
      <w:r w:rsidR="00863787" w:rsidRPr="00411E26">
        <w:rPr>
          <w:rFonts w:ascii="Arial" w:eastAsia="Times New Roman" w:hAnsi="Arial" w:cs="Arial"/>
          <w:lang w:eastAsia="pl-PL"/>
        </w:rPr>
        <w:t xml:space="preserve"> załączniki do Umowy.</w:t>
      </w:r>
    </w:p>
    <w:p w14:paraId="6950697D" w14:textId="77777777" w:rsidR="001658E6" w:rsidRPr="00411E26" w:rsidRDefault="001658E6" w:rsidP="001658E6">
      <w:pPr>
        <w:widowControl w:val="0"/>
        <w:tabs>
          <w:tab w:val="left" w:pos="284"/>
        </w:tabs>
        <w:suppressAutoHyphens/>
        <w:spacing w:after="0" w:line="276" w:lineRule="auto"/>
        <w:ind w:left="284" w:right="-62"/>
        <w:rPr>
          <w:rFonts w:ascii="Arial" w:eastAsia="Times New Roman" w:hAnsi="Arial" w:cs="Arial"/>
          <w:lang w:eastAsia="pl-PL"/>
        </w:rPr>
      </w:pPr>
    </w:p>
    <w:p w14:paraId="4CEBC2A4" w14:textId="77777777" w:rsidR="001658E6" w:rsidRPr="00411E26" w:rsidRDefault="001658E6" w:rsidP="001658E6">
      <w:pPr>
        <w:widowControl w:val="0"/>
        <w:tabs>
          <w:tab w:val="left" w:pos="180"/>
          <w:tab w:val="left" w:pos="360"/>
        </w:tabs>
        <w:suppressAutoHyphens/>
        <w:spacing w:after="0" w:line="276" w:lineRule="auto"/>
        <w:rPr>
          <w:rFonts w:ascii="Arial" w:eastAsia="Times New Roman" w:hAnsi="Arial" w:cs="Arial"/>
          <w:b/>
          <w:u w:val="single"/>
          <w:lang w:eastAsia="pl-PL"/>
        </w:rPr>
      </w:pPr>
      <w:r w:rsidRPr="00411E26">
        <w:rPr>
          <w:rFonts w:ascii="Arial" w:eastAsia="Times New Roman" w:hAnsi="Arial" w:cs="Arial"/>
          <w:b/>
          <w:u w:val="single"/>
          <w:lang w:eastAsia="pl-PL"/>
        </w:rPr>
        <w:t>Załączniki do Umowy:</w:t>
      </w:r>
    </w:p>
    <w:p w14:paraId="78835504" w14:textId="7B5055F2" w:rsidR="00AC4875" w:rsidRPr="00411E26" w:rsidRDefault="00AC4875" w:rsidP="00566088">
      <w:pPr>
        <w:pStyle w:val="Akapitzlist"/>
        <w:numPr>
          <w:ilvl w:val="0"/>
          <w:numId w:val="22"/>
        </w:numPr>
        <w:spacing w:after="0" w:line="276" w:lineRule="auto"/>
        <w:ind w:left="284" w:hanging="284"/>
        <w:jc w:val="both"/>
        <w:rPr>
          <w:rFonts w:ascii="Arial" w:hAnsi="Arial" w:cs="Arial"/>
        </w:rPr>
      </w:pPr>
      <w:r w:rsidRPr="00411E26">
        <w:rPr>
          <w:rFonts w:ascii="Arial" w:hAnsi="Arial" w:cs="Arial"/>
        </w:rPr>
        <w:t>Załącznik nr 1</w:t>
      </w:r>
      <w:r w:rsidR="00411E26">
        <w:rPr>
          <w:rFonts w:ascii="Arial" w:hAnsi="Arial" w:cs="Arial"/>
        </w:rPr>
        <w:t xml:space="preserve"> </w:t>
      </w:r>
      <w:r w:rsidR="00411E26" w:rsidRPr="00411E26">
        <w:rPr>
          <w:rFonts w:ascii="Arial" w:hAnsi="Arial" w:cs="Arial"/>
        </w:rPr>
        <w:t>–</w:t>
      </w:r>
      <w:r w:rsidR="00411E26">
        <w:rPr>
          <w:rFonts w:ascii="Arial" w:hAnsi="Arial" w:cs="Arial"/>
        </w:rPr>
        <w:t xml:space="preserve"> </w:t>
      </w:r>
      <w:r w:rsidRPr="00411E26">
        <w:rPr>
          <w:rFonts w:ascii="Arial" w:hAnsi="Arial" w:cs="Arial"/>
        </w:rPr>
        <w:t>Opis przedmiotu zamówienia</w:t>
      </w:r>
    </w:p>
    <w:p w14:paraId="61617436" w14:textId="551FA175" w:rsidR="00AC4875" w:rsidRPr="00411E26" w:rsidRDefault="00AC4875" w:rsidP="00566088">
      <w:pPr>
        <w:pStyle w:val="Akapitzlist"/>
        <w:numPr>
          <w:ilvl w:val="0"/>
          <w:numId w:val="22"/>
        </w:numPr>
        <w:spacing w:after="0" w:line="276" w:lineRule="auto"/>
        <w:ind w:left="284" w:hanging="284"/>
        <w:jc w:val="both"/>
        <w:rPr>
          <w:rFonts w:ascii="Arial" w:hAnsi="Arial" w:cs="Arial"/>
        </w:rPr>
      </w:pPr>
      <w:r w:rsidRPr="00411E26">
        <w:rPr>
          <w:rFonts w:ascii="Arial" w:hAnsi="Arial" w:cs="Arial"/>
        </w:rPr>
        <w:t>Załącznik nr 2</w:t>
      </w:r>
      <w:r w:rsidR="00411E26">
        <w:rPr>
          <w:rFonts w:ascii="Arial" w:hAnsi="Arial" w:cs="Arial"/>
        </w:rPr>
        <w:t xml:space="preserve"> </w:t>
      </w:r>
      <w:r w:rsidRPr="00411E26">
        <w:rPr>
          <w:rFonts w:ascii="Arial" w:hAnsi="Arial" w:cs="Arial"/>
        </w:rPr>
        <w:t>– Wykaz asortymentowo-ilościowy</w:t>
      </w:r>
    </w:p>
    <w:p w14:paraId="3227E166" w14:textId="0FA6E62A" w:rsidR="00AB56C1" w:rsidRPr="00411E26" w:rsidRDefault="00AB56C1" w:rsidP="00566088">
      <w:pPr>
        <w:pStyle w:val="Akapitzlist"/>
        <w:numPr>
          <w:ilvl w:val="0"/>
          <w:numId w:val="22"/>
        </w:numPr>
        <w:spacing w:after="0" w:line="276" w:lineRule="auto"/>
        <w:ind w:left="284" w:hanging="284"/>
        <w:jc w:val="both"/>
        <w:rPr>
          <w:rFonts w:ascii="Arial" w:hAnsi="Arial" w:cs="Arial"/>
        </w:rPr>
      </w:pPr>
      <w:r w:rsidRPr="00411E26">
        <w:rPr>
          <w:rFonts w:ascii="Arial" w:hAnsi="Arial" w:cs="Arial"/>
        </w:rPr>
        <w:t>Załącznik nr 3</w:t>
      </w:r>
      <w:r w:rsidR="00411E26">
        <w:rPr>
          <w:rFonts w:ascii="Arial" w:hAnsi="Arial" w:cs="Arial"/>
        </w:rPr>
        <w:t xml:space="preserve"> </w:t>
      </w:r>
      <w:r w:rsidR="009E0202" w:rsidRPr="00411E26">
        <w:rPr>
          <w:rFonts w:ascii="Arial" w:hAnsi="Arial" w:cs="Arial"/>
        </w:rPr>
        <w:t>–</w:t>
      </w:r>
      <w:r w:rsidRPr="00411E26">
        <w:rPr>
          <w:rFonts w:ascii="Arial" w:hAnsi="Arial" w:cs="Arial"/>
        </w:rPr>
        <w:t xml:space="preserve"> </w:t>
      </w:r>
      <w:r w:rsidR="009E0202" w:rsidRPr="00411E26">
        <w:rPr>
          <w:rFonts w:ascii="Arial" w:hAnsi="Arial" w:cs="Arial"/>
        </w:rPr>
        <w:t>Formularz cenowy</w:t>
      </w:r>
    </w:p>
    <w:p w14:paraId="72B41BE6" w14:textId="1B6A46F4" w:rsidR="00AC4875" w:rsidRPr="00411E26" w:rsidRDefault="00AB56C1" w:rsidP="00566088">
      <w:pPr>
        <w:pStyle w:val="Akapitzlist"/>
        <w:numPr>
          <w:ilvl w:val="0"/>
          <w:numId w:val="22"/>
        </w:numPr>
        <w:spacing w:after="0" w:line="276" w:lineRule="auto"/>
        <w:ind w:left="284" w:hanging="284"/>
        <w:jc w:val="both"/>
        <w:rPr>
          <w:rFonts w:ascii="Arial" w:hAnsi="Arial" w:cs="Arial"/>
        </w:rPr>
      </w:pPr>
      <w:r w:rsidRPr="00411E26">
        <w:rPr>
          <w:rFonts w:ascii="Arial" w:hAnsi="Arial" w:cs="Arial"/>
        </w:rPr>
        <w:t>Załącznik nr 4</w:t>
      </w:r>
      <w:r w:rsidR="00AC4875" w:rsidRPr="00411E26">
        <w:rPr>
          <w:rFonts w:ascii="Arial" w:hAnsi="Arial" w:cs="Arial"/>
        </w:rPr>
        <w:t xml:space="preserve"> </w:t>
      </w:r>
      <w:r w:rsidR="00411E26" w:rsidRPr="00411E26">
        <w:rPr>
          <w:rFonts w:ascii="Arial" w:hAnsi="Arial" w:cs="Arial"/>
        </w:rPr>
        <w:t>–</w:t>
      </w:r>
      <w:r w:rsidR="00411E26">
        <w:rPr>
          <w:rFonts w:ascii="Arial" w:hAnsi="Arial" w:cs="Arial"/>
        </w:rPr>
        <w:t xml:space="preserve"> </w:t>
      </w:r>
      <w:r w:rsidR="00AC4875" w:rsidRPr="00411E26">
        <w:rPr>
          <w:rFonts w:ascii="Arial" w:hAnsi="Arial" w:cs="Arial"/>
        </w:rPr>
        <w:t>Wzór protokołu reklamacyjnego</w:t>
      </w:r>
    </w:p>
    <w:p w14:paraId="029F300F" w14:textId="66CB5615" w:rsidR="00AC4875" w:rsidRPr="00411E26" w:rsidRDefault="00AC4875" w:rsidP="00566088">
      <w:pPr>
        <w:pStyle w:val="Akapitzlist"/>
        <w:numPr>
          <w:ilvl w:val="0"/>
          <w:numId w:val="22"/>
        </w:numPr>
        <w:spacing w:after="0" w:line="276" w:lineRule="auto"/>
        <w:ind w:left="284" w:hanging="284"/>
        <w:jc w:val="both"/>
        <w:rPr>
          <w:rFonts w:ascii="Arial" w:hAnsi="Arial" w:cs="Arial"/>
        </w:rPr>
      </w:pPr>
      <w:r w:rsidRPr="00411E26">
        <w:rPr>
          <w:rFonts w:ascii="Arial" w:hAnsi="Arial" w:cs="Arial"/>
        </w:rPr>
        <w:t xml:space="preserve">Załącznik nr </w:t>
      </w:r>
      <w:r w:rsidR="00AB56C1" w:rsidRPr="00411E26">
        <w:rPr>
          <w:rFonts w:ascii="Arial" w:hAnsi="Arial" w:cs="Arial"/>
        </w:rPr>
        <w:t>5</w:t>
      </w:r>
      <w:r w:rsidR="00411E26">
        <w:rPr>
          <w:rFonts w:ascii="Arial" w:hAnsi="Arial" w:cs="Arial"/>
        </w:rPr>
        <w:t xml:space="preserve"> </w:t>
      </w:r>
      <w:r w:rsidRPr="00411E26">
        <w:rPr>
          <w:rFonts w:ascii="Arial" w:hAnsi="Arial" w:cs="Arial"/>
        </w:rPr>
        <w:t>– Wzory wykazów zbiorczych pracowników firmy/sprzętu</w:t>
      </w:r>
    </w:p>
    <w:p w14:paraId="0B870054" w14:textId="7CBF9520" w:rsidR="00AC4875" w:rsidRPr="00411E26" w:rsidRDefault="00AC4875" w:rsidP="00566088">
      <w:pPr>
        <w:pStyle w:val="Akapitzlist"/>
        <w:numPr>
          <w:ilvl w:val="0"/>
          <w:numId w:val="22"/>
        </w:numPr>
        <w:spacing w:after="0" w:line="276" w:lineRule="auto"/>
        <w:ind w:left="284" w:hanging="284"/>
        <w:jc w:val="both"/>
        <w:rPr>
          <w:rFonts w:ascii="Arial" w:hAnsi="Arial" w:cs="Arial"/>
        </w:rPr>
      </w:pPr>
      <w:r w:rsidRPr="00411E26">
        <w:rPr>
          <w:rFonts w:ascii="Arial" w:hAnsi="Arial" w:cs="Arial"/>
        </w:rPr>
        <w:t xml:space="preserve">Załącznik nr </w:t>
      </w:r>
      <w:r w:rsidR="00186FBD" w:rsidRPr="00411E26">
        <w:rPr>
          <w:rFonts w:ascii="Arial" w:hAnsi="Arial" w:cs="Arial"/>
        </w:rPr>
        <w:t>6</w:t>
      </w:r>
      <w:r w:rsidRPr="00411E26">
        <w:rPr>
          <w:rFonts w:ascii="Arial" w:hAnsi="Arial" w:cs="Arial"/>
        </w:rPr>
        <w:t xml:space="preserve"> – klauzula RODO</w:t>
      </w:r>
    </w:p>
    <w:p w14:paraId="626DEA0E" w14:textId="77777777" w:rsidR="008229A1" w:rsidRPr="00411E26" w:rsidRDefault="008229A1" w:rsidP="001658E6">
      <w:pPr>
        <w:suppressAutoHyphens/>
        <w:spacing w:after="200" w:line="276" w:lineRule="auto"/>
        <w:rPr>
          <w:rFonts w:ascii="Arial" w:eastAsia="Calibri" w:hAnsi="Arial" w:cs="Arial"/>
          <w:color w:val="000000"/>
        </w:rPr>
      </w:pPr>
    </w:p>
    <w:p w14:paraId="5B58928A" w14:textId="7BAA9209" w:rsidR="001658E6" w:rsidRPr="00411E26" w:rsidRDefault="006B0ED6" w:rsidP="001658E6">
      <w:pPr>
        <w:widowControl w:val="0"/>
        <w:tabs>
          <w:tab w:val="left" w:pos="180"/>
          <w:tab w:val="left" w:pos="360"/>
        </w:tabs>
        <w:suppressAutoHyphens/>
        <w:spacing w:after="0" w:line="276" w:lineRule="auto"/>
        <w:rPr>
          <w:rFonts w:ascii="Arial" w:eastAsia="Times New Roman" w:hAnsi="Arial" w:cs="Arial"/>
          <w:b/>
          <w:bCs/>
          <w:lang w:eastAsia="pl-PL"/>
        </w:rPr>
      </w:pPr>
      <w:r w:rsidRPr="00411E26">
        <w:rPr>
          <w:rFonts w:ascii="Arial" w:eastAsia="Times New Roman" w:hAnsi="Arial" w:cs="Arial"/>
          <w:b/>
          <w:bCs/>
          <w:lang w:eastAsia="pl-PL"/>
        </w:rPr>
        <w:t xml:space="preserve">                  </w:t>
      </w:r>
      <w:r w:rsidR="001658E6" w:rsidRPr="00411E26">
        <w:rPr>
          <w:rFonts w:ascii="Arial" w:eastAsia="Times New Roman" w:hAnsi="Arial" w:cs="Arial"/>
          <w:b/>
          <w:bCs/>
          <w:lang w:eastAsia="pl-PL"/>
        </w:rPr>
        <w:t xml:space="preserve"> ZAMAWIAJĄCY</w:t>
      </w:r>
      <w:r w:rsidR="001658E6" w:rsidRPr="00411E26">
        <w:rPr>
          <w:rFonts w:ascii="Arial" w:eastAsia="Times New Roman" w:hAnsi="Arial" w:cs="Arial"/>
          <w:lang w:eastAsia="pl-PL"/>
        </w:rPr>
        <w:tab/>
      </w:r>
      <w:r w:rsidR="001658E6" w:rsidRPr="00411E26">
        <w:rPr>
          <w:rFonts w:ascii="Arial" w:eastAsia="Times New Roman" w:hAnsi="Arial" w:cs="Arial"/>
          <w:lang w:eastAsia="pl-PL"/>
        </w:rPr>
        <w:tab/>
      </w:r>
      <w:r w:rsidR="001658E6" w:rsidRPr="00411E26">
        <w:rPr>
          <w:rFonts w:ascii="Arial" w:eastAsia="Times New Roman" w:hAnsi="Arial" w:cs="Arial"/>
          <w:lang w:eastAsia="pl-PL"/>
        </w:rPr>
        <w:tab/>
      </w:r>
      <w:r w:rsidR="001658E6" w:rsidRPr="00411E26">
        <w:rPr>
          <w:rFonts w:ascii="Arial" w:eastAsia="Times New Roman" w:hAnsi="Arial" w:cs="Arial"/>
          <w:lang w:eastAsia="pl-PL"/>
        </w:rPr>
        <w:tab/>
      </w:r>
      <w:r w:rsidRPr="00411E26">
        <w:rPr>
          <w:rFonts w:ascii="Arial" w:eastAsia="Times New Roman" w:hAnsi="Arial" w:cs="Arial"/>
          <w:lang w:eastAsia="pl-PL"/>
        </w:rPr>
        <w:t xml:space="preserve">          </w:t>
      </w:r>
      <w:r w:rsidR="001658E6" w:rsidRPr="00411E26">
        <w:rPr>
          <w:rFonts w:ascii="Arial" w:eastAsia="Times New Roman" w:hAnsi="Arial" w:cs="Arial"/>
          <w:lang w:eastAsia="pl-PL"/>
        </w:rPr>
        <w:t xml:space="preserve">      </w:t>
      </w:r>
      <w:r w:rsidRPr="00411E26">
        <w:rPr>
          <w:rFonts w:ascii="Arial" w:eastAsia="Times New Roman" w:hAnsi="Arial" w:cs="Arial"/>
          <w:lang w:eastAsia="pl-PL"/>
        </w:rPr>
        <w:t xml:space="preserve">    </w:t>
      </w:r>
      <w:r w:rsidR="001658E6" w:rsidRPr="00411E26">
        <w:rPr>
          <w:rFonts w:ascii="Arial" w:eastAsia="Times New Roman" w:hAnsi="Arial" w:cs="Arial"/>
          <w:b/>
          <w:bCs/>
          <w:lang w:eastAsia="pl-PL"/>
        </w:rPr>
        <w:t>WYKONAWCA</w:t>
      </w:r>
    </w:p>
    <w:p w14:paraId="6FFAA2AE" w14:textId="77777777" w:rsidR="001658E6" w:rsidRPr="00411E26"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411E26"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411E26">
        <w:rPr>
          <w:rFonts w:ascii="Arial" w:eastAsia="Times New Roman" w:hAnsi="Arial" w:cs="Arial"/>
          <w:lang w:eastAsia="pl-PL"/>
        </w:rPr>
        <w:t>……………………………..………</w:t>
      </w:r>
      <w:r w:rsidRPr="00411E26">
        <w:rPr>
          <w:rFonts w:ascii="Arial" w:eastAsia="Times New Roman" w:hAnsi="Arial" w:cs="Arial"/>
          <w:lang w:eastAsia="pl-PL"/>
        </w:rPr>
        <w:tab/>
      </w:r>
      <w:r w:rsidRPr="00411E26">
        <w:rPr>
          <w:rFonts w:ascii="Arial" w:eastAsia="Times New Roman" w:hAnsi="Arial" w:cs="Arial"/>
          <w:lang w:eastAsia="pl-PL"/>
        </w:rPr>
        <w:tab/>
      </w:r>
      <w:r w:rsidRPr="00411E26">
        <w:rPr>
          <w:rFonts w:ascii="Arial" w:eastAsia="Times New Roman" w:hAnsi="Arial" w:cs="Arial"/>
          <w:lang w:eastAsia="pl-PL"/>
        </w:rPr>
        <w:tab/>
        <w:t>…………………………………….</w:t>
      </w:r>
    </w:p>
    <w:p w14:paraId="5CC8ED80" w14:textId="59B14D97" w:rsidR="00411E26" w:rsidRPr="00EB673A" w:rsidRDefault="006B0ED6" w:rsidP="00EB673A">
      <w:pPr>
        <w:widowControl w:val="0"/>
        <w:tabs>
          <w:tab w:val="left" w:pos="180"/>
          <w:tab w:val="left" w:pos="360"/>
        </w:tabs>
        <w:suppressAutoHyphens/>
        <w:spacing w:after="0" w:line="276" w:lineRule="auto"/>
        <w:rPr>
          <w:rFonts w:ascii="Arial" w:eastAsia="Times New Roman" w:hAnsi="Arial" w:cs="Arial"/>
          <w:lang w:eastAsia="pl-PL"/>
        </w:rPr>
      </w:pPr>
      <w:r w:rsidRPr="00411E26">
        <w:rPr>
          <w:rFonts w:ascii="Arial" w:eastAsia="Times New Roman" w:hAnsi="Arial" w:cs="Arial"/>
          <w:i/>
          <w:iCs/>
          <w:lang w:eastAsia="pl-PL"/>
        </w:rPr>
        <w:t xml:space="preserve">             </w:t>
      </w:r>
      <w:r w:rsidR="001658E6" w:rsidRPr="00411E26">
        <w:rPr>
          <w:rFonts w:ascii="Arial" w:eastAsia="Times New Roman" w:hAnsi="Arial" w:cs="Arial"/>
          <w:i/>
          <w:iCs/>
          <w:lang w:eastAsia="pl-PL"/>
        </w:rPr>
        <w:t xml:space="preserve">(podpis Zamawiającego) </w:t>
      </w:r>
      <w:r w:rsidR="001658E6" w:rsidRPr="00411E26">
        <w:rPr>
          <w:rFonts w:ascii="Arial" w:eastAsia="Times New Roman" w:hAnsi="Arial" w:cs="Arial"/>
          <w:i/>
          <w:iCs/>
          <w:lang w:eastAsia="pl-PL"/>
        </w:rPr>
        <w:tab/>
      </w:r>
      <w:r w:rsidR="001658E6" w:rsidRPr="00411E26">
        <w:rPr>
          <w:rFonts w:ascii="Arial" w:eastAsia="Times New Roman" w:hAnsi="Arial" w:cs="Arial"/>
          <w:i/>
          <w:iCs/>
          <w:lang w:eastAsia="pl-PL"/>
        </w:rPr>
        <w:tab/>
        <w:t xml:space="preserve">               </w:t>
      </w:r>
      <w:r w:rsidRPr="00411E26">
        <w:rPr>
          <w:rFonts w:ascii="Arial" w:eastAsia="Times New Roman" w:hAnsi="Arial" w:cs="Arial"/>
          <w:i/>
          <w:iCs/>
          <w:lang w:eastAsia="pl-PL"/>
        </w:rPr>
        <w:t xml:space="preserve">              </w:t>
      </w:r>
      <w:r w:rsidR="001658E6" w:rsidRPr="00411E26">
        <w:rPr>
          <w:rFonts w:ascii="Arial" w:eastAsia="Times New Roman" w:hAnsi="Arial" w:cs="Arial"/>
          <w:i/>
          <w:iCs/>
          <w:lang w:eastAsia="pl-PL"/>
        </w:rPr>
        <w:t>(podpis Wykonawcy)</w:t>
      </w:r>
    </w:p>
    <w:sectPr w:rsidR="00411E26" w:rsidRPr="00EB673A" w:rsidSect="00411E26">
      <w:footerReference w:type="default" r:id="rId9"/>
      <w:pgSz w:w="11906" w:h="16838"/>
      <w:pgMar w:top="1418" w:right="1418"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68BD3" w14:textId="77777777" w:rsidR="00F83335" w:rsidRDefault="00F83335" w:rsidP="00CD611B">
      <w:pPr>
        <w:spacing w:after="0" w:line="240" w:lineRule="auto"/>
      </w:pPr>
      <w:r>
        <w:separator/>
      </w:r>
    </w:p>
  </w:endnote>
  <w:endnote w:type="continuationSeparator" w:id="0">
    <w:p w14:paraId="4B523FB8" w14:textId="77777777" w:rsidR="00F83335" w:rsidRDefault="00F83335"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8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9872878"/>
      <w:docPartObj>
        <w:docPartGallery w:val="Page Numbers (Bottom of Page)"/>
        <w:docPartUnique/>
      </w:docPartObj>
    </w:sdtPr>
    <w:sdtContent>
      <w:p w14:paraId="1676DAF3" w14:textId="501C3F11" w:rsidR="00411E26" w:rsidRDefault="00411E26">
        <w:pPr>
          <w:pStyle w:val="Stopka"/>
          <w:jc w:val="right"/>
        </w:pPr>
        <w:r>
          <w:fldChar w:fldCharType="begin"/>
        </w:r>
        <w:r>
          <w:instrText>PAGE   \* MERGEFORMAT</w:instrText>
        </w:r>
        <w:r>
          <w:fldChar w:fldCharType="separate"/>
        </w:r>
        <w:r>
          <w:t>2</w:t>
        </w:r>
        <w:r>
          <w:fldChar w:fldCharType="end"/>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436D29" w14:textId="77777777" w:rsidR="00F83335" w:rsidRDefault="00F83335" w:rsidP="00CD611B">
      <w:pPr>
        <w:spacing w:after="0" w:line="240" w:lineRule="auto"/>
      </w:pPr>
      <w:r>
        <w:separator/>
      </w:r>
    </w:p>
  </w:footnote>
  <w:footnote w:type="continuationSeparator" w:id="0">
    <w:p w14:paraId="780AB18A" w14:textId="77777777" w:rsidR="00F83335" w:rsidRDefault="00F83335"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0241E9"/>
    <w:multiLevelType w:val="hybridMultilevel"/>
    <w:tmpl w:val="8F6E024E"/>
    <w:lvl w:ilvl="0" w:tplc="764E25F8">
      <w:start w:val="6"/>
      <w:numFmt w:val="decimal"/>
      <w:lvlText w:val="%1."/>
      <w:lvlJc w:val="left"/>
      <w:pPr>
        <w:tabs>
          <w:tab w:val="num" w:pos="3040"/>
        </w:tabs>
        <w:ind w:left="30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5"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E62B1B"/>
    <w:multiLevelType w:val="hybridMultilevel"/>
    <w:tmpl w:val="71DEDE58"/>
    <w:lvl w:ilvl="0" w:tplc="61D0EB86">
      <w:start w:val="1"/>
      <w:numFmt w:val="decimal"/>
      <w:lvlText w:val="%1."/>
      <w:lvlJc w:val="left"/>
      <w:pPr>
        <w:tabs>
          <w:tab w:val="num" w:pos="340"/>
        </w:tabs>
        <w:ind w:left="340" w:hanging="34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4"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5"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DBD0A35"/>
    <w:multiLevelType w:val="hybridMultilevel"/>
    <w:tmpl w:val="8D6E3952"/>
    <w:lvl w:ilvl="0" w:tplc="F9E68E4C">
      <w:start w:val="28"/>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0"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B66CAE"/>
    <w:multiLevelType w:val="multilevel"/>
    <w:tmpl w:val="5F3E584E"/>
    <w:lvl w:ilvl="0">
      <w:start w:val="7"/>
      <w:numFmt w:val="decimal"/>
      <w:lvlText w:val="%1."/>
      <w:lvlJc w:val="left"/>
      <w:pPr>
        <w:tabs>
          <w:tab w:val="num" w:pos="0"/>
        </w:tabs>
        <w:ind w:left="720" w:hanging="360"/>
      </w:pPr>
      <w:rPr>
        <w:rFonts w:eastAsia="Times New Roman"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56832F35"/>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83A590F"/>
    <w:multiLevelType w:val="hybridMultilevel"/>
    <w:tmpl w:val="5DA63CEC"/>
    <w:lvl w:ilvl="0" w:tplc="A70C1E62">
      <w:start w:val="2"/>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2"/>
  </w:num>
  <w:num w:numId="2">
    <w:abstractNumId w:val="33"/>
  </w:num>
  <w:num w:numId="3">
    <w:abstractNumId w:val="39"/>
  </w:num>
  <w:num w:numId="4">
    <w:abstractNumId w:val="15"/>
  </w:num>
  <w:num w:numId="5">
    <w:abstractNumId w:val="40"/>
  </w:num>
  <w:num w:numId="6">
    <w:abstractNumId w:val="16"/>
  </w:num>
  <w:num w:numId="7">
    <w:abstractNumId w:val="53"/>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num>
  <w:num w:numId="12">
    <w:abstractNumId w:val="44"/>
  </w:num>
  <w:num w:numId="13">
    <w:abstractNumId w:val="54"/>
  </w:num>
  <w:num w:numId="14">
    <w:abstractNumId w:val="42"/>
  </w:num>
  <w:num w:numId="15">
    <w:abstractNumId w:val="34"/>
  </w:num>
  <w:num w:numId="16">
    <w:abstractNumId w:val="14"/>
  </w:num>
  <w:num w:numId="17">
    <w:abstractNumId w:val="5"/>
  </w:num>
  <w:num w:numId="18">
    <w:abstractNumId w:val="35"/>
  </w:num>
  <w:num w:numId="19">
    <w:abstractNumId w:val="51"/>
  </w:num>
  <w:num w:numId="20">
    <w:abstractNumId w:val="0"/>
  </w:num>
  <w:num w:numId="21">
    <w:abstractNumId w:val="23"/>
  </w:num>
  <w:num w:numId="22">
    <w:abstractNumId w:val="28"/>
  </w:num>
  <w:num w:numId="23">
    <w:abstractNumId w:val="32"/>
  </w:num>
  <w:num w:numId="24">
    <w:abstractNumId w:val="10"/>
  </w:num>
  <w:num w:numId="25">
    <w:abstractNumId w:val="17"/>
  </w:num>
  <w:num w:numId="26">
    <w:abstractNumId w:val="26"/>
  </w:num>
  <w:num w:numId="27">
    <w:abstractNumId w:val="24"/>
  </w:num>
  <w:num w:numId="28">
    <w:abstractNumId w:val="36"/>
  </w:num>
  <w:num w:numId="29">
    <w:abstractNumId w:val="12"/>
  </w:num>
  <w:num w:numId="30">
    <w:abstractNumId w:val="46"/>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52"/>
  </w:num>
  <w:num w:numId="34">
    <w:abstractNumId w:val="29"/>
  </w:num>
  <w:num w:numId="35">
    <w:abstractNumId w:val="48"/>
  </w:num>
  <w:num w:numId="36">
    <w:abstractNumId w:val="38"/>
  </w:num>
  <w:num w:numId="37">
    <w:abstractNumId w:val="43"/>
  </w:num>
  <w:num w:numId="38">
    <w:abstractNumId w:val="13"/>
  </w:num>
  <w:num w:numId="39">
    <w:abstractNumId w:val="7"/>
  </w:num>
  <w:num w:numId="40">
    <w:abstractNumId w:val="8"/>
  </w:num>
  <w:num w:numId="41">
    <w:abstractNumId w:val="9"/>
  </w:num>
  <w:num w:numId="42">
    <w:abstractNumId w:val="50"/>
  </w:num>
  <w:num w:numId="43">
    <w:abstractNumId w:val="7"/>
    <w:lvlOverride w:ilvl="0">
      <w:startOverride w:val="1"/>
    </w:lvlOverride>
  </w:num>
  <w:num w:numId="44">
    <w:abstractNumId w:val="9"/>
    <w:lvlOverride w:ilvl="0">
      <w:startOverride w:val="1"/>
    </w:lvlOverride>
  </w:num>
  <w:num w:numId="45">
    <w:abstractNumId w:val="8"/>
  </w:num>
  <w:num w:numId="46">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45"/>
  </w:num>
  <w:num w:numId="49">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06591"/>
    <w:rsid w:val="000115F9"/>
    <w:rsid w:val="00012467"/>
    <w:rsid w:val="00070FA4"/>
    <w:rsid w:val="000838FC"/>
    <w:rsid w:val="000C547B"/>
    <w:rsid w:val="000D6133"/>
    <w:rsid w:val="000E0513"/>
    <w:rsid w:val="00103AEF"/>
    <w:rsid w:val="001455EB"/>
    <w:rsid w:val="001658E6"/>
    <w:rsid w:val="00181B64"/>
    <w:rsid w:val="00186FBD"/>
    <w:rsid w:val="00196115"/>
    <w:rsid w:val="001B62E0"/>
    <w:rsid w:val="001C7512"/>
    <w:rsid w:val="00202EF4"/>
    <w:rsid w:val="00275AED"/>
    <w:rsid w:val="00276E13"/>
    <w:rsid w:val="00284DF7"/>
    <w:rsid w:val="0029330B"/>
    <w:rsid w:val="00295166"/>
    <w:rsid w:val="002A50E6"/>
    <w:rsid w:val="002A7790"/>
    <w:rsid w:val="002E1510"/>
    <w:rsid w:val="003245AC"/>
    <w:rsid w:val="003278C5"/>
    <w:rsid w:val="003317FF"/>
    <w:rsid w:val="00332D6C"/>
    <w:rsid w:val="00341FAD"/>
    <w:rsid w:val="00347DC9"/>
    <w:rsid w:val="003523F8"/>
    <w:rsid w:val="00356A08"/>
    <w:rsid w:val="00381D63"/>
    <w:rsid w:val="003A0CF6"/>
    <w:rsid w:val="003D54B0"/>
    <w:rsid w:val="003E3366"/>
    <w:rsid w:val="00411E26"/>
    <w:rsid w:val="00422A5D"/>
    <w:rsid w:val="00450BB3"/>
    <w:rsid w:val="0045118D"/>
    <w:rsid w:val="00462006"/>
    <w:rsid w:val="00494ADD"/>
    <w:rsid w:val="004B2750"/>
    <w:rsid w:val="004B6CF2"/>
    <w:rsid w:val="004C6AE1"/>
    <w:rsid w:val="004D65D0"/>
    <w:rsid w:val="004E28FA"/>
    <w:rsid w:val="004E7664"/>
    <w:rsid w:val="004F49CF"/>
    <w:rsid w:val="00500657"/>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A284B"/>
    <w:rsid w:val="006A48A9"/>
    <w:rsid w:val="006B0ED6"/>
    <w:rsid w:val="006B4396"/>
    <w:rsid w:val="006E2522"/>
    <w:rsid w:val="00711A20"/>
    <w:rsid w:val="00713500"/>
    <w:rsid w:val="007145BB"/>
    <w:rsid w:val="00715D5A"/>
    <w:rsid w:val="00762F23"/>
    <w:rsid w:val="00787E16"/>
    <w:rsid w:val="00795C99"/>
    <w:rsid w:val="007E0119"/>
    <w:rsid w:val="007F7E1D"/>
    <w:rsid w:val="00804979"/>
    <w:rsid w:val="008229A1"/>
    <w:rsid w:val="008248EC"/>
    <w:rsid w:val="00847C7D"/>
    <w:rsid w:val="00855640"/>
    <w:rsid w:val="00863787"/>
    <w:rsid w:val="00883B0A"/>
    <w:rsid w:val="008B6D11"/>
    <w:rsid w:val="008D14DA"/>
    <w:rsid w:val="008D2461"/>
    <w:rsid w:val="008E107B"/>
    <w:rsid w:val="008F1CE0"/>
    <w:rsid w:val="00905A72"/>
    <w:rsid w:val="00917A7E"/>
    <w:rsid w:val="00924EF0"/>
    <w:rsid w:val="0093180D"/>
    <w:rsid w:val="00940A93"/>
    <w:rsid w:val="00955E62"/>
    <w:rsid w:val="00975837"/>
    <w:rsid w:val="009B31BE"/>
    <w:rsid w:val="009D6271"/>
    <w:rsid w:val="009D7B9C"/>
    <w:rsid w:val="009E0202"/>
    <w:rsid w:val="009F3EAC"/>
    <w:rsid w:val="00A03180"/>
    <w:rsid w:val="00A10FD0"/>
    <w:rsid w:val="00A31EAC"/>
    <w:rsid w:val="00A32FFF"/>
    <w:rsid w:val="00A33321"/>
    <w:rsid w:val="00A362AE"/>
    <w:rsid w:val="00A370D1"/>
    <w:rsid w:val="00A61EE5"/>
    <w:rsid w:val="00A75708"/>
    <w:rsid w:val="00A83A96"/>
    <w:rsid w:val="00A91484"/>
    <w:rsid w:val="00AA6E5D"/>
    <w:rsid w:val="00AB0681"/>
    <w:rsid w:val="00AB148E"/>
    <w:rsid w:val="00AB3FC4"/>
    <w:rsid w:val="00AB56C1"/>
    <w:rsid w:val="00AC4875"/>
    <w:rsid w:val="00AE1D8C"/>
    <w:rsid w:val="00AE6EEF"/>
    <w:rsid w:val="00AF1DC9"/>
    <w:rsid w:val="00B0267B"/>
    <w:rsid w:val="00B04317"/>
    <w:rsid w:val="00B71684"/>
    <w:rsid w:val="00B7349F"/>
    <w:rsid w:val="00B74F1A"/>
    <w:rsid w:val="00B810A5"/>
    <w:rsid w:val="00B87844"/>
    <w:rsid w:val="00B97A8F"/>
    <w:rsid w:val="00BA5791"/>
    <w:rsid w:val="00BE14D6"/>
    <w:rsid w:val="00BF198E"/>
    <w:rsid w:val="00C032CB"/>
    <w:rsid w:val="00C07FD3"/>
    <w:rsid w:val="00C133E5"/>
    <w:rsid w:val="00C2144F"/>
    <w:rsid w:val="00C61908"/>
    <w:rsid w:val="00C65BD1"/>
    <w:rsid w:val="00C66F62"/>
    <w:rsid w:val="00C77634"/>
    <w:rsid w:val="00C92FF2"/>
    <w:rsid w:val="00C95350"/>
    <w:rsid w:val="00C95AB6"/>
    <w:rsid w:val="00CD611B"/>
    <w:rsid w:val="00D0560D"/>
    <w:rsid w:val="00D1520C"/>
    <w:rsid w:val="00D50767"/>
    <w:rsid w:val="00DA0BB0"/>
    <w:rsid w:val="00DA4AA1"/>
    <w:rsid w:val="00DE273E"/>
    <w:rsid w:val="00DF33B7"/>
    <w:rsid w:val="00E37681"/>
    <w:rsid w:val="00E42A66"/>
    <w:rsid w:val="00E4317E"/>
    <w:rsid w:val="00E60631"/>
    <w:rsid w:val="00E74D2F"/>
    <w:rsid w:val="00E74F18"/>
    <w:rsid w:val="00EB284E"/>
    <w:rsid w:val="00EB3BD1"/>
    <w:rsid w:val="00EB673A"/>
    <w:rsid w:val="00EC15B2"/>
    <w:rsid w:val="00EE3D7B"/>
    <w:rsid w:val="00F154DF"/>
    <w:rsid w:val="00F17E4B"/>
    <w:rsid w:val="00F348AC"/>
    <w:rsid w:val="00F66684"/>
    <w:rsid w:val="00F83335"/>
    <w:rsid w:val="00FB1DF3"/>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A0D5D-DCDE-4727-BCDD-D42DF016BBC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69AB988-7481-4C7E-9DE8-8911E7E64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19</Pages>
  <Words>7753</Words>
  <Characters>46524</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Zezula Magdalena</cp:lastModifiedBy>
  <cp:revision>4</cp:revision>
  <cp:lastPrinted>2024-09-03T09:57:00Z</cp:lastPrinted>
  <dcterms:created xsi:type="dcterms:W3CDTF">2024-09-10T06:06:00Z</dcterms:created>
  <dcterms:modified xsi:type="dcterms:W3CDTF">2024-09-19T13:55:00Z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Yo9vkE0YKZro3TlMbMcl2eBdADHtxGUC</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vt:lpwstr>
  </property>
</Properties>
</file>