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B8FC" w14:textId="029B8684" w:rsidR="00E35F8F" w:rsidRPr="00377324" w:rsidRDefault="00362735" w:rsidP="00A72EAF">
      <w:pPr>
        <w:rPr>
          <w:b/>
        </w:rPr>
      </w:pPr>
      <w:r>
        <w:rPr>
          <w:b/>
        </w:rPr>
        <w:t>Z</w:t>
      </w:r>
      <w:r w:rsidR="00377324" w:rsidRPr="00377324">
        <w:rPr>
          <w:b/>
        </w:rPr>
        <w:t>ałącznik nr 1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66AB0C9B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 xml:space="preserve">Przedsiębiorstwo Gospodarki Komunalnej </w:t>
      </w:r>
      <w:r w:rsidR="00CF0D18">
        <w:rPr>
          <w:b/>
        </w:rPr>
        <w:t>s</w:t>
      </w:r>
      <w:r>
        <w:rPr>
          <w:b/>
        </w:rPr>
        <w:t>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000000" w:rsidP="00A72EAF">
      <w:pPr>
        <w:spacing w:after="0" w:line="240" w:lineRule="auto"/>
      </w:pPr>
      <w:hyperlink r:id="rId9" w:history="1">
        <w:r w:rsidR="007F34B3"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3EE8D5AC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797687">
        <w:rPr>
          <w:rFonts w:ascii="Calibri" w:eastAsia="Times New Roman" w:hAnsi="Calibri" w:cs="Calibri"/>
          <w:kern w:val="3"/>
          <w:lang w:eastAsia="pl-PL" w:bidi="hi-IN"/>
        </w:rPr>
        <w:t>________________________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6A1A28C9" w14:textId="3EC1DFEE" w:rsid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F4147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</w:t>
      </w:r>
    </w:p>
    <w:p w14:paraId="68E00607" w14:textId="77777777" w:rsidR="004C570D" w:rsidRPr="00737061" w:rsidRDefault="004C570D" w:rsidP="004C570D">
      <w:pPr>
        <w:pStyle w:val="Zwykytekst"/>
        <w:tabs>
          <w:tab w:val="left" w:leader="dot" w:pos="9072"/>
        </w:tabs>
        <w:jc w:val="both"/>
        <w:rPr>
          <w:rFonts w:ascii="Calibri" w:hAnsi="Calibri" w:cs="Calibri"/>
          <w:sz w:val="16"/>
          <w:szCs w:val="16"/>
        </w:rPr>
      </w:pPr>
    </w:p>
    <w:p w14:paraId="22B23924" w14:textId="09464C0B" w:rsidR="004C570D" w:rsidRPr="004C570D" w:rsidRDefault="004C570D" w:rsidP="004C570D">
      <w:pPr>
        <w:pStyle w:val="Zwykytekst"/>
        <w:tabs>
          <w:tab w:val="left" w:leader="dot" w:pos="9072"/>
        </w:tabs>
        <w:jc w:val="both"/>
        <w:rPr>
          <w:rFonts w:ascii="Calibri" w:hAnsi="Calibri" w:cs="Calibri"/>
          <w:sz w:val="22"/>
          <w:szCs w:val="22"/>
        </w:rPr>
      </w:pPr>
      <w:r w:rsidRPr="004C570D">
        <w:rPr>
          <w:rFonts w:ascii="Calibri" w:hAnsi="Calibri" w:cs="Calibri"/>
          <w:sz w:val="22"/>
          <w:szCs w:val="22"/>
        </w:rPr>
        <w:t>E-mail do kontaktów z Wykonawcą za pośrednictwem Platformy zakupowej: __________________________</w:t>
      </w:r>
    </w:p>
    <w:p w14:paraId="089B88CE" w14:textId="77777777" w:rsidR="00CF2678" w:rsidRPr="0029036C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6"/>
          <w:szCs w:val="16"/>
          <w:lang w:eastAsia="pl-PL" w:bidi="hi-IN"/>
        </w:rPr>
      </w:pPr>
      <w:r w:rsidRPr="0029036C">
        <w:rPr>
          <w:rFonts w:ascii="Calibri" w:eastAsia="Times New Roman" w:hAnsi="Calibri" w:cs="Calibri"/>
          <w:b/>
          <w:kern w:val="3"/>
          <w:sz w:val="16"/>
          <w:szCs w:val="16"/>
          <w:lang w:eastAsia="pl-PL" w:bidi="hi-IN"/>
        </w:rPr>
        <w:t>(w przypadku składania oferty przez podmioty występujące wspólnie podać nazwy (firmy) i dokładne adresy wszystkich podmiotów)</w:t>
      </w:r>
    </w:p>
    <w:p w14:paraId="2EF15E11" w14:textId="77777777" w:rsidR="00CF0D18" w:rsidRDefault="00CF0D18" w:rsidP="00A72EAF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F5AFE04" w14:textId="4B0F8F18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60CFD563" w14:textId="77777777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77777777" w:rsidR="00BC3DB7" w:rsidRDefault="00BC3DB7" w:rsidP="00A72EAF">
      <w:pPr>
        <w:pStyle w:val="Akapitzlist"/>
        <w:spacing w:after="0" w:line="240" w:lineRule="auto"/>
        <w:ind w:left="1080"/>
      </w:pPr>
    </w:p>
    <w:p w14:paraId="73D9447F" w14:textId="36F13130" w:rsidR="00A75FA0" w:rsidRDefault="00CF2678" w:rsidP="007F34B3">
      <w:pPr>
        <w:spacing w:after="0" w:line="240" w:lineRule="auto"/>
        <w:jc w:val="both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BA764D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BA764D">
        <w:rPr>
          <w:rFonts w:ascii="Calibri" w:eastAsia="Calibri" w:hAnsi="Calibri" w:cs="Calibri"/>
          <w:color w:val="00000A"/>
        </w:rPr>
        <w:t xml:space="preserve">wykonanie </w:t>
      </w:r>
      <w:r w:rsidR="00AF7577">
        <w:rPr>
          <w:rFonts w:ascii="Calibri" w:eastAsia="Calibri" w:hAnsi="Calibri" w:cs="Calibri"/>
          <w:color w:val="00000A"/>
        </w:rPr>
        <w:t xml:space="preserve">dostawy </w:t>
      </w:r>
      <w:r w:rsidR="00A60528" w:rsidRPr="00BA764D">
        <w:rPr>
          <w:rFonts w:ascii="Calibri" w:eastAsia="Calibri" w:hAnsi="Calibri" w:cs="Calibri"/>
          <w:color w:val="00000A"/>
        </w:rPr>
        <w:t>pn.</w:t>
      </w:r>
      <w:r w:rsidR="00AF7577">
        <w:rPr>
          <w:rFonts w:ascii="Calibri" w:eastAsia="Calibri" w:hAnsi="Calibri" w:cs="Calibri"/>
          <w:color w:val="00000A"/>
        </w:rPr>
        <w:t xml:space="preserve"> </w:t>
      </w:r>
      <w:r w:rsidR="00AF7577" w:rsidRPr="0029036C">
        <w:rPr>
          <w:rFonts w:ascii="Calibri" w:eastAsia="Calibri" w:hAnsi="Calibri" w:cs="Calibri"/>
          <w:b/>
          <w:bCs/>
          <w:color w:val="00000A"/>
        </w:rPr>
        <w:t>„</w:t>
      </w:r>
      <w:r w:rsidR="00AF7577" w:rsidRPr="0029036C">
        <w:rPr>
          <w:rFonts w:ascii="Calibri" w:hAnsi="Calibri" w:cs="Calibri"/>
          <w:b/>
          <w:bCs/>
        </w:rPr>
        <w:t>Dostawa</w:t>
      </w:r>
      <w:r w:rsidR="00AF7577">
        <w:rPr>
          <w:rFonts w:ascii="Calibri" w:hAnsi="Calibri" w:cs="Calibri"/>
          <w:b/>
          <w:bCs/>
        </w:rPr>
        <w:t xml:space="preserve"> soli drogowej do zimowego utrzymania dróg do Przedsiębiorstwa Gospodarki Komunalnej sp. z o.o. w Słupsku w sezonie zimowym 2023/2024 w ilości 500 Mg (ton)”</w:t>
      </w:r>
      <w:r w:rsidR="00DB69D7" w:rsidRPr="00DB69D7">
        <w:rPr>
          <w:rFonts w:eastAsia="TimesNewRomanPS-ItalicMT" w:cs="Calibri"/>
        </w:rPr>
        <w:t xml:space="preserve">, </w:t>
      </w:r>
      <w:r w:rsidRPr="00DB69D7">
        <w:rPr>
          <w:rFonts w:ascii="Calibri" w:eastAsia="Times New Roman" w:hAnsi="Calibri" w:cs="Calibri"/>
          <w:kern w:val="3"/>
          <w:lang w:eastAsia="pl-PL" w:bidi="hi-IN"/>
        </w:rPr>
        <w:t>zgodnie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 z ogłoszeniem o zamówieniu</w:t>
      </w:r>
      <w:r w:rsidR="00B875F4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BA764D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BA764D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, zgodnie </w:t>
      </w:r>
      <w:r w:rsidR="00CD5900">
        <w:rPr>
          <w:rFonts w:ascii="Calibri" w:eastAsia="Times New Roman" w:hAnsi="Calibri" w:cs="Calibri"/>
          <w:kern w:val="3"/>
          <w:lang w:eastAsia="pl-PL" w:bidi="hi-IN"/>
        </w:rPr>
        <w:br/>
      </w:r>
      <w:r w:rsidRPr="00BA764D">
        <w:rPr>
          <w:rFonts w:ascii="Calibri" w:eastAsia="Times New Roman" w:hAnsi="Calibri" w:cs="Calibri"/>
          <w:kern w:val="3"/>
          <w:lang w:eastAsia="pl-PL" w:bidi="hi-IN"/>
        </w:rPr>
        <w:t>z treścią Specyfikacji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BA764D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3E2A26F4" w14:textId="77777777" w:rsidR="0049042C" w:rsidRPr="00B875F4" w:rsidRDefault="0049042C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7125C1E2" w14:textId="7ABF0939" w:rsidR="004706E5" w:rsidRPr="00DB69D7" w:rsidRDefault="0029036C" w:rsidP="00D02119">
      <w:pPr>
        <w:pStyle w:val="Akapitzlist"/>
        <w:numPr>
          <w:ilvl w:val="0"/>
          <w:numId w:val="66"/>
        </w:numPr>
        <w:spacing w:after="0" w:line="240" w:lineRule="auto"/>
        <w:jc w:val="both"/>
        <w:rPr>
          <w:b/>
          <w:sz w:val="20"/>
          <w:szCs w:val="20"/>
        </w:rPr>
      </w:pPr>
      <w:r w:rsidRPr="0029036C">
        <w:rPr>
          <w:rFonts w:ascii="Calibri" w:hAnsi="Calibri" w:cs="Calibri"/>
          <w:b/>
          <w:bCs/>
        </w:rPr>
        <w:t>Dostawa</w:t>
      </w:r>
      <w:r>
        <w:rPr>
          <w:rFonts w:ascii="Calibri" w:hAnsi="Calibri" w:cs="Calibri"/>
          <w:b/>
          <w:bCs/>
        </w:rPr>
        <w:t xml:space="preserve"> soli drogowej do zimowego utrzymania dróg do Przedsiębiorstwa Gospodarki Komunalnej sp. z o.o. w Słupsku w sezonie zimowym 2023/2024 w ilości 500 Mg (ton) :</w:t>
      </w:r>
    </w:p>
    <w:p w14:paraId="7A03304F" w14:textId="77777777" w:rsidR="00DB69D7" w:rsidRPr="00BA764D" w:rsidRDefault="00DB69D7" w:rsidP="00DB69D7">
      <w:pPr>
        <w:pStyle w:val="Akapitzlist"/>
        <w:spacing w:after="0" w:line="240" w:lineRule="auto"/>
        <w:ind w:left="360"/>
        <w:jc w:val="both"/>
        <w:rPr>
          <w:b/>
          <w:sz w:val="20"/>
          <w:szCs w:val="20"/>
        </w:rPr>
      </w:pPr>
    </w:p>
    <w:p w14:paraId="20C8240A" w14:textId="3B230429" w:rsidR="00911CC9" w:rsidRPr="0058162D" w:rsidRDefault="00A75FA0" w:rsidP="00A72EAF">
      <w:pPr>
        <w:pStyle w:val="Akapitzlist"/>
        <w:numPr>
          <w:ilvl w:val="2"/>
          <w:numId w:val="28"/>
        </w:numPr>
        <w:spacing w:after="120" w:line="240" w:lineRule="auto"/>
        <w:ind w:left="567" w:hanging="283"/>
        <w:rPr>
          <w:b/>
        </w:rPr>
      </w:pPr>
      <w:bookmarkStart w:id="0" w:name="_Hlk9242176"/>
      <w:bookmarkStart w:id="1" w:name="_Hlk46391371"/>
      <w:r w:rsidRPr="00A75FA0">
        <w:t>wykonam(-y) przedmiot zamówienia za cenę:</w:t>
      </w:r>
    </w:p>
    <w:bookmarkEnd w:id="0"/>
    <w:p w14:paraId="6DEB9216" w14:textId="77777777" w:rsidR="00F82F3A" w:rsidRDefault="00F82F3A" w:rsidP="00A3225D">
      <w:pPr>
        <w:pStyle w:val="Akapitzlist"/>
        <w:spacing w:after="120" w:line="240" w:lineRule="auto"/>
        <w:ind w:left="567"/>
        <w:rPr>
          <w:b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37"/>
        <w:gridCol w:w="1835"/>
        <w:gridCol w:w="764"/>
        <w:gridCol w:w="764"/>
        <w:gridCol w:w="765"/>
        <w:gridCol w:w="1033"/>
        <w:gridCol w:w="1286"/>
        <w:gridCol w:w="1286"/>
        <w:gridCol w:w="1287"/>
      </w:tblGrid>
      <w:tr w:rsidR="0029036C" w:rsidRPr="00793279" w14:paraId="5EC61CB6" w14:textId="77777777" w:rsidTr="005045D3">
        <w:trPr>
          <w:trHeight w:val="222"/>
        </w:trPr>
        <w:tc>
          <w:tcPr>
            <w:tcW w:w="432" w:type="dxa"/>
            <w:vMerge w:val="restart"/>
          </w:tcPr>
          <w:p w14:paraId="2A0BCF60" w14:textId="77777777" w:rsidR="0029036C" w:rsidRPr="0029036C" w:rsidRDefault="0029036C" w:rsidP="005045D3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 w:rsidRPr="0029036C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836" w:type="dxa"/>
            <w:vMerge w:val="restart"/>
          </w:tcPr>
          <w:p w14:paraId="221F503F" w14:textId="77777777" w:rsidR="0029036C" w:rsidRPr="00793279" w:rsidRDefault="0029036C" w:rsidP="005045D3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 w:rsidRPr="00793279">
              <w:rPr>
                <w:b/>
                <w:sz w:val="18"/>
                <w:szCs w:val="18"/>
              </w:rPr>
              <w:t>Przedmiot zamówienia</w:t>
            </w:r>
          </w:p>
        </w:tc>
        <w:tc>
          <w:tcPr>
            <w:tcW w:w="2293" w:type="dxa"/>
            <w:gridSpan w:val="3"/>
          </w:tcPr>
          <w:p w14:paraId="26564779" w14:textId="77777777" w:rsidR="0029036C" w:rsidRPr="006856EF" w:rsidRDefault="0029036C" w:rsidP="005045D3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 w:rsidRPr="006856EF">
              <w:rPr>
                <w:b/>
                <w:sz w:val="18"/>
                <w:szCs w:val="18"/>
              </w:rPr>
              <w:t>Cena jednostkowa</w:t>
            </w:r>
          </w:p>
          <w:p w14:paraId="5700A47A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 w:rsidRPr="006856EF">
              <w:rPr>
                <w:b/>
                <w:sz w:val="18"/>
                <w:szCs w:val="18"/>
              </w:rPr>
              <w:t xml:space="preserve">[ PLN / </w:t>
            </w:r>
            <w:r>
              <w:rPr>
                <w:b/>
                <w:sz w:val="18"/>
                <w:szCs w:val="18"/>
              </w:rPr>
              <w:t>Mg</w:t>
            </w:r>
            <w:r w:rsidRPr="006856EF">
              <w:rPr>
                <w:b/>
                <w:sz w:val="18"/>
                <w:szCs w:val="18"/>
              </w:rPr>
              <w:t xml:space="preserve"> ]</w:t>
            </w:r>
          </w:p>
        </w:tc>
        <w:tc>
          <w:tcPr>
            <w:tcW w:w="1034" w:type="dxa"/>
            <w:vMerge w:val="restart"/>
          </w:tcPr>
          <w:p w14:paraId="4EB2CD03" w14:textId="77777777" w:rsidR="0029036C" w:rsidRPr="006856EF" w:rsidRDefault="0029036C" w:rsidP="005045D3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 w:rsidRPr="006856EF">
              <w:rPr>
                <w:b/>
                <w:sz w:val="18"/>
                <w:szCs w:val="18"/>
              </w:rPr>
              <w:t>Ilość</w:t>
            </w:r>
          </w:p>
          <w:p w14:paraId="3C6FCD1F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 w:rsidRPr="006856EF">
              <w:rPr>
                <w:b/>
                <w:sz w:val="18"/>
                <w:szCs w:val="18"/>
              </w:rPr>
              <w:t xml:space="preserve">[ </w:t>
            </w:r>
            <w:r>
              <w:rPr>
                <w:b/>
                <w:sz w:val="18"/>
                <w:szCs w:val="18"/>
              </w:rPr>
              <w:t>Mg</w:t>
            </w:r>
            <w:r w:rsidRPr="006856EF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3862" w:type="dxa"/>
            <w:gridSpan w:val="3"/>
          </w:tcPr>
          <w:p w14:paraId="281D00B8" w14:textId="77777777" w:rsidR="0029036C" w:rsidRPr="00A352F1" w:rsidRDefault="0029036C" w:rsidP="005045D3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 w:rsidRPr="00A352F1">
              <w:rPr>
                <w:b/>
                <w:sz w:val="18"/>
                <w:szCs w:val="18"/>
              </w:rPr>
              <w:t>Wartość zamówienia</w:t>
            </w:r>
          </w:p>
          <w:p w14:paraId="7BB1603E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 w:rsidRPr="00A352F1">
              <w:rPr>
                <w:b/>
                <w:sz w:val="18"/>
                <w:szCs w:val="18"/>
              </w:rPr>
              <w:t>[ zł ]</w:t>
            </w:r>
          </w:p>
        </w:tc>
      </w:tr>
      <w:tr w:rsidR="0029036C" w:rsidRPr="00793279" w14:paraId="5F741605" w14:textId="77777777" w:rsidTr="005045D3">
        <w:trPr>
          <w:trHeight w:val="222"/>
        </w:trPr>
        <w:tc>
          <w:tcPr>
            <w:tcW w:w="432" w:type="dxa"/>
            <w:vMerge/>
          </w:tcPr>
          <w:p w14:paraId="71486B6C" w14:textId="77777777" w:rsidR="0029036C" w:rsidRPr="00793279" w:rsidRDefault="0029036C" w:rsidP="005045D3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1836" w:type="dxa"/>
            <w:vMerge/>
          </w:tcPr>
          <w:p w14:paraId="024E115D" w14:textId="77777777" w:rsidR="0029036C" w:rsidRPr="00793279" w:rsidRDefault="0029036C" w:rsidP="005045D3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764" w:type="dxa"/>
          </w:tcPr>
          <w:p w14:paraId="07FCCB78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Netto</w:t>
            </w:r>
          </w:p>
        </w:tc>
        <w:tc>
          <w:tcPr>
            <w:tcW w:w="764" w:type="dxa"/>
          </w:tcPr>
          <w:p w14:paraId="0816744B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VAT (%)</w:t>
            </w:r>
          </w:p>
        </w:tc>
        <w:tc>
          <w:tcPr>
            <w:tcW w:w="765" w:type="dxa"/>
          </w:tcPr>
          <w:p w14:paraId="60782678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Brutto</w:t>
            </w:r>
          </w:p>
        </w:tc>
        <w:tc>
          <w:tcPr>
            <w:tcW w:w="1034" w:type="dxa"/>
            <w:vMerge/>
          </w:tcPr>
          <w:p w14:paraId="7C68B43E" w14:textId="77777777" w:rsidR="0029036C" w:rsidRPr="00793279" w:rsidRDefault="0029036C" w:rsidP="005045D3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1287" w:type="dxa"/>
          </w:tcPr>
          <w:p w14:paraId="57D7A1FD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Netto</w:t>
            </w:r>
          </w:p>
        </w:tc>
        <w:tc>
          <w:tcPr>
            <w:tcW w:w="1287" w:type="dxa"/>
          </w:tcPr>
          <w:p w14:paraId="066E3D4E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VAT</w:t>
            </w:r>
          </w:p>
          <w:p w14:paraId="4E329D5F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[ kwota]</w:t>
            </w:r>
          </w:p>
        </w:tc>
        <w:tc>
          <w:tcPr>
            <w:tcW w:w="1288" w:type="dxa"/>
          </w:tcPr>
          <w:p w14:paraId="06CC1CA8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Brutto</w:t>
            </w:r>
          </w:p>
        </w:tc>
      </w:tr>
      <w:tr w:rsidR="0029036C" w:rsidRPr="00793279" w14:paraId="2FC94DE3" w14:textId="77777777" w:rsidTr="005045D3">
        <w:tc>
          <w:tcPr>
            <w:tcW w:w="432" w:type="dxa"/>
          </w:tcPr>
          <w:p w14:paraId="037DB87A" w14:textId="77777777" w:rsidR="0029036C" w:rsidRPr="0029036C" w:rsidRDefault="0029036C" w:rsidP="005045D3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 w:rsidRPr="0029036C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1836" w:type="dxa"/>
          </w:tcPr>
          <w:p w14:paraId="091AE110" w14:textId="1C000771" w:rsidR="0029036C" w:rsidRPr="00793279" w:rsidRDefault="0029036C" w:rsidP="005045D3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textAlignment w:val="baseline"/>
              <w:rPr>
                <w:bCs/>
                <w:sz w:val="18"/>
                <w:szCs w:val="18"/>
              </w:rPr>
            </w:pPr>
            <w:r>
              <w:rPr>
                <w:rFonts w:eastAsia="Cambria" w:cs="Calibri"/>
                <w:b/>
                <w:bCs/>
                <w:sz w:val="18"/>
                <w:szCs w:val="18"/>
              </w:rPr>
              <w:t xml:space="preserve">Dostawa </w:t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t xml:space="preserve">soli drogowej do zimowego utrzymania dróg do Przedsiębiorstwa </w:t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lastRenderedPageBreak/>
              <w:t xml:space="preserve">Gospodarki Komunalnej </w:t>
            </w:r>
            <w:r>
              <w:rPr>
                <w:rFonts w:eastAsia="Cambria" w:cs="Calibri"/>
                <w:b/>
                <w:bCs/>
                <w:sz w:val="18"/>
                <w:szCs w:val="18"/>
              </w:rPr>
              <w:t>s</w:t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t xml:space="preserve">półka </w:t>
            </w:r>
            <w:r>
              <w:rPr>
                <w:rFonts w:eastAsia="Cambria" w:cs="Calibri"/>
                <w:b/>
                <w:bCs/>
                <w:sz w:val="18"/>
                <w:szCs w:val="18"/>
              </w:rPr>
              <w:br/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t xml:space="preserve">z o.o. w Słupsku </w:t>
            </w:r>
            <w:r>
              <w:rPr>
                <w:rFonts w:eastAsia="Cambria" w:cs="Calibri"/>
                <w:b/>
                <w:bCs/>
                <w:sz w:val="18"/>
                <w:szCs w:val="18"/>
              </w:rPr>
              <w:br/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t>w sezonie zimowym 202</w:t>
            </w:r>
            <w:r>
              <w:rPr>
                <w:rFonts w:eastAsia="Cambria" w:cs="Calibri"/>
                <w:b/>
                <w:bCs/>
                <w:sz w:val="18"/>
                <w:szCs w:val="18"/>
              </w:rPr>
              <w:t>3</w:t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t>/202</w:t>
            </w:r>
            <w:r>
              <w:rPr>
                <w:rFonts w:eastAsia="Cambria" w:cs="Calibri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64" w:type="dxa"/>
          </w:tcPr>
          <w:p w14:paraId="6738D3E3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0A25AAB2" w14:textId="482A32EC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64" w:type="dxa"/>
          </w:tcPr>
          <w:p w14:paraId="62123279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6F27348E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765" w:type="dxa"/>
          </w:tcPr>
          <w:p w14:paraId="4E181B4E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0DDC5296" w14:textId="15F05C68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34" w:type="dxa"/>
          </w:tcPr>
          <w:p w14:paraId="5858F066" w14:textId="77777777" w:rsidR="0029036C" w:rsidRDefault="0029036C" w:rsidP="005045D3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  <w:p w14:paraId="670B63D3" w14:textId="711BF460" w:rsidR="0029036C" w:rsidRPr="00A352F1" w:rsidRDefault="0029036C" w:rsidP="005045D3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500</w:t>
            </w:r>
          </w:p>
        </w:tc>
        <w:tc>
          <w:tcPr>
            <w:tcW w:w="1287" w:type="dxa"/>
          </w:tcPr>
          <w:p w14:paraId="3B018FA3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45F02EF7" w14:textId="4115BEFF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87" w:type="dxa"/>
          </w:tcPr>
          <w:p w14:paraId="2A468FE6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700B400C" w14:textId="7A4D25D5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7AA4EFDC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2492D385" w14:textId="7CB15D7A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</w:tr>
      <w:tr w:rsidR="0029036C" w14:paraId="2C4D3294" w14:textId="77777777" w:rsidTr="005045D3">
        <w:tc>
          <w:tcPr>
            <w:tcW w:w="2268" w:type="dxa"/>
            <w:gridSpan w:val="2"/>
          </w:tcPr>
          <w:p w14:paraId="7D1F8F68" w14:textId="77777777" w:rsidR="0029036C" w:rsidRDefault="0029036C" w:rsidP="0029036C">
            <w:pPr>
              <w:pStyle w:val="Akapitzlist"/>
              <w:ind w:left="0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  <w:p w14:paraId="6B1BDF2D" w14:textId="55EB157F" w:rsidR="0029036C" w:rsidRDefault="0029036C" w:rsidP="0029036C">
            <w:pPr>
              <w:pStyle w:val="Akapitzlist"/>
              <w:ind w:left="0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  <w:t>słownie cena brutto:</w:t>
            </w:r>
          </w:p>
          <w:p w14:paraId="69908D5A" w14:textId="69E7CFE6" w:rsidR="0029036C" w:rsidRPr="0029036C" w:rsidRDefault="0029036C" w:rsidP="0029036C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7189" w:type="dxa"/>
            <w:gridSpan w:val="7"/>
          </w:tcPr>
          <w:p w14:paraId="698B9E85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</w:tr>
    </w:tbl>
    <w:p w14:paraId="79918F7C" w14:textId="77777777" w:rsidR="0029036C" w:rsidRDefault="0029036C" w:rsidP="00A3225D">
      <w:pPr>
        <w:pStyle w:val="Akapitzlist"/>
        <w:spacing w:after="120" w:line="240" w:lineRule="auto"/>
        <w:ind w:left="567"/>
        <w:rPr>
          <w:b/>
        </w:rPr>
      </w:pPr>
    </w:p>
    <w:p w14:paraId="69161D49" w14:textId="77777777" w:rsidR="0029036C" w:rsidRPr="004706E5" w:rsidRDefault="0029036C" w:rsidP="00A3225D">
      <w:pPr>
        <w:pStyle w:val="Akapitzlist"/>
        <w:spacing w:after="120" w:line="240" w:lineRule="auto"/>
        <w:ind w:left="567"/>
        <w:rPr>
          <w:b/>
        </w:rPr>
      </w:pPr>
    </w:p>
    <w:p w14:paraId="726B4229" w14:textId="5E6906FC" w:rsidR="0029036C" w:rsidRPr="0029036C" w:rsidRDefault="0029036C" w:rsidP="0029036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</w:pPr>
      <w:r w:rsidRPr="0029036C">
        <w:rPr>
          <w:rFonts w:cstheme="minorHAnsi"/>
        </w:rPr>
        <w:t>zobowiązuj</w:t>
      </w:r>
      <w:r>
        <w:rPr>
          <w:rFonts w:cstheme="minorHAnsi"/>
        </w:rPr>
        <w:t>ę</w:t>
      </w:r>
      <w:r w:rsidRPr="0029036C">
        <w:rPr>
          <w:rFonts w:cstheme="minorHAnsi"/>
        </w:rPr>
        <w:t xml:space="preserve"> się, że </w:t>
      </w:r>
      <w:r w:rsidRPr="0029036C">
        <w:rPr>
          <w:rFonts w:cstheme="minorHAnsi"/>
          <w:b/>
        </w:rPr>
        <w:t xml:space="preserve">CZAS REALIZACJI DOSTAWY </w:t>
      </w:r>
      <w:r w:rsidRPr="0029036C">
        <w:rPr>
          <w:rFonts w:cstheme="minorHAnsi"/>
        </w:rPr>
        <w:t xml:space="preserve">wynosić będzie </w:t>
      </w:r>
      <w:bookmarkStart w:id="2" w:name="_Hlk65569567"/>
      <w:r w:rsidRPr="0029036C">
        <w:rPr>
          <w:b/>
          <w:bCs/>
        </w:rPr>
        <w:t xml:space="preserve">6 dni/ 5 dni / 4 dni </w:t>
      </w:r>
      <w:r>
        <w:rPr>
          <w:rStyle w:val="Odwoanieprzypisudolnego"/>
          <w:b/>
          <w:bCs/>
        </w:rPr>
        <w:footnoteReference w:id="1"/>
      </w:r>
      <w:r>
        <w:t xml:space="preserve"> pełnych dni roboczych licząc od momentu przyjęcia zamówienia</w:t>
      </w:r>
      <w:bookmarkEnd w:id="2"/>
      <w:r>
        <w:t>.</w:t>
      </w:r>
    </w:p>
    <w:p w14:paraId="12A8D7CB" w14:textId="77777777" w:rsidR="0029036C" w:rsidRDefault="0029036C" w:rsidP="0029036C">
      <w:pPr>
        <w:pStyle w:val="Akapitzlist"/>
        <w:spacing w:before="120" w:after="0" w:line="240" w:lineRule="auto"/>
        <w:ind w:left="567"/>
        <w:jc w:val="both"/>
      </w:pPr>
    </w:p>
    <w:p w14:paraId="245CDEE1" w14:textId="77777777" w:rsidR="0029036C" w:rsidRPr="0029036C" w:rsidRDefault="0029036C" w:rsidP="0029036C">
      <w:pPr>
        <w:pStyle w:val="Akapitzlist"/>
        <w:spacing w:before="120" w:after="0" w:line="240" w:lineRule="auto"/>
        <w:ind w:left="567"/>
        <w:jc w:val="both"/>
      </w:pPr>
    </w:p>
    <w:p w14:paraId="08C81BBE" w14:textId="5525FD5D" w:rsidR="00A153DE" w:rsidRPr="0049042C" w:rsidRDefault="000D0EC4" w:rsidP="00D82851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</w:pPr>
      <w:r w:rsidRPr="0049042C">
        <w:rPr>
          <w:bCs/>
        </w:rPr>
        <w:t xml:space="preserve">przedmiot zamówienia wykonamy </w:t>
      </w:r>
      <w:r w:rsidR="0049042C" w:rsidRPr="0049042C">
        <w:rPr>
          <w:rFonts w:ascii="Calibri" w:hAnsi="Calibri" w:cs="Calibri"/>
          <w:bCs/>
        </w:rPr>
        <w:t xml:space="preserve">w terminie </w:t>
      </w:r>
      <w:bookmarkStart w:id="3" w:name="_Hlk112237569"/>
      <w:r w:rsidR="0049042C" w:rsidRPr="0049042C">
        <w:rPr>
          <w:rFonts w:ascii="Calibri" w:hAnsi="Calibri" w:cs="Calibri"/>
        </w:rPr>
        <w:t>od dnia udzielenia zamówienia, tj. zawarcia umowy,</w:t>
      </w:r>
      <w:r w:rsidR="00B61823">
        <w:rPr>
          <w:rFonts w:ascii="Calibri" w:hAnsi="Calibri" w:cs="Calibri"/>
        </w:rPr>
        <w:t xml:space="preserve"> </w:t>
      </w:r>
      <w:r w:rsidR="0049042C" w:rsidRPr="0049042C">
        <w:rPr>
          <w:rFonts w:ascii="Calibri" w:hAnsi="Calibri" w:cs="Calibri"/>
        </w:rPr>
        <w:t>do dnia 3</w:t>
      </w:r>
      <w:r w:rsidR="00B61823">
        <w:rPr>
          <w:rFonts w:ascii="Calibri" w:hAnsi="Calibri" w:cs="Calibri"/>
        </w:rPr>
        <w:t>0.04</w:t>
      </w:r>
      <w:r w:rsidR="0049042C" w:rsidRPr="0049042C">
        <w:rPr>
          <w:rFonts w:ascii="Calibri" w:hAnsi="Calibri" w:cs="Calibri"/>
        </w:rPr>
        <w:t>.202</w:t>
      </w:r>
      <w:r w:rsidR="00CF0D18">
        <w:rPr>
          <w:rFonts w:ascii="Calibri" w:hAnsi="Calibri" w:cs="Calibri"/>
        </w:rPr>
        <w:t>4</w:t>
      </w:r>
      <w:r w:rsidR="0049042C" w:rsidRPr="0049042C">
        <w:rPr>
          <w:rFonts w:ascii="Calibri" w:hAnsi="Calibri" w:cs="Calibri"/>
        </w:rPr>
        <w:t xml:space="preserve"> r.</w:t>
      </w:r>
      <w:bookmarkEnd w:id="3"/>
    </w:p>
    <w:p w14:paraId="380B8443" w14:textId="72253674" w:rsidR="00ED7D8A" w:rsidRDefault="00ED7D8A" w:rsidP="00F82F3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p w14:paraId="18A6FBDA" w14:textId="77777777" w:rsidR="0049042C" w:rsidRPr="00F82F3A" w:rsidRDefault="0049042C" w:rsidP="00F82F3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bookmarkEnd w:id="1"/>
    <w:p w14:paraId="5D67E2E1" w14:textId="0C0707BC" w:rsidR="000576F2" w:rsidRDefault="000576F2" w:rsidP="00A72EAF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</w:pPr>
      <w:r w:rsidRPr="00C57A5D">
        <w:t>Informacje dotyczące podwykonawstwa</w:t>
      </w:r>
      <w:r>
        <w:t>:</w:t>
      </w:r>
    </w:p>
    <w:p w14:paraId="7577AF2C" w14:textId="438CD4C8" w:rsidR="000576F2" w:rsidRDefault="000576F2" w:rsidP="00EC7233">
      <w:pPr>
        <w:ind w:firstLine="284"/>
      </w:pPr>
      <w:r>
        <w:t>Zamówienie wykonam sam</w:t>
      </w:r>
      <w:r w:rsidR="00D02119">
        <w:t xml:space="preserve"> </w:t>
      </w:r>
      <w:r>
        <w:t>/</w:t>
      </w:r>
      <w:r w:rsidR="00D02119">
        <w:t xml:space="preserve"> </w:t>
      </w:r>
      <w:r>
        <w:t>następujące części zamówienia powierzę Podwykonawcom</w:t>
      </w:r>
      <w:r w:rsidR="001A4CA0">
        <w:rPr>
          <w:rStyle w:val="Odwoanieprzypisudolnego"/>
        </w:rPr>
        <w:footnoteReference w:id="2"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4733"/>
        <w:gridCol w:w="3772"/>
      </w:tblGrid>
      <w:tr w:rsidR="00107341" w:rsidRPr="006F2C9C" w14:paraId="6445242B" w14:textId="77777777" w:rsidTr="00481E40">
        <w:tc>
          <w:tcPr>
            <w:tcW w:w="850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4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772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481E40">
        <w:trPr>
          <w:trHeight w:val="590"/>
        </w:trPr>
        <w:tc>
          <w:tcPr>
            <w:tcW w:w="850" w:type="dxa"/>
          </w:tcPr>
          <w:p w14:paraId="4B8968AD" w14:textId="77777777" w:rsidR="00107341" w:rsidRPr="00107341" w:rsidRDefault="00107341" w:rsidP="00A72EAF">
            <w:pPr>
              <w:contextualSpacing/>
            </w:pPr>
          </w:p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772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4"/>
    </w:tbl>
    <w:p w14:paraId="778790DA" w14:textId="4054DBFE" w:rsidR="00437A67" w:rsidRDefault="00437A67" w:rsidP="00A72EAF">
      <w:pPr>
        <w:pStyle w:val="Akapitzlist"/>
        <w:spacing w:before="120" w:after="0" w:line="240" w:lineRule="auto"/>
        <w:ind w:left="568"/>
      </w:pPr>
    </w:p>
    <w:p w14:paraId="7B82D136" w14:textId="77777777" w:rsidR="005B268A" w:rsidRPr="006A4DBC" w:rsidRDefault="009F79AC" w:rsidP="00A72EAF">
      <w:pPr>
        <w:pStyle w:val="Akapitzlist"/>
        <w:numPr>
          <w:ilvl w:val="1"/>
          <w:numId w:val="28"/>
        </w:numPr>
        <w:spacing w:after="0" w:line="240" w:lineRule="auto"/>
        <w:ind w:left="284" w:hanging="284"/>
      </w:pPr>
      <w:r w:rsidRPr="00CF0D18">
        <w:rPr>
          <w:b/>
          <w:bCs/>
        </w:rPr>
        <w:t>Oświadczam, że</w:t>
      </w:r>
      <w:r w:rsidRPr="006A4DBC">
        <w:t>:</w:t>
      </w:r>
    </w:p>
    <w:p w14:paraId="64A0FE86" w14:textId="7777777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>
        <w:t>uzyskałem(-liśmy) konieczne informacje do przygotowania oferty,</w:t>
      </w:r>
    </w:p>
    <w:p w14:paraId="0F5148E7" w14:textId="77777777" w:rsidR="00A11302" w:rsidRPr="006A4DBC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3C6680D0" w14:textId="5D52120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F330F7">
        <w:t>usługi</w:t>
      </w:r>
      <w:r w:rsidRPr="003C2635">
        <w:t xml:space="preserve"> wynikający</w:t>
      </w:r>
      <w:r>
        <w:t xml:space="preserve"> </w:t>
      </w:r>
      <w:r w:rsidR="00BA764D">
        <w:br/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43687C8F" w14:textId="38DE691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3A2813AA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uważam(-y) się za związanego złożoną ofertą przez okres 30 dni licząc od upływu terminu do składania ofert wraz z tym dniem</w:t>
      </w:r>
      <w:r w:rsidR="00CF0D18">
        <w:t xml:space="preserve">, </w:t>
      </w:r>
      <w:r w:rsidR="00CF0D18" w:rsidRPr="00BB137E">
        <w:t>tj. do dnia</w:t>
      </w:r>
      <w:r w:rsidR="00BB137E">
        <w:t xml:space="preserve"> 17.11.</w:t>
      </w:r>
      <w:r w:rsidR="00CF0D18" w:rsidRPr="00BB137E">
        <w:t>2023 r.</w:t>
      </w:r>
      <w:r w:rsidRPr="00BB137E">
        <w:t>,</w:t>
      </w:r>
    </w:p>
    <w:p w14:paraId="23C686A6" w14:textId="0CCBCD0F" w:rsidR="00A11302" w:rsidRPr="00FB666A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</w:t>
      </w:r>
      <w:r w:rsidR="00D02119">
        <w:br/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00EC1091" w14:textId="4B8A54E0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3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42B57407" w14:textId="77777777" w:rsidR="007F3189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B86B04">
        <w:lastRenderedPageBreak/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4"/>
      </w:r>
      <w:r w:rsidRPr="00B86B04">
        <w:t xml:space="preserve"> w odniesieniu do informacji zawartych w ofercie, iż nie mogą one być udostępniane. </w:t>
      </w:r>
    </w:p>
    <w:p w14:paraId="3D0FB6D4" w14:textId="675F00FA" w:rsidR="00CD5900" w:rsidRDefault="00CD5900" w:rsidP="007F3189">
      <w:pPr>
        <w:pStyle w:val="Akapitzlist"/>
        <w:spacing w:after="0" w:line="240" w:lineRule="auto"/>
        <w:ind w:left="284"/>
        <w:jc w:val="both"/>
      </w:pPr>
      <w:r w:rsidRPr="00B86B04">
        <w:t>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5"/>
      </w:r>
      <w:r w:rsidRPr="00B86B04">
        <w:t>:</w:t>
      </w:r>
    </w:p>
    <w:p w14:paraId="1EE5AB19" w14:textId="77777777" w:rsidR="00CD5900" w:rsidRDefault="00CD5900" w:rsidP="00CD5900">
      <w:pPr>
        <w:spacing w:before="120" w:after="0" w:line="240" w:lineRule="auto"/>
        <w:ind w:left="284"/>
      </w:pPr>
      <w:r>
        <w:t>……………………………………………………………………………………………………………………………………………………………………</w:t>
      </w:r>
    </w:p>
    <w:p w14:paraId="6BE1ADE1" w14:textId="77777777" w:rsidR="00CD5900" w:rsidRDefault="00CD5900" w:rsidP="00CD5900">
      <w:pPr>
        <w:spacing w:before="120" w:after="0" w:line="240" w:lineRule="auto"/>
        <w:ind w:left="284"/>
      </w:pPr>
    </w:p>
    <w:p w14:paraId="4BD87BBC" w14:textId="77777777" w:rsidR="00CD5900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CC6351">
        <w:rPr>
          <w:rFonts w:ascii="Calibri" w:eastAsia="Calibri" w:hAnsi="Calibri" w:cs="Times New Roman"/>
        </w:rPr>
        <w:t xml:space="preserve">Oświadczam, że </w:t>
      </w:r>
      <w:r w:rsidRPr="005F04C2">
        <w:rPr>
          <w:rFonts w:ascii="Calibri" w:eastAsia="Calibri" w:hAnsi="Calibri" w:cs="Times New Roman"/>
          <w:b/>
          <w:bCs/>
        </w:rPr>
        <w:t>jesteśmy</w:t>
      </w:r>
      <w:r w:rsidRPr="00CC6351">
        <w:rPr>
          <w:rFonts w:ascii="Calibri" w:eastAsia="Calibri" w:hAnsi="Calibri" w:cs="Times New Roman"/>
        </w:rPr>
        <w:t xml:space="preserve"> mikroprzedsiębiorstwem</w:t>
      </w:r>
      <w:r>
        <w:rPr>
          <w:rFonts w:ascii="Calibri" w:eastAsia="Calibri" w:hAnsi="Calibri" w:cs="Times New Roman"/>
        </w:rPr>
        <w:t xml:space="preserve"> /</w:t>
      </w:r>
      <w:r w:rsidRPr="00CC6351">
        <w:rPr>
          <w:rFonts w:ascii="Calibri" w:eastAsia="Calibri" w:hAnsi="Calibri" w:cs="Times New Roman"/>
        </w:rPr>
        <w:t xml:space="preserve"> małym</w:t>
      </w:r>
      <w:r>
        <w:rPr>
          <w:rFonts w:ascii="Calibri" w:eastAsia="Calibri" w:hAnsi="Calibri" w:cs="Times New Roman"/>
        </w:rPr>
        <w:t xml:space="preserve"> /</w:t>
      </w:r>
      <w:r w:rsidRPr="00CC6351">
        <w:rPr>
          <w:rFonts w:ascii="Calibri" w:eastAsia="Calibri" w:hAnsi="Calibri" w:cs="Times New Roman"/>
        </w:rPr>
        <w:t xml:space="preserve"> średnim</w:t>
      </w:r>
      <w:r>
        <w:rPr>
          <w:rFonts w:ascii="Calibri" w:eastAsia="Calibri" w:hAnsi="Calibri" w:cs="Times New Roman"/>
        </w:rPr>
        <w:t xml:space="preserve"> / dużym</w:t>
      </w:r>
      <w:r w:rsidRPr="00CC6351">
        <w:rPr>
          <w:rFonts w:ascii="Calibri" w:eastAsia="Calibri" w:hAnsi="Calibri" w:cs="Times New Roman"/>
        </w:rPr>
        <w:t xml:space="preserve"> przedsiębiorstwem (zgodnie z definicją MŚP zawartą w załączniku I do Rozporządzenia Komisji UE Nr 651/2014 z dnia</w:t>
      </w:r>
      <w:r>
        <w:rPr>
          <w:rFonts w:ascii="Calibri" w:eastAsia="Calibri" w:hAnsi="Calibri" w:cs="Times New Roman"/>
        </w:rPr>
        <w:t xml:space="preserve"> </w:t>
      </w:r>
      <w:r w:rsidRPr="00CC6351">
        <w:rPr>
          <w:rFonts w:ascii="Calibri" w:eastAsia="Calibri" w:hAnsi="Calibri" w:cs="Times New Roman"/>
        </w:rPr>
        <w:t>17 czerwca 2014</w:t>
      </w:r>
      <w:r>
        <w:rPr>
          <w:rFonts w:ascii="Calibri" w:eastAsia="Calibri" w:hAnsi="Calibri" w:cs="Times New Roman"/>
        </w:rPr>
        <w:t xml:space="preserve"> r.). </w:t>
      </w:r>
      <w:r w:rsidRPr="009739BD">
        <w:rPr>
          <w:vertAlign w:val="superscript"/>
        </w:rPr>
        <w:footnoteReference w:id="6"/>
      </w:r>
      <w:r w:rsidRPr="009739BD">
        <w:t xml:space="preserve"> </w:t>
      </w:r>
    </w:p>
    <w:p w14:paraId="4B0FC3D2" w14:textId="77777777" w:rsidR="00CD5900" w:rsidRPr="00575BDB" w:rsidRDefault="00CD5900" w:rsidP="00CD5900">
      <w:pPr>
        <w:pStyle w:val="Akapitzlist"/>
        <w:spacing w:after="0" w:line="240" w:lineRule="auto"/>
        <w:ind w:left="284"/>
        <w:rPr>
          <w:sz w:val="12"/>
          <w:szCs w:val="12"/>
        </w:rPr>
      </w:pPr>
    </w:p>
    <w:p w14:paraId="36D8380A" w14:textId="77777777" w:rsidR="00CD5900" w:rsidRDefault="00CD5900" w:rsidP="00CD5900">
      <w:pPr>
        <w:spacing w:after="0" w:line="240" w:lineRule="auto"/>
      </w:pPr>
    </w:p>
    <w:p w14:paraId="1FEAAEED" w14:textId="77777777" w:rsidR="00CD5900" w:rsidRPr="00D6029F" w:rsidRDefault="00CD5900" w:rsidP="007F3189">
      <w:pPr>
        <w:spacing w:after="0" w:line="240" w:lineRule="auto"/>
        <w:jc w:val="both"/>
      </w:pPr>
      <w:r w:rsidRPr="00D6029F">
        <w:t>Załącznikami do niniejszego formularza stanowiącymi integralną część oferty są oświadczenia, dokumenty i załączniki w postaci:</w:t>
      </w:r>
    </w:p>
    <w:p w14:paraId="09458508" w14:textId="77777777" w:rsidR="00CD5900" w:rsidRDefault="00CD5900" w:rsidP="00CD5900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4B0D2998" w14:textId="77777777" w:rsidR="00CD5900" w:rsidRDefault="00CD5900" w:rsidP="00CD5900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53019412" w14:textId="77777777" w:rsidR="00CD5900" w:rsidRDefault="00CD5900" w:rsidP="00CD5900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………………………………………………………………...</w:t>
      </w:r>
    </w:p>
    <w:p w14:paraId="50DACA1C" w14:textId="74887474" w:rsidR="00CD5900" w:rsidRDefault="00CD5900" w:rsidP="00D02119">
      <w:pPr>
        <w:spacing w:after="0" w:line="240" w:lineRule="auto"/>
      </w:pPr>
    </w:p>
    <w:p w14:paraId="31E86FA4" w14:textId="77777777" w:rsidR="00CD5900" w:rsidRDefault="00CD5900" w:rsidP="00D02119">
      <w:pPr>
        <w:spacing w:after="0" w:line="240" w:lineRule="auto"/>
      </w:pPr>
    </w:p>
    <w:p w14:paraId="2B141309" w14:textId="3C2B1042" w:rsidR="0058162D" w:rsidRDefault="0058162D" w:rsidP="0058162D">
      <w:pPr>
        <w:pStyle w:val="Akapitzlist"/>
        <w:spacing w:after="0" w:line="240" w:lineRule="auto"/>
        <w:ind w:left="1800"/>
      </w:pPr>
    </w:p>
    <w:p w14:paraId="5176BBB2" w14:textId="60EADAF6" w:rsidR="00791CA5" w:rsidRDefault="00791CA5" w:rsidP="00E62373">
      <w:pPr>
        <w:spacing w:after="0" w:line="240" w:lineRule="auto"/>
      </w:pPr>
    </w:p>
    <w:p w14:paraId="38C38515" w14:textId="318850D2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0382C7D" w14:textId="77777777" w:rsidR="00BA764D" w:rsidRDefault="00BA764D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65D1B2C1" w:rsidR="00076F7F" w:rsidRPr="00475112" w:rsidRDefault="00076F7F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DOKUMENT NALEŻY </w:t>
      </w:r>
      <w:r w:rsidR="00565B6A"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OPATRZYĆ KWALIFIKOWANYM PODPISEM ELEKTRONICZNYM, PODPISEM ZAUFANYM LUB PODPISEM OSOBISTYM.</w:t>
      </w:r>
    </w:p>
    <w:p w14:paraId="014821FD" w14:textId="1342F281" w:rsidR="003D5E7E" w:rsidRPr="00475112" w:rsidRDefault="00565B6A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UWAGA! </w:t>
      </w:r>
      <w:r w:rsidR="00782141"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475112" w:rsidSect="003D5E7E">
      <w:headerReference w:type="default" r:id="rId11"/>
      <w:footerReference w:type="default" r:id="rId12"/>
      <w:headerReference w:type="first" r:id="rId13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B908C" w14:textId="77777777" w:rsidR="001C6062" w:rsidRDefault="001C6062" w:rsidP="00597E0F">
      <w:pPr>
        <w:spacing w:after="0" w:line="240" w:lineRule="auto"/>
      </w:pPr>
      <w:r>
        <w:separator/>
      </w:r>
    </w:p>
  </w:endnote>
  <w:endnote w:type="continuationSeparator" w:id="0">
    <w:p w14:paraId="2EA0A74D" w14:textId="77777777" w:rsidR="001C6062" w:rsidRDefault="001C6062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ItalicMT">
    <w:altName w:val="Times New Roman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D7DD0" w14:textId="77777777" w:rsidR="001C6062" w:rsidRDefault="001C6062" w:rsidP="00597E0F">
      <w:pPr>
        <w:spacing w:after="0" w:line="240" w:lineRule="auto"/>
      </w:pPr>
      <w:r>
        <w:separator/>
      </w:r>
    </w:p>
  </w:footnote>
  <w:footnote w:type="continuationSeparator" w:id="0">
    <w:p w14:paraId="2D6013DC" w14:textId="77777777" w:rsidR="001C6062" w:rsidRDefault="001C6062" w:rsidP="00597E0F">
      <w:pPr>
        <w:spacing w:after="0" w:line="240" w:lineRule="auto"/>
      </w:pPr>
      <w:r>
        <w:continuationSeparator/>
      </w:r>
    </w:p>
  </w:footnote>
  <w:footnote w:id="1">
    <w:p w14:paraId="17D620AC" w14:textId="77777777" w:rsidR="0029036C" w:rsidRDefault="0029036C" w:rsidP="0029036C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7E9A46EF" w14:textId="77777777" w:rsidR="00CD5900" w:rsidRDefault="00CD5900" w:rsidP="00CD59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7FA03B34" w14:textId="77777777" w:rsidR="00CD5900" w:rsidRDefault="00CD5900" w:rsidP="00CD590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410C27D0" w14:textId="77777777" w:rsidR="00CD5900" w:rsidRDefault="00CD5900" w:rsidP="00CD59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AB96" w14:textId="77777777" w:rsidR="007F34B3" w:rsidRPr="00AF7577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325AA856" w:rsidR="007F34B3" w:rsidRPr="00AF7577" w:rsidRDefault="007F34B3" w:rsidP="007F34B3">
    <w:pPr>
      <w:pStyle w:val="Nagwek"/>
      <w:rPr>
        <w:rFonts w:cs="Calibri"/>
        <w:b/>
        <w:sz w:val="18"/>
        <w:szCs w:val="18"/>
      </w:rPr>
    </w:pPr>
    <w:r w:rsidRPr="00AF7577">
      <w:rPr>
        <w:rFonts w:cs="Calibri"/>
        <w:b/>
        <w:sz w:val="18"/>
        <w:szCs w:val="18"/>
      </w:rPr>
      <w:t>Nr postępowania</w:t>
    </w:r>
    <w:r w:rsidR="00CE503E" w:rsidRPr="00AF7577">
      <w:rPr>
        <w:rFonts w:cs="Calibri"/>
        <w:b/>
        <w:sz w:val="18"/>
        <w:szCs w:val="18"/>
      </w:rPr>
      <w:t xml:space="preserve"> </w:t>
    </w:r>
    <w:r w:rsidR="00AF7577" w:rsidRPr="00AF7577">
      <w:rPr>
        <w:rFonts w:cs="Calibri"/>
        <w:b/>
        <w:sz w:val="18"/>
        <w:szCs w:val="18"/>
      </w:rPr>
      <w:t>16</w:t>
    </w:r>
    <w:r w:rsidR="00CF0D18" w:rsidRPr="00AF7577">
      <w:rPr>
        <w:rFonts w:cs="Calibri"/>
        <w:b/>
        <w:sz w:val="18"/>
        <w:szCs w:val="18"/>
      </w:rPr>
      <w:t>.</w:t>
    </w:r>
    <w:r w:rsidRPr="00AF7577">
      <w:rPr>
        <w:rFonts w:cs="Calibri"/>
        <w:b/>
        <w:sz w:val="18"/>
        <w:szCs w:val="18"/>
      </w:rPr>
      <w:t>T</w:t>
    </w:r>
    <w:r w:rsidR="00CF0D18" w:rsidRPr="00AF7577">
      <w:rPr>
        <w:rFonts w:cs="Calibri"/>
        <w:b/>
        <w:sz w:val="18"/>
        <w:szCs w:val="18"/>
      </w:rPr>
      <w:t>.</w:t>
    </w:r>
    <w:r w:rsidRPr="00AF7577">
      <w:rPr>
        <w:rFonts w:cs="Calibri"/>
        <w:b/>
        <w:sz w:val="18"/>
        <w:szCs w:val="18"/>
      </w:rPr>
      <w:t>202</w:t>
    </w:r>
    <w:r w:rsidR="00CF0D18" w:rsidRPr="00AF7577">
      <w:rPr>
        <w:rFonts w:cs="Calibri"/>
        <w:b/>
        <w:sz w:val="18"/>
        <w:szCs w:val="18"/>
      </w:rPr>
      <w:t>3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94B08F02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EC16874C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3B08F894"/>
    <w:lvl w:ilvl="0" w:tplc="EF926D5C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7C60AE"/>
    <w:multiLevelType w:val="hybridMultilevel"/>
    <w:tmpl w:val="61825756"/>
    <w:lvl w:ilvl="0" w:tplc="CBCCE8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695894">
    <w:abstractNumId w:val="73"/>
  </w:num>
  <w:num w:numId="2" w16cid:durableId="92551608">
    <w:abstractNumId w:val="39"/>
  </w:num>
  <w:num w:numId="3" w16cid:durableId="1051688214">
    <w:abstractNumId w:val="66"/>
  </w:num>
  <w:num w:numId="4" w16cid:durableId="2027174633">
    <w:abstractNumId w:val="50"/>
  </w:num>
  <w:num w:numId="5" w16cid:durableId="703405009">
    <w:abstractNumId w:val="47"/>
  </w:num>
  <w:num w:numId="6" w16cid:durableId="1734232882">
    <w:abstractNumId w:val="81"/>
  </w:num>
  <w:num w:numId="7" w16cid:durableId="555971322">
    <w:abstractNumId w:val="19"/>
  </w:num>
  <w:num w:numId="8" w16cid:durableId="1033726274">
    <w:abstractNumId w:val="53"/>
  </w:num>
  <w:num w:numId="9" w16cid:durableId="403378360">
    <w:abstractNumId w:val="0"/>
  </w:num>
  <w:num w:numId="10" w16cid:durableId="1623924230">
    <w:abstractNumId w:val="1"/>
  </w:num>
  <w:num w:numId="11" w16cid:durableId="1465850256">
    <w:abstractNumId w:val="2"/>
  </w:num>
  <w:num w:numId="12" w16cid:durableId="1719085925">
    <w:abstractNumId w:val="3"/>
  </w:num>
  <w:num w:numId="13" w16cid:durableId="1130318187">
    <w:abstractNumId w:val="4"/>
  </w:num>
  <w:num w:numId="14" w16cid:durableId="1859806792">
    <w:abstractNumId w:val="7"/>
  </w:num>
  <w:num w:numId="15" w16cid:durableId="97602238">
    <w:abstractNumId w:val="9"/>
  </w:num>
  <w:num w:numId="16" w16cid:durableId="664209784">
    <w:abstractNumId w:val="10"/>
  </w:num>
  <w:num w:numId="17" w16cid:durableId="1394042785">
    <w:abstractNumId w:val="11"/>
  </w:num>
  <w:num w:numId="18" w16cid:durableId="1611543744">
    <w:abstractNumId w:val="12"/>
  </w:num>
  <w:num w:numId="19" w16cid:durableId="813640941">
    <w:abstractNumId w:val="16"/>
  </w:num>
  <w:num w:numId="20" w16cid:durableId="786965490">
    <w:abstractNumId w:val="17"/>
  </w:num>
  <w:num w:numId="21" w16cid:durableId="1187015557">
    <w:abstractNumId w:val="18"/>
  </w:num>
  <w:num w:numId="22" w16cid:durableId="513156827">
    <w:abstractNumId w:val="20"/>
  </w:num>
  <w:num w:numId="23" w16cid:durableId="1633825680">
    <w:abstractNumId w:val="21"/>
  </w:num>
  <w:num w:numId="24" w16cid:durableId="1312515018">
    <w:abstractNumId w:val="22"/>
  </w:num>
  <w:num w:numId="25" w16cid:durableId="222835483">
    <w:abstractNumId w:val="23"/>
  </w:num>
  <w:num w:numId="26" w16cid:durableId="1365129910">
    <w:abstractNumId w:val="24"/>
  </w:num>
  <w:num w:numId="27" w16cid:durableId="1771508491">
    <w:abstractNumId w:val="25"/>
  </w:num>
  <w:num w:numId="28" w16cid:durableId="398670927">
    <w:abstractNumId w:val="52"/>
  </w:num>
  <w:num w:numId="29" w16cid:durableId="757169225">
    <w:abstractNumId w:val="77"/>
  </w:num>
  <w:num w:numId="30" w16cid:durableId="780877444">
    <w:abstractNumId w:val="60"/>
  </w:num>
  <w:num w:numId="31" w16cid:durableId="1818304424">
    <w:abstractNumId w:val="63"/>
  </w:num>
  <w:num w:numId="32" w16cid:durableId="875309472">
    <w:abstractNumId w:val="35"/>
  </w:num>
  <w:num w:numId="33" w16cid:durableId="2019304033">
    <w:abstractNumId w:val="48"/>
  </w:num>
  <w:num w:numId="34" w16cid:durableId="1408383461">
    <w:abstractNumId w:val="74"/>
  </w:num>
  <w:num w:numId="35" w16cid:durableId="1818111481">
    <w:abstractNumId w:val="46"/>
  </w:num>
  <w:num w:numId="36" w16cid:durableId="837309305">
    <w:abstractNumId w:val="85"/>
  </w:num>
  <w:num w:numId="37" w16cid:durableId="1126198591">
    <w:abstractNumId w:val="58"/>
  </w:num>
  <w:num w:numId="38" w16cid:durableId="1711148773">
    <w:abstractNumId w:val="40"/>
  </w:num>
  <w:num w:numId="39" w16cid:durableId="81417933">
    <w:abstractNumId w:val="80"/>
  </w:num>
  <w:num w:numId="40" w16cid:durableId="1683583740">
    <w:abstractNumId w:val="71"/>
  </w:num>
  <w:num w:numId="41" w16cid:durableId="598148724">
    <w:abstractNumId w:val="36"/>
  </w:num>
  <w:num w:numId="42" w16cid:durableId="2000884125">
    <w:abstractNumId w:val="87"/>
  </w:num>
  <w:num w:numId="43" w16cid:durableId="1334334205">
    <w:abstractNumId w:val="82"/>
  </w:num>
  <w:num w:numId="44" w16cid:durableId="783158301">
    <w:abstractNumId w:val="45"/>
  </w:num>
  <w:num w:numId="45" w16cid:durableId="1340961553">
    <w:abstractNumId w:val="37"/>
  </w:num>
  <w:num w:numId="46" w16cid:durableId="681275316">
    <w:abstractNumId w:val="76"/>
  </w:num>
  <w:num w:numId="47" w16cid:durableId="1340350632">
    <w:abstractNumId w:val="69"/>
  </w:num>
  <w:num w:numId="48" w16cid:durableId="1049263489">
    <w:abstractNumId w:val="56"/>
  </w:num>
  <w:num w:numId="49" w16cid:durableId="240874816">
    <w:abstractNumId w:val="84"/>
  </w:num>
  <w:num w:numId="50" w16cid:durableId="1615214977">
    <w:abstractNumId w:val="59"/>
  </w:num>
  <w:num w:numId="51" w16cid:durableId="460735425">
    <w:abstractNumId w:val="38"/>
  </w:num>
  <w:num w:numId="52" w16cid:durableId="448620597">
    <w:abstractNumId w:val="51"/>
  </w:num>
  <w:num w:numId="53" w16cid:durableId="725110578">
    <w:abstractNumId w:val="89"/>
  </w:num>
  <w:num w:numId="54" w16cid:durableId="1939943366">
    <w:abstractNumId w:val="70"/>
  </w:num>
  <w:num w:numId="55" w16cid:durableId="1571384714">
    <w:abstractNumId w:val="65"/>
  </w:num>
  <w:num w:numId="56" w16cid:durableId="45689834">
    <w:abstractNumId w:val="68"/>
  </w:num>
  <w:num w:numId="57" w16cid:durableId="1103724265">
    <w:abstractNumId w:val="79"/>
  </w:num>
  <w:num w:numId="58" w16cid:durableId="1196694878">
    <w:abstractNumId w:val="41"/>
  </w:num>
  <w:num w:numId="59" w16cid:durableId="1871722044">
    <w:abstractNumId w:val="78"/>
  </w:num>
  <w:num w:numId="60" w16cid:durableId="1269653306">
    <w:abstractNumId w:val="88"/>
  </w:num>
  <w:num w:numId="61" w16cid:durableId="1098603473">
    <w:abstractNumId w:val="86"/>
  </w:num>
  <w:num w:numId="62" w16cid:durableId="646710664">
    <w:abstractNumId w:val="61"/>
  </w:num>
  <w:num w:numId="63" w16cid:durableId="168523506">
    <w:abstractNumId w:val="67"/>
  </w:num>
  <w:num w:numId="64" w16cid:durableId="1409380525">
    <w:abstractNumId w:val="44"/>
  </w:num>
  <w:num w:numId="65" w16cid:durableId="918903852">
    <w:abstractNumId w:val="43"/>
  </w:num>
  <w:num w:numId="66" w16cid:durableId="1750880831">
    <w:abstractNumId w:val="54"/>
  </w:num>
  <w:num w:numId="67" w16cid:durableId="1120876572">
    <w:abstractNumId w:val="55"/>
  </w:num>
  <w:num w:numId="68" w16cid:durableId="774446388">
    <w:abstractNumId w:val="75"/>
  </w:num>
  <w:num w:numId="69" w16cid:durableId="1175878119">
    <w:abstractNumId w:val="64"/>
  </w:num>
  <w:num w:numId="70" w16cid:durableId="315571789">
    <w:abstractNumId w:val="49"/>
  </w:num>
  <w:num w:numId="71" w16cid:durableId="868109756">
    <w:abstractNumId w:val="42"/>
  </w:num>
  <w:num w:numId="72" w16cid:durableId="8174555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6E22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A6C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7B7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3E77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54D"/>
    <w:rsid w:val="00142C5B"/>
    <w:rsid w:val="00143B79"/>
    <w:rsid w:val="00143F74"/>
    <w:rsid w:val="001441BC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06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BE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36C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2B77"/>
    <w:rsid w:val="002C34B6"/>
    <w:rsid w:val="002C39AE"/>
    <w:rsid w:val="002C3D38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095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3D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17BAE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112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1E40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042C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0D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28AD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2C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59F1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6EF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061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514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1A4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79"/>
    <w:rsid w:val="007932A3"/>
    <w:rsid w:val="007936BD"/>
    <w:rsid w:val="00793B18"/>
    <w:rsid w:val="00793BC9"/>
    <w:rsid w:val="00794856"/>
    <w:rsid w:val="00795391"/>
    <w:rsid w:val="0079636D"/>
    <w:rsid w:val="0079655A"/>
    <w:rsid w:val="00797687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0A24"/>
    <w:rsid w:val="007F150C"/>
    <w:rsid w:val="007F1A15"/>
    <w:rsid w:val="007F1E62"/>
    <w:rsid w:val="007F2AA2"/>
    <w:rsid w:val="007F2CA6"/>
    <w:rsid w:val="007F2D8D"/>
    <w:rsid w:val="007F3189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D9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24E4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6C6C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05C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4AC3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21C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47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3DE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225D"/>
    <w:rsid w:val="00A32CC0"/>
    <w:rsid w:val="00A34AD0"/>
    <w:rsid w:val="00A34FF0"/>
    <w:rsid w:val="00A35116"/>
    <w:rsid w:val="00A352F1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5F90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77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35E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A1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506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823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A764D"/>
    <w:rsid w:val="00BB0218"/>
    <w:rsid w:val="00BB0552"/>
    <w:rsid w:val="00BB0E0F"/>
    <w:rsid w:val="00BB0F91"/>
    <w:rsid w:val="00BB137E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C64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56F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42A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5900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03E"/>
    <w:rsid w:val="00CE5E59"/>
    <w:rsid w:val="00CE66EC"/>
    <w:rsid w:val="00CE6B4F"/>
    <w:rsid w:val="00CE7916"/>
    <w:rsid w:val="00CF054B"/>
    <w:rsid w:val="00CF0D18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1D59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9D7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9ED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02"/>
    <w:rsid w:val="00E5172C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3F32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503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650"/>
    <w:rsid w:val="00ED4BC8"/>
    <w:rsid w:val="00ED52B5"/>
    <w:rsid w:val="00ED5A93"/>
    <w:rsid w:val="00ED5BBC"/>
    <w:rsid w:val="00ED605E"/>
    <w:rsid w:val="00ED70A4"/>
    <w:rsid w:val="00ED7504"/>
    <w:rsid w:val="00ED7D8A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5D6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0F7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5D1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2F3A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3709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6B2C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F3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F3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western">
    <w:name w:val="western"/>
    <w:basedOn w:val="Normalny"/>
    <w:rsid w:val="00F82F3A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b/>
      <w:bCs/>
      <w:i/>
      <w:iCs/>
      <w:sz w:val="24"/>
      <w:szCs w:val="24"/>
      <w:lang w:eastAsia="pl-PL"/>
    </w:rPr>
  </w:style>
  <w:style w:type="paragraph" w:customStyle="1" w:styleId="Tytu1">
    <w:name w:val="Tytuł1"/>
    <w:basedOn w:val="Normalny"/>
    <w:rsid w:val="00ED7D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styleId="Zwykytekst">
    <w:name w:val="Plain Text"/>
    <w:basedOn w:val="Normalny"/>
    <w:link w:val="ZwykytekstZnak"/>
    <w:rsid w:val="004C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C570D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2950</TotalTime>
  <Pages>3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14</cp:revision>
  <cp:lastPrinted>2020-08-06T13:47:00Z</cp:lastPrinted>
  <dcterms:created xsi:type="dcterms:W3CDTF">2020-04-27T20:49:00Z</dcterms:created>
  <dcterms:modified xsi:type="dcterms:W3CDTF">2023-10-10T11:09:00Z</dcterms:modified>
</cp:coreProperties>
</file>