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B8FC" w14:textId="029B8684" w:rsidR="00E35F8F" w:rsidRPr="00377324" w:rsidRDefault="00362735" w:rsidP="00A72EAF">
      <w:pPr>
        <w:rPr>
          <w:b/>
        </w:rPr>
      </w:pPr>
      <w:r>
        <w:rPr>
          <w:b/>
        </w:rPr>
        <w:t>Z</w:t>
      </w:r>
      <w:r w:rsidR="00377324" w:rsidRPr="00377324">
        <w:rPr>
          <w:b/>
        </w:rPr>
        <w:t>ałącznik nr 1 do SWZ</w:t>
      </w:r>
    </w:p>
    <w:p w14:paraId="11FB8C04" w14:textId="77777777" w:rsidR="003B784D" w:rsidRDefault="00184EFC" w:rsidP="00A72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7A374194" w14:textId="77777777" w:rsidR="00CF2678" w:rsidRDefault="00CF2678" w:rsidP="00A72EAF">
      <w:pPr>
        <w:pStyle w:val="Akapitzlist"/>
        <w:spacing w:after="0" w:line="24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7EE1736" w14:textId="77777777" w:rsidR="007F34B3" w:rsidRDefault="007F34B3" w:rsidP="00A72EAF">
      <w:pPr>
        <w:spacing w:after="0" w:line="240" w:lineRule="auto"/>
        <w:rPr>
          <w:b/>
        </w:rPr>
      </w:pPr>
    </w:p>
    <w:p w14:paraId="34DBB996" w14:textId="5D6FDFEB" w:rsidR="00CF2678" w:rsidRPr="00CF2678" w:rsidRDefault="007F34B3" w:rsidP="00A72EAF">
      <w:pPr>
        <w:spacing w:after="0" w:line="240" w:lineRule="auto"/>
        <w:rPr>
          <w:b/>
        </w:rPr>
      </w:pPr>
      <w:r>
        <w:rPr>
          <w:b/>
        </w:rPr>
        <w:t>Przedsiębiorstwo Gospodarki Komunalnej Spółka z o.o.</w:t>
      </w:r>
    </w:p>
    <w:p w14:paraId="52D1E280" w14:textId="77777777" w:rsidR="007F34B3" w:rsidRDefault="00CF2678" w:rsidP="00A72EAF">
      <w:pPr>
        <w:spacing w:after="0" w:line="240" w:lineRule="auto"/>
      </w:pPr>
      <w:r w:rsidRPr="00CF2678">
        <w:t xml:space="preserve">ul. </w:t>
      </w:r>
      <w:r w:rsidR="007F34B3">
        <w:t>Szczecińska 112</w:t>
      </w:r>
    </w:p>
    <w:p w14:paraId="66DDECF7" w14:textId="0891C62C" w:rsidR="00A72EAF" w:rsidRDefault="00CF2678" w:rsidP="00A72EAF">
      <w:pPr>
        <w:spacing w:after="0" w:line="240" w:lineRule="auto"/>
      </w:pPr>
      <w:r w:rsidRPr="00CF2678">
        <w:t>76-200 Słupsk</w:t>
      </w:r>
    </w:p>
    <w:p w14:paraId="5D847318" w14:textId="1CB4CF47" w:rsidR="008528F2" w:rsidRPr="009872E2" w:rsidRDefault="008528F2" w:rsidP="00A72EAF">
      <w:pPr>
        <w:spacing w:after="0" w:line="240" w:lineRule="auto"/>
      </w:pPr>
      <w:r w:rsidRPr="009872E2">
        <w:t xml:space="preserve">Adres e-mail: </w:t>
      </w:r>
      <w:hyperlink r:id="rId8" w:history="1">
        <w:r w:rsidR="007F34B3" w:rsidRPr="009872E2">
          <w:rPr>
            <w:rStyle w:val="Hipercze"/>
          </w:rPr>
          <w:t>przetarg@pgkslupsk.pl</w:t>
        </w:r>
      </w:hyperlink>
      <w:r w:rsidR="007F34B3" w:rsidRPr="009872E2">
        <w:rPr>
          <w:rStyle w:val="Hipercze"/>
        </w:rPr>
        <w:t xml:space="preserve"> </w:t>
      </w:r>
      <w:r w:rsidRPr="009872E2">
        <w:t xml:space="preserve"> </w:t>
      </w:r>
    </w:p>
    <w:p w14:paraId="2DEB8E48" w14:textId="77777777" w:rsidR="008528F2" w:rsidRDefault="008528F2" w:rsidP="00A72EAF">
      <w:pPr>
        <w:spacing w:after="0" w:line="240" w:lineRule="auto"/>
      </w:pPr>
      <w:r>
        <w:t xml:space="preserve">Platforma zakupowa: </w:t>
      </w:r>
    </w:p>
    <w:p w14:paraId="0F1E0E22" w14:textId="2A49CB60" w:rsidR="008528F2" w:rsidRPr="00360D8A" w:rsidRDefault="00EA620F" w:rsidP="00A72EAF">
      <w:pPr>
        <w:spacing w:after="0" w:line="240" w:lineRule="auto"/>
      </w:pPr>
      <w:hyperlink r:id="rId9" w:history="1">
        <w:r w:rsidR="007F34B3" w:rsidRPr="00360D8A">
          <w:rPr>
            <w:rStyle w:val="Hipercze"/>
          </w:rPr>
          <w:t>https://platformazakupowa.pl/pn/pgkslupsk</w:t>
        </w:r>
      </w:hyperlink>
    </w:p>
    <w:p w14:paraId="68BFFF6F" w14:textId="0F10F29D" w:rsidR="008528F2" w:rsidRPr="00CF2678" w:rsidRDefault="008528F2" w:rsidP="00A72EAF">
      <w:pPr>
        <w:pStyle w:val="Akapitzlist"/>
        <w:spacing w:after="0" w:line="240" w:lineRule="auto"/>
        <w:ind w:left="4962"/>
      </w:pPr>
    </w:p>
    <w:p w14:paraId="52FDAD94" w14:textId="77777777" w:rsidR="005B268A" w:rsidRDefault="000576F2" w:rsidP="00A72EAF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</w:t>
      </w:r>
      <w:r w:rsidR="00CF2678" w:rsidRPr="00CF2678">
        <w:rPr>
          <w:b/>
          <w:u w:val="single"/>
        </w:rPr>
        <w:t>a:</w:t>
      </w:r>
    </w:p>
    <w:p w14:paraId="0AAF38C2" w14:textId="1D8F9791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25DC2BDD" w14:textId="77777777" w:rsidR="009574F3" w:rsidRDefault="009574F3" w:rsidP="00A72EAF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________________________________________________________________________________________</w:t>
      </w:r>
    </w:p>
    <w:p w14:paraId="68F8E566" w14:textId="7D7C552A" w:rsidR="00CF2678" w:rsidRPr="00CF2678" w:rsidRDefault="00CF2678" w:rsidP="00A72EAF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F8563B4" w14:textId="3EE8D5AC" w:rsidR="00CF2678" w:rsidRPr="00CF2678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797687">
        <w:rPr>
          <w:rFonts w:ascii="Calibri" w:eastAsia="Times New Roman" w:hAnsi="Calibri" w:cs="Calibri"/>
          <w:kern w:val="3"/>
          <w:lang w:eastAsia="pl-PL" w:bidi="hi-IN"/>
        </w:rPr>
        <w:t>________________________</w:t>
      </w:r>
    </w:p>
    <w:p w14:paraId="2B4ECE94" w14:textId="77777777" w:rsidR="00CF2678" w:rsidRPr="00CF2678" w:rsidRDefault="00CF2678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7A689E84" w14:textId="3E96B739" w:rsid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lang w:eastAsia="pl-PL" w:bidi="hi-IN"/>
        </w:rPr>
        <w:t>NIP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</w:t>
      </w:r>
      <w:r>
        <w:rPr>
          <w:rFonts w:ascii="Calibri" w:eastAsia="Times New Roman" w:hAnsi="Calibri" w:cs="Calibri"/>
          <w:kern w:val="3"/>
          <w:lang w:eastAsia="pl-PL" w:bidi="hi-IN"/>
        </w:rPr>
        <w:tab/>
        <w:t xml:space="preserve">     </w:t>
      </w:r>
      <w:r w:rsidRPr="007F34B3">
        <w:rPr>
          <w:rFonts w:ascii="Calibri" w:eastAsia="Times New Roman" w:hAnsi="Calibri" w:cs="Calibri"/>
          <w:kern w:val="3"/>
          <w:lang w:eastAsia="pl-PL" w:bidi="hi-IN"/>
        </w:rPr>
        <w:t xml:space="preserve">REGON </w:t>
      </w:r>
      <w:r>
        <w:rPr>
          <w:rFonts w:ascii="Calibri" w:eastAsia="Times New Roman" w:hAnsi="Calibri" w:cs="Calibri"/>
          <w:kern w:val="3"/>
          <w:lang w:eastAsia="pl-PL" w:bidi="hi-IN"/>
        </w:rPr>
        <w:t>_________________________________________</w:t>
      </w:r>
    </w:p>
    <w:p w14:paraId="7310E0A7" w14:textId="77777777" w:rsidR="007F34B3" w:rsidRPr="00CF2678" w:rsidRDefault="007F34B3" w:rsidP="00A72EAF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44443E40" w14:textId="15749431" w:rsidR="007F34B3" w:rsidRDefault="007F34B3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Nr kont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a bankowego _______________________________________________________________________</w:t>
      </w:r>
    </w:p>
    <w:p w14:paraId="6A1A28C9" w14:textId="3E8B0131" w:rsidR="00CF2678" w:rsidRPr="007F34B3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 w:rsidR="00E52BE1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___________</w:t>
      </w:r>
      <w:r w:rsidR="007E66E9">
        <w:rPr>
          <w:rFonts w:ascii="Calibri" w:eastAsia="Times New Roman" w:hAnsi="Calibri" w:cs="Calibri"/>
          <w:kern w:val="3"/>
          <w:szCs w:val="24"/>
          <w:lang w:eastAsia="pl-PL" w:bidi="hi-IN"/>
        </w:rPr>
        <w:t>____</w:t>
      </w:r>
      <w:r w:rsidR="009574F3" w:rsidRPr="007F34B3">
        <w:rPr>
          <w:rFonts w:ascii="Calibri" w:eastAsia="Times New Roman" w:hAnsi="Calibri" w:cs="Calibri"/>
          <w:kern w:val="3"/>
          <w:szCs w:val="24"/>
          <w:lang w:eastAsia="pl-PL" w:bidi="hi-IN"/>
        </w:rPr>
        <w:t>________</w:t>
      </w:r>
    </w:p>
    <w:p w14:paraId="089B88CE" w14:textId="77777777" w:rsidR="00CF2678" w:rsidRPr="00CF2678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</w:pPr>
      <w:r w:rsidRPr="00CF2678">
        <w:rPr>
          <w:rFonts w:ascii="Calibri" w:eastAsia="Times New Roman" w:hAnsi="Calibri" w:cs="Calibri"/>
          <w:b/>
          <w:kern w:val="3"/>
          <w:sz w:val="17"/>
          <w:szCs w:val="17"/>
          <w:lang w:eastAsia="pl-PL" w:bidi="hi-IN"/>
        </w:rPr>
        <w:t>(w przypadku składania oferty przez podmioty występujące wspólnie podać nazwy (firmy) i dokładne adresy wszystkich podmiotów)</w:t>
      </w:r>
    </w:p>
    <w:p w14:paraId="7F5AFE04" w14:textId="3A841AD1" w:rsidR="00CF2678" w:rsidRDefault="00CF2678" w:rsidP="00A72EAF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 xml:space="preserve">Ja (My) niżej podpisany(-ni) </w:t>
      </w:r>
      <w:r w:rsidR="009574F3">
        <w:rPr>
          <w:rFonts w:ascii="Calibri" w:eastAsia="Times New Roman" w:hAnsi="Calibri" w:cs="Calibri"/>
          <w:color w:val="auto"/>
          <w:lang w:eastAsia="pl-PL"/>
        </w:rPr>
        <w:t>_______________________________________________</w:t>
      </w:r>
    </w:p>
    <w:p w14:paraId="60CFD563" w14:textId="77777777" w:rsidR="007D2A2B" w:rsidRPr="00CF2678" w:rsidRDefault="00CF2678" w:rsidP="00A72EAF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03A3393" w14:textId="77777777" w:rsidR="00BC3DB7" w:rsidRDefault="00BC3DB7" w:rsidP="00A72EAF">
      <w:pPr>
        <w:pStyle w:val="Akapitzlist"/>
        <w:spacing w:after="0" w:line="240" w:lineRule="auto"/>
        <w:ind w:left="1080"/>
      </w:pPr>
    </w:p>
    <w:p w14:paraId="73D9447F" w14:textId="0EFE5AEC" w:rsidR="00A75FA0" w:rsidRDefault="00CF2678" w:rsidP="007F34B3">
      <w:pPr>
        <w:spacing w:after="0" w:line="240" w:lineRule="auto"/>
        <w:jc w:val="both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trybie podstawowym bez negocjacji, o którym mowa w art. 275 pkt 1 ustawy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 w:rsidR="008528F2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proofErr w:type="spellStart"/>
      <w:r w:rsidR="008528F2" w:rsidRPr="00BA764D">
        <w:rPr>
          <w:rFonts w:ascii="Calibri" w:eastAsia="Times New Roman" w:hAnsi="Calibri" w:cs="Calibri"/>
          <w:kern w:val="3"/>
          <w:lang w:eastAsia="pl-PL" w:bidi="hi-IN"/>
        </w:rPr>
        <w:t>Pzp</w:t>
      </w:r>
      <w:proofErr w:type="spellEnd"/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="00A60528" w:rsidRPr="00BA764D">
        <w:rPr>
          <w:rFonts w:ascii="Calibri" w:eastAsia="Calibri" w:hAnsi="Calibri" w:cs="Calibri"/>
          <w:color w:val="00000A"/>
        </w:rPr>
        <w:t xml:space="preserve">wykonanie </w:t>
      </w:r>
      <w:r w:rsidR="000827B7">
        <w:rPr>
          <w:rFonts w:ascii="Calibri" w:eastAsia="Calibri" w:hAnsi="Calibri" w:cs="Calibri"/>
          <w:color w:val="00000A"/>
        </w:rPr>
        <w:t>usługi</w:t>
      </w:r>
      <w:r w:rsidR="008528F2" w:rsidRPr="00BA764D">
        <w:rPr>
          <w:rFonts w:ascii="Calibri" w:eastAsia="Calibri" w:hAnsi="Calibri" w:cs="Calibri"/>
          <w:color w:val="00000A"/>
        </w:rPr>
        <w:t xml:space="preserve"> </w:t>
      </w:r>
      <w:r w:rsidR="00A60528" w:rsidRPr="00BA764D">
        <w:rPr>
          <w:rFonts w:ascii="Calibri" w:eastAsia="Calibri" w:hAnsi="Calibri" w:cs="Calibri"/>
          <w:color w:val="00000A"/>
        </w:rPr>
        <w:t>pn.</w:t>
      </w:r>
      <w:r w:rsidR="00A60528" w:rsidRPr="00BA764D">
        <w:rPr>
          <w:rFonts w:ascii="Calibri" w:eastAsia="Calibri" w:hAnsi="Calibri" w:cs="Calibri"/>
          <w:b/>
          <w:bCs/>
          <w:color w:val="00000A"/>
        </w:rPr>
        <w:t xml:space="preserve"> „</w:t>
      </w:r>
      <w:r w:rsidR="00FF604E">
        <w:rPr>
          <w:rFonts w:ascii="Calibri" w:eastAsia="Calibri" w:hAnsi="Calibri" w:cs="Calibri"/>
          <w:b/>
          <w:bCs/>
          <w:color w:val="00000A"/>
        </w:rPr>
        <w:t>Odbiór i z</w:t>
      </w:r>
      <w:r w:rsidR="00E210B2">
        <w:rPr>
          <w:rFonts w:eastAsia="Cambria"/>
          <w:b/>
          <w:bCs/>
        </w:rPr>
        <w:t xml:space="preserve">agospodarowanie odpadów </w:t>
      </w:r>
      <w:r w:rsidR="00FF604E">
        <w:rPr>
          <w:b/>
          <w:bCs/>
        </w:rPr>
        <w:t>poprodukcyjnych frakcji palnej</w:t>
      </w:r>
      <w:r w:rsidR="00E210B2">
        <w:rPr>
          <w:b/>
          <w:bCs/>
        </w:rPr>
        <w:t xml:space="preserve"> </w:t>
      </w:r>
      <w:r w:rsidR="00E210B2">
        <w:rPr>
          <w:rFonts w:eastAsia="TimesNewRomanPS-ItalicMT"/>
          <w:b/>
          <w:bCs/>
        </w:rPr>
        <w:t>w okresie 12 miesięcy od dnia podpisania umowy</w:t>
      </w:r>
      <w:r w:rsidR="00BA764D" w:rsidRPr="00BA764D">
        <w:rPr>
          <w:rFonts w:eastAsia="Cambria" w:cs="Calibri"/>
          <w:b/>
          <w:bCs/>
        </w:rPr>
        <w:t>”</w:t>
      </w:r>
      <w:r w:rsidRPr="00BA764D">
        <w:rPr>
          <w:rFonts w:ascii="Calibri" w:eastAsia="SimSun" w:hAnsi="Calibri" w:cs="Calibri"/>
          <w:kern w:val="3"/>
          <w:lang w:eastAsia="zh-CN" w:bidi="hi-IN"/>
        </w:rPr>
        <w:t>,</w:t>
      </w:r>
      <w:r w:rsidRPr="00BA764D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 w:rsidR="00B875F4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pl-PL" w:bidi="hi-IN"/>
        </w:rPr>
        <w:t xml:space="preserve">opublikowanym w Biuletynie Zamówień Publicznych oraz na stronie internetowej </w:t>
      </w:r>
      <w:r w:rsidR="00BB0552" w:rsidRPr="00BA764D"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B235E8" w:rsidRPr="00BA764D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10" w:history="1">
        <w:r w:rsidR="007F34B3" w:rsidRPr="00BA764D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http://platformazakupowa.pl/pn/pgkslupsk</w:t>
        </w:r>
      </w:hyperlink>
      <w:r w:rsidRPr="00BA764D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BA764D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BA764D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35C4CC2D" w14:textId="2C178D6C" w:rsidR="003635FE" w:rsidRPr="00B875F4" w:rsidRDefault="003635FE" w:rsidP="00E210B2">
      <w:pPr>
        <w:spacing w:after="0" w:line="240" w:lineRule="auto"/>
        <w:jc w:val="center"/>
        <w:rPr>
          <w:rFonts w:ascii="Calibri" w:eastAsia="Calibri" w:hAnsi="Calibri" w:cs="Calibri"/>
          <w:b/>
          <w:bCs/>
          <w:color w:val="00000A"/>
        </w:rPr>
      </w:pPr>
    </w:p>
    <w:p w14:paraId="7125C1E2" w14:textId="04CFCCD8" w:rsidR="004706E5" w:rsidRPr="007D2787" w:rsidRDefault="00FF604E" w:rsidP="00E124DD">
      <w:pPr>
        <w:pStyle w:val="Akapitzlist"/>
        <w:numPr>
          <w:ilvl w:val="0"/>
          <w:numId w:val="6"/>
        </w:numPr>
        <w:spacing w:after="0" w:line="240" w:lineRule="auto"/>
        <w:jc w:val="both"/>
        <w:rPr>
          <w:b/>
          <w:sz w:val="20"/>
          <w:szCs w:val="20"/>
        </w:rPr>
      </w:pPr>
      <w:r>
        <w:rPr>
          <w:rFonts w:eastAsia="Cambria" w:cs="Calibri"/>
          <w:b/>
          <w:bCs/>
        </w:rPr>
        <w:t>Odbiór i z</w:t>
      </w:r>
      <w:r w:rsidR="00BA764D" w:rsidRPr="00BA764D">
        <w:rPr>
          <w:rFonts w:eastAsia="Cambria" w:cs="Calibri"/>
          <w:b/>
          <w:bCs/>
        </w:rPr>
        <w:t>a</w:t>
      </w:r>
      <w:r w:rsidR="00F82F3A">
        <w:rPr>
          <w:rFonts w:eastAsia="Cambria" w:cs="Calibri"/>
          <w:b/>
          <w:bCs/>
        </w:rPr>
        <w:t xml:space="preserve">gospodarowanie odpadów </w:t>
      </w:r>
      <w:r>
        <w:rPr>
          <w:rFonts w:eastAsia="Cambria" w:cs="Calibri"/>
          <w:b/>
          <w:bCs/>
        </w:rPr>
        <w:t>poprodukcyjnych frakcji palnej</w:t>
      </w:r>
      <w:r w:rsidR="00BA764D" w:rsidRPr="00BA764D">
        <w:rPr>
          <w:rFonts w:eastAsia="Cambria" w:cs="Calibri"/>
          <w:b/>
          <w:bCs/>
        </w:rPr>
        <w:t>:</w:t>
      </w:r>
    </w:p>
    <w:p w14:paraId="657CB46A" w14:textId="77777777" w:rsidR="007D2787" w:rsidRPr="00BA764D" w:rsidRDefault="007D2787" w:rsidP="007D2787">
      <w:pPr>
        <w:pStyle w:val="Akapitzlist"/>
        <w:spacing w:after="0" w:line="240" w:lineRule="auto"/>
        <w:ind w:left="360"/>
        <w:jc w:val="both"/>
        <w:rPr>
          <w:b/>
          <w:sz w:val="20"/>
          <w:szCs w:val="20"/>
        </w:rPr>
      </w:pPr>
    </w:p>
    <w:p w14:paraId="20C8240A" w14:textId="3B230429" w:rsidR="00911CC9" w:rsidRPr="0058162D" w:rsidRDefault="00A75FA0" w:rsidP="00E124DD">
      <w:pPr>
        <w:pStyle w:val="Akapitzlist"/>
        <w:numPr>
          <w:ilvl w:val="2"/>
          <w:numId w:val="1"/>
        </w:numPr>
        <w:spacing w:after="120" w:line="240" w:lineRule="auto"/>
        <w:ind w:left="567" w:hanging="283"/>
        <w:rPr>
          <w:b/>
        </w:rPr>
      </w:pPr>
      <w:bookmarkStart w:id="0" w:name="_Hlk9242176"/>
      <w:bookmarkStart w:id="1" w:name="_Hlk46391371"/>
      <w:r w:rsidRPr="00A75FA0">
        <w:t>wykonam(-y) przedmiot zamówienia za cenę:</w:t>
      </w:r>
    </w:p>
    <w:tbl>
      <w:tblPr>
        <w:tblW w:w="5000" w:type="pct"/>
        <w:tblCellSpacing w:w="7" w:type="dxa"/>
        <w:tblInd w:w="-8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622"/>
        <w:gridCol w:w="552"/>
        <w:gridCol w:w="984"/>
        <w:gridCol w:w="1174"/>
        <w:gridCol w:w="1411"/>
        <w:gridCol w:w="754"/>
        <w:gridCol w:w="908"/>
        <w:gridCol w:w="2325"/>
      </w:tblGrid>
      <w:tr w:rsidR="00FF604E" w:rsidRPr="008E0C6A" w14:paraId="3E2820E3" w14:textId="77777777" w:rsidTr="003776DD">
        <w:trPr>
          <w:trHeight w:val="469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bookmarkEnd w:id="0"/>
          <w:p w14:paraId="119D4461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Przedmiot zamówienia</w:t>
            </w: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5954F5BC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J.m.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2B64057D" w14:textId="77777777" w:rsidR="00F82F3A" w:rsidRPr="00F82F3A" w:rsidRDefault="00F82F3A" w:rsidP="00F82F3A">
            <w:pPr>
              <w:pStyle w:val="Nagwek4"/>
              <w:spacing w:line="264" w:lineRule="auto"/>
              <w:jc w:val="center"/>
              <w:rPr>
                <w:rFonts w:ascii="Bookman Old Style" w:hAnsi="Bookman Old Style" w:cs="Arial"/>
                <w:b/>
                <w:bCs/>
                <w:i w:val="0"/>
                <w:iCs w:val="0"/>
                <w:sz w:val="14"/>
                <w:szCs w:val="10"/>
              </w:rPr>
            </w:pPr>
            <w:r w:rsidRPr="00F82F3A">
              <w:rPr>
                <w:rFonts w:ascii="Bookman Old Style" w:hAnsi="Bookman Old Style" w:cs="Arial"/>
                <w:b/>
                <w:bCs/>
                <w:i w:val="0"/>
                <w:iCs w:val="0"/>
                <w:color w:val="auto"/>
                <w:sz w:val="14"/>
                <w:szCs w:val="10"/>
              </w:rPr>
              <w:t>Ilość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7335E3C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Cena jednostkowa netto</w:t>
            </w: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48B2E4C2" w14:textId="77777777" w:rsidR="00F82F3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 xml:space="preserve">Wartość </w:t>
            </w:r>
          </w:p>
          <w:p w14:paraId="11FED2D3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netto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77EAB527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stawka VAT (%)</w:t>
            </w: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02348478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Kwota VAT</w:t>
            </w: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2F2F2" w:themeFill="background1" w:themeFillShade="F2"/>
            <w:vAlign w:val="center"/>
            <w:hideMark/>
          </w:tcPr>
          <w:p w14:paraId="33CAA744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Wartość brutto</w:t>
            </w:r>
          </w:p>
          <w:p w14:paraId="007FB3FA" w14:textId="77777777" w:rsidR="00F82F3A" w:rsidRPr="008E0C6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4"/>
                <w:szCs w:val="10"/>
              </w:rPr>
              <w:t>z VAT</w:t>
            </w:r>
          </w:p>
        </w:tc>
      </w:tr>
      <w:tr w:rsidR="00F82F3A" w:rsidRPr="008E0C6A" w14:paraId="18994E76" w14:textId="77777777" w:rsidTr="004A3A81">
        <w:trPr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4827E9B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1</w:t>
            </w: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D3FD2F4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2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48CC1E4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3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6F72D35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38E1AE0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</w:t>
            </w:r>
          </w:p>
          <w:p w14:paraId="3DA9EE4C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(3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x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4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B27BB2B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6</w:t>
            </w:r>
          </w:p>
          <w:p w14:paraId="7E442720" w14:textId="77777777" w:rsidR="00F82F3A" w:rsidRPr="008E0C6A" w:rsidRDefault="00F82F3A" w:rsidP="004A3A81">
            <w:pPr>
              <w:pStyle w:val="western"/>
              <w:keepNext/>
              <w:spacing w:before="0" w:beforeAutospacing="0" w:after="0" w:afterAutospacing="0"/>
              <w:jc w:val="center"/>
              <w:outlineLvl w:val="0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79DF3E8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7</w:t>
            </w:r>
          </w:p>
          <w:p w14:paraId="21A2D9BC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5x6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F87BB96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8</w:t>
            </w:r>
          </w:p>
          <w:p w14:paraId="153475D6" w14:textId="77777777" w:rsidR="00F82F3A" w:rsidRPr="008E0C6A" w:rsidRDefault="00F82F3A" w:rsidP="004A3A81">
            <w:pPr>
              <w:pStyle w:val="western"/>
              <w:spacing w:before="0" w:beforeAutospacing="0" w:after="0" w:afterAutospacing="0"/>
              <w:jc w:val="center"/>
              <w:rPr>
                <w:rFonts w:ascii="Bookman Old Style" w:hAnsi="Bookman Old Style"/>
                <w:b w:val="0"/>
                <w:bCs w:val="0"/>
                <w:i w:val="0"/>
                <w:iCs w:val="0"/>
                <w:sz w:val="12"/>
                <w:szCs w:val="20"/>
              </w:rPr>
            </w:pP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(</w:t>
            </w:r>
            <w:r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5+7</w:t>
            </w:r>
            <w:r w:rsidRPr="008E0C6A">
              <w:rPr>
                <w:rFonts w:ascii="Bookman Old Style" w:hAnsi="Bookman Old Style"/>
                <w:i w:val="0"/>
                <w:iCs w:val="0"/>
                <w:sz w:val="12"/>
                <w:szCs w:val="20"/>
              </w:rPr>
              <w:t>)</w:t>
            </w:r>
          </w:p>
        </w:tc>
      </w:tr>
      <w:tr w:rsidR="00F82F3A" w:rsidRPr="00E30B04" w14:paraId="482191D5" w14:textId="77777777" w:rsidTr="004A3A81">
        <w:trPr>
          <w:trHeight w:val="828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C63D5CA" w14:textId="3C035A5B" w:rsidR="00F82F3A" w:rsidRPr="00F82F3A" w:rsidRDefault="00FF604E" w:rsidP="004A3A81">
            <w:pPr>
              <w:pStyle w:val="western"/>
              <w:spacing w:before="0" w:beforeAutospacing="0" w:after="0" w:afterAutospacing="0" w:line="264" w:lineRule="auto"/>
              <w:jc w:val="left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Odbiór i z</w:t>
            </w:r>
            <w:r w:rsidR="00F82F3A"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agospodarowanie odpadów</w:t>
            </w:r>
            <w:r w:rsidR="00E210B2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poprodukcyjnych frakcji palnej.</w:t>
            </w:r>
          </w:p>
        </w:tc>
        <w:tc>
          <w:tcPr>
            <w:tcW w:w="28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D0D86D1" w14:textId="77777777" w:rsidR="00F82F3A" w:rsidRPr="00F82F3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Mg</w:t>
            </w:r>
          </w:p>
        </w:tc>
        <w:tc>
          <w:tcPr>
            <w:tcW w:w="50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AF9D0FF" w14:textId="519887FE" w:rsidR="00F82F3A" w:rsidRPr="00F82F3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1</w:t>
            </w:r>
            <w:r w:rsidR="00FF604E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.44</w:t>
            </w: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0</w:t>
            </w:r>
          </w:p>
        </w:tc>
        <w:tc>
          <w:tcPr>
            <w:tcW w:w="60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5CD3B501" w14:textId="77777777" w:rsidR="00F82F3A" w:rsidRPr="00F82F3A" w:rsidRDefault="00F82F3A" w:rsidP="004A3A81">
            <w:pPr>
              <w:pStyle w:val="western"/>
              <w:keepNext/>
              <w:spacing w:before="0" w:beforeAutospacing="0" w:after="0" w:afterAutospacing="0" w:line="264" w:lineRule="auto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7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0D3D6A2" w14:textId="77777777" w:rsidR="00F82F3A" w:rsidRPr="00F82F3A" w:rsidRDefault="00F82F3A" w:rsidP="004A3A81">
            <w:pPr>
              <w:pStyle w:val="western"/>
              <w:keepNext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9DDD494" w14:textId="77777777" w:rsidR="00F82F3A" w:rsidRPr="00F82F3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F82F3A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8</w:t>
            </w:r>
          </w:p>
        </w:tc>
        <w:tc>
          <w:tcPr>
            <w:tcW w:w="464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E30EF6E" w14:textId="77777777" w:rsidR="00F82F3A" w:rsidRPr="00F82F3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  <w:tc>
          <w:tcPr>
            <w:tcW w:w="1152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665E3B9B" w14:textId="77777777" w:rsidR="00F82F3A" w:rsidRPr="00F82F3A" w:rsidRDefault="00F82F3A" w:rsidP="004A3A81">
            <w:pPr>
              <w:pStyle w:val="western"/>
              <w:spacing w:before="0" w:beforeAutospacing="0" w:after="0" w:afterAutospacing="0" w:line="264" w:lineRule="auto"/>
              <w:jc w:val="center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</w:tc>
      </w:tr>
      <w:tr w:rsidR="00F82F3A" w:rsidRPr="00E532AF" w14:paraId="5409E315" w14:textId="77777777" w:rsidTr="004A3A81">
        <w:trPr>
          <w:trHeight w:val="413"/>
          <w:tblCellSpacing w:w="7" w:type="dxa"/>
        </w:trPr>
        <w:tc>
          <w:tcPr>
            <w:tcW w:w="825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4AE48121" w14:textId="77777777" w:rsidR="00F82F3A" w:rsidRPr="00E532AF" w:rsidRDefault="00F82F3A" w:rsidP="004A3A81">
            <w:pPr>
              <w:pStyle w:val="western"/>
              <w:spacing w:before="0" w:beforeAutospacing="0" w:after="0" w:afterAutospacing="0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B047C1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lastRenderedPageBreak/>
              <w:t>Słownie wartość brutto:</w:t>
            </w:r>
          </w:p>
        </w:tc>
        <w:tc>
          <w:tcPr>
            <w:tcW w:w="4154" w:type="pct"/>
            <w:gridSpan w:val="7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</w:tcPr>
          <w:p w14:paraId="3B3AA648" w14:textId="77777777" w:rsidR="00F82F3A" w:rsidRPr="00E532AF" w:rsidRDefault="00F82F3A" w:rsidP="004A3A81">
            <w:pPr>
              <w:pStyle w:val="western"/>
              <w:spacing w:before="0" w:beforeAutospacing="0" w:after="0" w:afterAutospacing="0"/>
              <w:ind w:right="162"/>
              <w:jc w:val="center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</w:p>
        </w:tc>
      </w:tr>
    </w:tbl>
    <w:p w14:paraId="715A23F6" w14:textId="77777777" w:rsidR="00FF604E" w:rsidRDefault="00FF604E" w:rsidP="00FF604E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p w14:paraId="4F64839F" w14:textId="6799928F" w:rsidR="00F6739A" w:rsidRPr="00F6739A" w:rsidRDefault="000D0EC4" w:rsidP="00F6739A">
      <w:pPr>
        <w:pStyle w:val="Akapitzlist"/>
        <w:numPr>
          <w:ilvl w:val="2"/>
          <w:numId w:val="1"/>
        </w:numPr>
        <w:spacing w:before="120" w:after="0" w:line="240" w:lineRule="auto"/>
        <w:ind w:left="567" w:hanging="283"/>
        <w:jc w:val="both"/>
        <w:rPr>
          <w:bCs/>
        </w:rPr>
      </w:pPr>
      <w:r w:rsidRPr="00F82F3A">
        <w:rPr>
          <w:bCs/>
        </w:rPr>
        <w:t>przedmiot zamówienia wykonamy w terminie</w:t>
      </w:r>
      <w:r w:rsidR="00FF2CFE" w:rsidRPr="00F82F3A">
        <w:rPr>
          <w:bCs/>
        </w:rPr>
        <w:t>:</w:t>
      </w:r>
      <w:r w:rsidR="00D8452F" w:rsidRPr="00F82F3A">
        <w:rPr>
          <w:bCs/>
        </w:rPr>
        <w:t xml:space="preserve"> </w:t>
      </w:r>
      <w:r w:rsidR="00F6739A" w:rsidRPr="00F6739A">
        <w:rPr>
          <w:rFonts w:cstheme="minorHAnsi"/>
          <w:b/>
          <w:bCs/>
        </w:rPr>
        <w:t>12 miesięcy licząc od dnia udzielenia zamówienia</w:t>
      </w:r>
      <w:r w:rsidR="00FF604E">
        <w:rPr>
          <w:rFonts w:cstheme="minorHAnsi"/>
        </w:rPr>
        <w:t>.</w:t>
      </w:r>
    </w:p>
    <w:p w14:paraId="459575AA" w14:textId="09985AC9" w:rsidR="00F6739A" w:rsidRDefault="00F6739A" w:rsidP="00F6739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p w14:paraId="34DF7489" w14:textId="77777777" w:rsidR="00FF604E" w:rsidRPr="00A153DE" w:rsidRDefault="00FF604E" w:rsidP="00F6739A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p w14:paraId="5E3E516D" w14:textId="77777777" w:rsidR="00A153DE" w:rsidRPr="00A153DE" w:rsidRDefault="00A153DE" w:rsidP="00A153DE">
      <w:pPr>
        <w:pStyle w:val="Akapitzlist"/>
        <w:spacing w:before="120" w:after="0" w:line="240" w:lineRule="auto"/>
        <w:ind w:left="567"/>
        <w:jc w:val="both"/>
        <w:rPr>
          <w:bCs/>
        </w:rPr>
      </w:pPr>
    </w:p>
    <w:bookmarkEnd w:id="1"/>
    <w:p w14:paraId="5D67E2E1" w14:textId="0C0707BC" w:rsidR="000576F2" w:rsidRDefault="000576F2" w:rsidP="00E210B2">
      <w:pPr>
        <w:pStyle w:val="Akapitzlist"/>
        <w:numPr>
          <w:ilvl w:val="0"/>
          <w:numId w:val="6"/>
        </w:numPr>
        <w:spacing w:before="120" w:after="0" w:line="240" w:lineRule="auto"/>
      </w:pPr>
      <w:r w:rsidRPr="00C57A5D">
        <w:t>Informacje dotyczące podwykonawstwa</w:t>
      </w:r>
      <w:r>
        <w:t>:</w:t>
      </w:r>
    </w:p>
    <w:p w14:paraId="7577AF2C" w14:textId="7071F97A" w:rsidR="000576F2" w:rsidRDefault="00E254BB" w:rsidP="00EC7233">
      <w:pPr>
        <w:ind w:firstLine="284"/>
      </w:pPr>
      <w:r>
        <w:t xml:space="preserve"> </w:t>
      </w:r>
      <w:r w:rsidR="000576F2">
        <w:t>Zamówienie wykonam sam</w:t>
      </w:r>
      <w:r w:rsidR="00D02119">
        <w:t xml:space="preserve"> </w:t>
      </w:r>
      <w:r w:rsidR="000576F2">
        <w:t>/</w:t>
      </w:r>
      <w:r w:rsidR="00D02119">
        <w:t xml:space="preserve"> </w:t>
      </w:r>
      <w:r w:rsidR="000576F2">
        <w:t>następujące części zamówienia powierzę Podwykonawcom</w:t>
      </w:r>
      <w:r w:rsidR="001A4CA0">
        <w:rPr>
          <w:rStyle w:val="Odwoanieprzypisudolnego"/>
        </w:rPr>
        <w:footnoteReference w:id="1"/>
      </w:r>
    </w:p>
    <w:tbl>
      <w:tblPr>
        <w:tblStyle w:val="Tabela-Siatka1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4733"/>
        <w:gridCol w:w="3631"/>
      </w:tblGrid>
      <w:tr w:rsidR="00107341" w:rsidRPr="006F2C9C" w14:paraId="6445242B" w14:textId="77777777" w:rsidTr="00A02ADA">
        <w:tc>
          <w:tcPr>
            <w:tcW w:w="708" w:type="dxa"/>
          </w:tcPr>
          <w:p w14:paraId="0B88183C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bookmarkStart w:id="2" w:name="_Hlk9242693"/>
            <w:r w:rsidRPr="006F2C9C">
              <w:rPr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7F1662FA" w14:textId="43D1A5EB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Zakres powierzonej części zamówienia</w:t>
            </w:r>
          </w:p>
        </w:tc>
        <w:tc>
          <w:tcPr>
            <w:tcW w:w="3631" w:type="dxa"/>
          </w:tcPr>
          <w:p w14:paraId="18DFFEF8" w14:textId="77777777" w:rsidR="00107341" w:rsidRPr="006F2C9C" w:rsidRDefault="00107341" w:rsidP="00A72EAF">
            <w:pPr>
              <w:contextualSpacing/>
              <w:rPr>
                <w:sz w:val="20"/>
                <w:szCs w:val="20"/>
              </w:rPr>
            </w:pPr>
            <w:r w:rsidRPr="006F2C9C">
              <w:rPr>
                <w:sz w:val="20"/>
                <w:szCs w:val="20"/>
              </w:rPr>
              <w:t>Firma podwykonawcy</w:t>
            </w:r>
          </w:p>
        </w:tc>
      </w:tr>
      <w:tr w:rsidR="00107341" w:rsidRPr="00107341" w14:paraId="79EB326B" w14:textId="77777777" w:rsidTr="00A02ADA">
        <w:trPr>
          <w:trHeight w:val="400"/>
        </w:trPr>
        <w:tc>
          <w:tcPr>
            <w:tcW w:w="708" w:type="dxa"/>
          </w:tcPr>
          <w:p w14:paraId="718193A1" w14:textId="77777777" w:rsidR="00107341" w:rsidRPr="00107341" w:rsidRDefault="00107341" w:rsidP="00A72EAF">
            <w:pPr>
              <w:contextualSpacing/>
            </w:pPr>
          </w:p>
        </w:tc>
        <w:tc>
          <w:tcPr>
            <w:tcW w:w="4733" w:type="dxa"/>
          </w:tcPr>
          <w:p w14:paraId="13097F14" w14:textId="77777777" w:rsidR="00107341" w:rsidRPr="00107341" w:rsidRDefault="00107341" w:rsidP="00A72EAF">
            <w:pPr>
              <w:contextualSpacing/>
            </w:pPr>
          </w:p>
        </w:tc>
        <w:tc>
          <w:tcPr>
            <w:tcW w:w="3631" w:type="dxa"/>
          </w:tcPr>
          <w:p w14:paraId="6E5CD1D8" w14:textId="77777777" w:rsidR="00107341" w:rsidRPr="00107341" w:rsidRDefault="00107341" w:rsidP="00A72EAF">
            <w:pPr>
              <w:contextualSpacing/>
            </w:pPr>
          </w:p>
        </w:tc>
      </w:tr>
      <w:bookmarkEnd w:id="2"/>
      <w:tr w:rsidR="00A02ADA" w:rsidRPr="00107341" w14:paraId="07B640C9" w14:textId="77777777" w:rsidTr="00A02ADA">
        <w:trPr>
          <w:trHeight w:val="400"/>
        </w:trPr>
        <w:tc>
          <w:tcPr>
            <w:tcW w:w="708" w:type="dxa"/>
          </w:tcPr>
          <w:p w14:paraId="6E02AD02" w14:textId="77777777" w:rsidR="00A02ADA" w:rsidRPr="00107341" w:rsidRDefault="00A02ADA" w:rsidP="002B2EB8">
            <w:pPr>
              <w:contextualSpacing/>
            </w:pPr>
          </w:p>
        </w:tc>
        <w:tc>
          <w:tcPr>
            <w:tcW w:w="4733" w:type="dxa"/>
          </w:tcPr>
          <w:p w14:paraId="77B429F9" w14:textId="77777777" w:rsidR="00A02ADA" w:rsidRPr="00107341" w:rsidRDefault="00A02ADA" w:rsidP="002B2EB8">
            <w:pPr>
              <w:contextualSpacing/>
            </w:pPr>
          </w:p>
        </w:tc>
        <w:tc>
          <w:tcPr>
            <w:tcW w:w="3631" w:type="dxa"/>
          </w:tcPr>
          <w:p w14:paraId="55BB2639" w14:textId="77777777" w:rsidR="00A02ADA" w:rsidRPr="00107341" w:rsidRDefault="00A02ADA" w:rsidP="002B2EB8">
            <w:pPr>
              <w:contextualSpacing/>
            </w:pPr>
          </w:p>
        </w:tc>
      </w:tr>
    </w:tbl>
    <w:p w14:paraId="778790DA" w14:textId="4054DBFE" w:rsidR="00437A67" w:rsidRDefault="00437A67" w:rsidP="00A72EAF">
      <w:pPr>
        <w:pStyle w:val="Akapitzlist"/>
        <w:spacing w:before="120" w:after="0" w:line="240" w:lineRule="auto"/>
        <w:ind w:left="568"/>
      </w:pPr>
    </w:p>
    <w:p w14:paraId="7B82D136" w14:textId="77777777" w:rsidR="005B268A" w:rsidRPr="006A4DBC" w:rsidRDefault="009F79AC" w:rsidP="00E210B2">
      <w:pPr>
        <w:pStyle w:val="Akapitzlist"/>
        <w:numPr>
          <w:ilvl w:val="0"/>
          <w:numId w:val="6"/>
        </w:numPr>
        <w:spacing w:after="0" w:line="240" w:lineRule="auto"/>
      </w:pPr>
      <w:r w:rsidRPr="006A4DBC">
        <w:t>Oświadczam, że:</w:t>
      </w:r>
    </w:p>
    <w:p w14:paraId="64A0FE86" w14:textId="77777777" w:rsidR="00A11302" w:rsidRDefault="00A11302" w:rsidP="00E124DD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</w:pPr>
      <w:r>
        <w:t>uzyskałem(-liśmy) konieczne informacje do przygotowania oferty,</w:t>
      </w:r>
    </w:p>
    <w:p w14:paraId="0F5148E7" w14:textId="77777777" w:rsidR="00A11302" w:rsidRPr="006A4DBC" w:rsidRDefault="00A11302" w:rsidP="00E124DD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3C6680D0" w14:textId="5D521207" w:rsidR="00A11302" w:rsidRDefault="00A11302" w:rsidP="00E124DD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 w:rsidR="00F330F7">
        <w:t>usługi</w:t>
      </w:r>
      <w:r w:rsidRPr="003C2635">
        <w:t xml:space="preserve"> wynikający</w:t>
      </w:r>
      <w:r>
        <w:t xml:space="preserve"> </w:t>
      </w:r>
      <w:r w:rsidR="00BA764D">
        <w:br/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43687C8F" w14:textId="38DE6917" w:rsidR="00A11302" w:rsidRPr="002F4B6B" w:rsidRDefault="00A11302" w:rsidP="00E124DD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1A7F615A" w14:textId="77777777" w:rsidR="00A11302" w:rsidRPr="002F4B6B" w:rsidRDefault="00A11302" w:rsidP="00E124DD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</w:pPr>
      <w:r w:rsidRPr="002F4B6B">
        <w:t>uważam(-y) się za związanego złożoną ofertą przez okres 30 dni licząc od upływu terminu do składania ofert wraz z tym dniem,</w:t>
      </w:r>
    </w:p>
    <w:p w14:paraId="23C686A6" w14:textId="0CCBCD0F" w:rsidR="00A11302" w:rsidRPr="00FB666A" w:rsidRDefault="00A11302" w:rsidP="00E124DD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</w:t>
      </w:r>
      <w:r w:rsidR="00D02119">
        <w:br/>
      </w:r>
      <w:r w:rsidRPr="00B86B04">
        <w:t xml:space="preserve">i w razie wybrania </w:t>
      </w:r>
      <w:r w:rsidRPr="00FB666A">
        <w:t>mojej/naszej oferty zobowiązuję się do jej podpisania w miejscu i terminie określonym przez Zamawiającego,</w:t>
      </w:r>
    </w:p>
    <w:p w14:paraId="00EC1091" w14:textId="4B8A54E0" w:rsidR="00A11302" w:rsidRDefault="00A11302" w:rsidP="00E124DD">
      <w:pPr>
        <w:pStyle w:val="Akapitzlist"/>
        <w:numPr>
          <w:ilvl w:val="0"/>
          <w:numId w:val="2"/>
        </w:numPr>
        <w:spacing w:after="0" w:line="240" w:lineRule="auto"/>
        <w:ind w:left="567" w:hanging="283"/>
        <w:jc w:val="both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2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436CB7B0" w14:textId="25D66E4F" w:rsidR="001B754C" w:rsidRDefault="001B754C" w:rsidP="00D02119">
      <w:pPr>
        <w:spacing w:after="0" w:line="240" w:lineRule="auto"/>
      </w:pPr>
    </w:p>
    <w:p w14:paraId="2E5297B4" w14:textId="77777777" w:rsidR="004203F9" w:rsidRDefault="004203F9" w:rsidP="00D02119">
      <w:pPr>
        <w:spacing w:after="0" w:line="240" w:lineRule="auto"/>
      </w:pPr>
    </w:p>
    <w:p w14:paraId="016BF076" w14:textId="5C810E68" w:rsidR="00D6029F" w:rsidRPr="00D6029F" w:rsidRDefault="00D6029F" w:rsidP="00E210B2">
      <w:pPr>
        <w:pStyle w:val="Akapitzlist"/>
        <w:numPr>
          <w:ilvl w:val="0"/>
          <w:numId w:val="19"/>
        </w:numPr>
        <w:spacing w:after="0" w:line="240" w:lineRule="auto"/>
        <w:jc w:val="both"/>
      </w:pPr>
      <w:r w:rsidRPr="00D6029F">
        <w:t>Załącznikami do niniejszego formularza stanowiącymi integralną część oferty są oświadczenia, dokumenty i załączniki w postaci:</w:t>
      </w:r>
    </w:p>
    <w:p w14:paraId="7ABE2655" w14:textId="77777777" w:rsidR="0058162D" w:rsidRDefault="0058162D" w:rsidP="00E124DD">
      <w:pPr>
        <w:pStyle w:val="Akapitzlist"/>
        <w:numPr>
          <w:ilvl w:val="2"/>
          <w:numId w:val="18"/>
        </w:numPr>
        <w:spacing w:after="0" w:line="240" w:lineRule="auto"/>
        <w:ind w:firstLine="66"/>
      </w:pPr>
      <w:r>
        <w:t xml:space="preserve"> …………………………………………………………………</w:t>
      </w:r>
    </w:p>
    <w:p w14:paraId="0520C172" w14:textId="4DF25854" w:rsidR="001B754C" w:rsidRDefault="0058162D" w:rsidP="00E124DD">
      <w:pPr>
        <w:pStyle w:val="Akapitzlist"/>
        <w:numPr>
          <w:ilvl w:val="2"/>
          <w:numId w:val="18"/>
        </w:numPr>
        <w:spacing w:after="0" w:line="240" w:lineRule="auto"/>
        <w:ind w:firstLine="66"/>
      </w:pPr>
      <w:r>
        <w:t xml:space="preserve"> …………………………………………………………………</w:t>
      </w:r>
    </w:p>
    <w:p w14:paraId="65337910" w14:textId="22582870" w:rsidR="0058162D" w:rsidRDefault="0058162D" w:rsidP="00E124DD">
      <w:pPr>
        <w:pStyle w:val="Akapitzlist"/>
        <w:numPr>
          <w:ilvl w:val="2"/>
          <w:numId w:val="18"/>
        </w:numPr>
        <w:spacing w:after="0" w:line="240" w:lineRule="auto"/>
        <w:ind w:firstLine="66"/>
      </w:pPr>
      <w:r>
        <w:t xml:space="preserve"> ………………………………………………………………...</w:t>
      </w:r>
    </w:p>
    <w:p w14:paraId="2B141309" w14:textId="18675197" w:rsidR="0058162D" w:rsidRDefault="0058162D" w:rsidP="0058162D">
      <w:pPr>
        <w:pStyle w:val="Akapitzlist"/>
        <w:spacing w:after="0" w:line="240" w:lineRule="auto"/>
        <w:ind w:left="1800"/>
      </w:pPr>
    </w:p>
    <w:p w14:paraId="4EB1C587" w14:textId="77777777" w:rsidR="003F66DA" w:rsidRDefault="003F66DA" w:rsidP="0058162D">
      <w:pPr>
        <w:pStyle w:val="Akapitzlist"/>
        <w:spacing w:after="0" w:line="240" w:lineRule="auto"/>
        <w:ind w:left="1800"/>
      </w:pPr>
    </w:p>
    <w:p w14:paraId="29C1269D" w14:textId="139377A6" w:rsidR="009F79AC" w:rsidRDefault="00924BC9" w:rsidP="00E210B2">
      <w:pPr>
        <w:pStyle w:val="Akapitzlist"/>
        <w:numPr>
          <w:ilvl w:val="0"/>
          <w:numId w:val="19"/>
        </w:numPr>
        <w:spacing w:after="0" w:line="240" w:lineRule="auto"/>
        <w:jc w:val="both"/>
      </w:pPr>
      <w:r w:rsidRPr="00B86B04">
        <w:lastRenderedPageBreak/>
        <w:t xml:space="preserve">Oświadczam, </w:t>
      </w:r>
      <w:r w:rsidR="00A11442">
        <w:t>że</w:t>
      </w:r>
      <w:r w:rsidRPr="00B86B04">
        <w:t xml:space="preserve"> </w:t>
      </w:r>
      <w:r w:rsidRPr="00985CA2">
        <w:rPr>
          <w:b/>
          <w:bCs/>
        </w:rPr>
        <w:t>zastrzegam/nie zastrzegam</w:t>
      </w:r>
      <w:r w:rsidRPr="00133E77">
        <w:rPr>
          <w:rStyle w:val="Odwoanieprzypisudolnego"/>
          <w:b/>
          <w:bCs/>
        </w:rPr>
        <w:footnoteReference w:id="3"/>
      </w:r>
      <w:r w:rsidRPr="00985CA2">
        <w:rPr>
          <w:b/>
          <w:bCs/>
        </w:rPr>
        <w:t xml:space="preserve"> </w:t>
      </w:r>
      <w:r w:rsidRPr="00B86B04">
        <w:t>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4"/>
      </w:r>
      <w:r w:rsidRPr="00B86B04">
        <w:t>:</w:t>
      </w:r>
    </w:p>
    <w:p w14:paraId="71F33098" w14:textId="609419DF" w:rsidR="00E7672B" w:rsidRDefault="00D02119" w:rsidP="00A72EAF">
      <w:pPr>
        <w:spacing w:before="120" w:after="0" w:line="240" w:lineRule="auto"/>
        <w:ind w:left="284"/>
      </w:pPr>
      <w:r>
        <w:t>……………………………………………………………………………………………………………………………………………………………………</w:t>
      </w:r>
    </w:p>
    <w:p w14:paraId="15C2838B" w14:textId="77777777" w:rsidR="001B754C" w:rsidRDefault="001B754C" w:rsidP="00A72EAF">
      <w:pPr>
        <w:spacing w:before="120" w:after="0" w:line="240" w:lineRule="auto"/>
        <w:ind w:left="284"/>
      </w:pPr>
    </w:p>
    <w:p w14:paraId="16185970" w14:textId="102699A3" w:rsidR="00E62373" w:rsidRDefault="00E62373" w:rsidP="00E210B2">
      <w:pPr>
        <w:pStyle w:val="Akapitzlist"/>
        <w:numPr>
          <w:ilvl w:val="0"/>
          <w:numId w:val="19"/>
        </w:numPr>
        <w:spacing w:after="0" w:line="240" w:lineRule="auto"/>
        <w:jc w:val="both"/>
      </w:pPr>
      <w:r w:rsidRPr="00B908C5">
        <w:rPr>
          <w:rFonts w:ascii="Calibri" w:eastAsia="Calibri" w:hAnsi="Calibri" w:cs="Times New Roman"/>
        </w:rPr>
        <w:t xml:space="preserve">Oświadczam, że </w:t>
      </w:r>
      <w:r w:rsidRPr="004203F9">
        <w:rPr>
          <w:rFonts w:ascii="Calibri" w:eastAsia="Calibri" w:hAnsi="Calibri" w:cs="Times New Roman"/>
          <w:b/>
          <w:bCs/>
        </w:rPr>
        <w:t>jesteśmy</w:t>
      </w:r>
      <w:r w:rsidR="00A57CA2">
        <w:rPr>
          <w:rFonts w:ascii="Calibri" w:eastAsia="Calibri" w:hAnsi="Calibri" w:cs="Times New Roman"/>
        </w:rPr>
        <w:t xml:space="preserve"> </w:t>
      </w:r>
      <w:r w:rsidRPr="00B908C5">
        <w:rPr>
          <w:rFonts w:ascii="Calibri" w:eastAsia="Calibri" w:hAnsi="Calibri" w:cs="Times New Roman"/>
        </w:rPr>
        <w:t>mikroprzedsiębiorstwem</w:t>
      </w:r>
      <w:r w:rsidR="00A57CA2">
        <w:rPr>
          <w:rFonts w:ascii="Calibri" w:eastAsia="Calibri" w:hAnsi="Calibri" w:cs="Times New Roman"/>
        </w:rPr>
        <w:t xml:space="preserve"> /</w:t>
      </w:r>
      <w:r w:rsidRPr="00B908C5">
        <w:rPr>
          <w:rFonts w:ascii="Calibri" w:eastAsia="Calibri" w:hAnsi="Calibri" w:cs="Times New Roman"/>
        </w:rPr>
        <w:t xml:space="preserve"> małym </w:t>
      </w:r>
      <w:r w:rsidR="00A57CA2">
        <w:rPr>
          <w:rFonts w:ascii="Calibri" w:eastAsia="Calibri" w:hAnsi="Calibri" w:cs="Times New Roman"/>
        </w:rPr>
        <w:t>/</w:t>
      </w:r>
      <w:r w:rsidRPr="00B908C5">
        <w:rPr>
          <w:rFonts w:ascii="Calibri" w:eastAsia="Calibri" w:hAnsi="Calibri" w:cs="Times New Roman"/>
        </w:rPr>
        <w:t xml:space="preserve"> średnim</w:t>
      </w:r>
      <w:r w:rsidR="00A57CA2">
        <w:rPr>
          <w:rFonts w:ascii="Calibri" w:eastAsia="Calibri" w:hAnsi="Calibri" w:cs="Times New Roman"/>
        </w:rPr>
        <w:t xml:space="preserve"> / dużym</w:t>
      </w:r>
      <w:r w:rsidRPr="00B908C5">
        <w:rPr>
          <w:rFonts w:ascii="Calibri" w:eastAsia="Calibri" w:hAnsi="Calibri" w:cs="Times New Roman"/>
        </w:rPr>
        <w:t xml:space="preserve"> przedsiębiorstwem (zgodnie z definicją MŚP zawartą w załączniku I do Rozporządzenia Komisji UE Nr 651/2014 z dnia </w:t>
      </w:r>
      <w:r w:rsidR="00D02119" w:rsidRPr="00B908C5">
        <w:rPr>
          <w:rFonts w:ascii="Calibri" w:eastAsia="Calibri" w:hAnsi="Calibri" w:cs="Times New Roman"/>
        </w:rPr>
        <w:br/>
      </w:r>
      <w:r w:rsidRPr="00B908C5">
        <w:rPr>
          <w:rFonts w:ascii="Calibri" w:eastAsia="Calibri" w:hAnsi="Calibri" w:cs="Times New Roman"/>
        </w:rPr>
        <w:t>17 czerwca 2014)</w:t>
      </w:r>
      <w:r w:rsidR="00A57CA2">
        <w:rPr>
          <w:rFonts w:ascii="Calibri" w:eastAsia="Calibri" w:hAnsi="Calibri" w:cs="Times New Roman"/>
        </w:rPr>
        <w:t>.</w:t>
      </w:r>
      <w:r w:rsidR="00133E77" w:rsidRPr="00B908C5">
        <w:rPr>
          <w:rFonts w:ascii="Calibri" w:eastAsia="Calibri" w:hAnsi="Calibri" w:cs="Times New Roman"/>
        </w:rPr>
        <w:t xml:space="preserve"> </w:t>
      </w:r>
      <w:r w:rsidRPr="00133E77">
        <w:rPr>
          <w:b/>
          <w:bCs/>
          <w:vertAlign w:val="superscript"/>
        </w:rPr>
        <w:footnoteReference w:id="5"/>
      </w:r>
      <w:r w:rsidRPr="00B908C5">
        <w:rPr>
          <w:b/>
          <w:bCs/>
        </w:rPr>
        <w:t xml:space="preserve"> </w:t>
      </w:r>
    </w:p>
    <w:p w14:paraId="3F2BECE3" w14:textId="77777777" w:rsidR="00E62373" w:rsidRPr="00575BDB" w:rsidRDefault="00E62373" w:rsidP="00E62373">
      <w:pPr>
        <w:pStyle w:val="Akapitzlist"/>
        <w:spacing w:after="0" w:line="240" w:lineRule="auto"/>
        <w:ind w:left="284"/>
        <w:rPr>
          <w:sz w:val="12"/>
          <w:szCs w:val="12"/>
        </w:rPr>
      </w:pPr>
    </w:p>
    <w:p w14:paraId="5176BBB2" w14:textId="60EADAF6" w:rsidR="00791CA5" w:rsidRDefault="00791CA5" w:rsidP="00E62373">
      <w:pPr>
        <w:spacing w:after="0" w:line="240" w:lineRule="auto"/>
      </w:pPr>
    </w:p>
    <w:p w14:paraId="29396C1F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sz w:val="18"/>
          <w:szCs w:val="18"/>
          <w:lang w:eastAsia="pl-PL"/>
        </w:rPr>
      </w:pPr>
    </w:p>
    <w:p w14:paraId="6A04A5E2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65E96F3" w14:textId="77777777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8C38515" w14:textId="318850D2" w:rsidR="001B754C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30382C7D" w14:textId="77777777" w:rsidR="00BA764D" w:rsidRDefault="00BA764D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6A838346" w14:textId="65D1B2C1" w:rsidR="00076F7F" w:rsidRPr="00BA764D" w:rsidRDefault="00076F7F" w:rsidP="004203F9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sz w:val="18"/>
          <w:szCs w:val="18"/>
          <w:lang w:eastAsia="pl-PL"/>
        </w:rPr>
      </w:pPr>
      <w:r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DOKUMENT NALEŻY </w:t>
      </w:r>
      <w:r w:rsidR="00565B6A"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OPATRZYĆ KWALIFIKOWANYM PODPISEM ELEKTRONICZNYM, PODPISEM ZAUFANYM LUB PODPISEM OSOBISTYM.</w:t>
      </w:r>
    </w:p>
    <w:p w14:paraId="014821FD" w14:textId="1342F281" w:rsidR="003D5E7E" w:rsidRPr="00BA764D" w:rsidRDefault="00565B6A" w:rsidP="004203F9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sz w:val="18"/>
          <w:szCs w:val="18"/>
          <w:lang w:eastAsia="pl-PL"/>
        </w:rPr>
      </w:pPr>
      <w:r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 xml:space="preserve">UWAGA! </w:t>
      </w:r>
      <w:r w:rsidR="00782141" w:rsidRPr="00BA764D">
        <w:rPr>
          <w:rFonts w:ascii="Calibri" w:eastAsia="Times New Roman" w:hAnsi="Calibri" w:cs="Calibri"/>
          <w:b/>
          <w:bCs/>
          <w:sz w:val="18"/>
          <w:szCs w:val="18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3D5E7E" w:rsidRPr="00BA764D" w:rsidSect="003D5E7E">
      <w:headerReference w:type="default" r:id="rId11"/>
      <w:footerReference w:type="default" r:id="rId12"/>
      <w:headerReference w:type="first" r:id="rId13"/>
      <w:pgSz w:w="11906" w:h="16838"/>
      <w:pgMar w:top="1418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A2983" w14:textId="77777777" w:rsidR="00EA620F" w:rsidRDefault="00EA620F" w:rsidP="00597E0F">
      <w:pPr>
        <w:spacing w:after="0" w:line="240" w:lineRule="auto"/>
      </w:pPr>
      <w:r>
        <w:separator/>
      </w:r>
    </w:p>
  </w:endnote>
  <w:endnote w:type="continuationSeparator" w:id="0">
    <w:p w14:paraId="327516DF" w14:textId="77777777" w:rsidR="00EA620F" w:rsidRDefault="00EA620F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-ItalicMT">
    <w:altName w:val="Times New Roman"/>
    <w:charset w:val="00"/>
    <w:family w:val="script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024234BA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1888F" w14:textId="77777777" w:rsidR="00EA620F" w:rsidRDefault="00EA620F" w:rsidP="00597E0F">
      <w:pPr>
        <w:spacing w:after="0" w:line="240" w:lineRule="auto"/>
      </w:pPr>
      <w:r>
        <w:separator/>
      </w:r>
    </w:p>
  </w:footnote>
  <w:footnote w:type="continuationSeparator" w:id="0">
    <w:p w14:paraId="121334EC" w14:textId="77777777" w:rsidR="00EA620F" w:rsidRDefault="00EA620F" w:rsidP="00597E0F">
      <w:pPr>
        <w:spacing w:after="0" w:line="240" w:lineRule="auto"/>
      </w:pPr>
      <w:r>
        <w:continuationSeparator/>
      </w:r>
    </w:p>
  </w:footnote>
  <w:footnote w:id="1">
    <w:p w14:paraId="7ADCEDE0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930EB07" w14:textId="2724DAC0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74B54CCC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6A502578" w14:textId="77777777" w:rsidR="00EA19EE" w:rsidRDefault="00EA19E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4">
    <w:p w14:paraId="1FBA5412" w14:textId="6567205A" w:rsidR="00EA19EE" w:rsidRDefault="00EA19EE" w:rsidP="00903A0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5">
    <w:p w14:paraId="2CDF0B4D" w14:textId="77777777" w:rsidR="00E62373" w:rsidRDefault="00E62373" w:rsidP="00E62373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D52C8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  <w:p w14:paraId="5FE713A9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8AB96" w14:textId="77777777" w:rsidR="007F34B3" w:rsidRDefault="007F34B3" w:rsidP="007F34B3">
    <w:pPr>
      <w:pStyle w:val="Nagwek"/>
      <w:jc w:val="right"/>
      <w:rPr>
        <w:rFonts w:cs="Calibri"/>
        <w:b/>
        <w:sz w:val="20"/>
        <w:szCs w:val="20"/>
      </w:rPr>
    </w:pPr>
  </w:p>
  <w:p w14:paraId="26D4387E" w14:textId="2F9A1EDA" w:rsidR="007F34B3" w:rsidRPr="00A4018A" w:rsidRDefault="007F34B3" w:rsidP="007F34B3">
    <w:pPr>
      <w:pStyle w:val="Nagwek"/>
      <w:rPr>
        <w:rFonts w:cs="Calibri"/>
        <w:b/>
        <w:sz w:val="18"/>
        <w:szCs w:val="18"/>
      </w:rPr>
    </w:pPr>
    <w:r w:rsidRPr="00A4018A">
      <w:rPr>
        <w:rFonts w:cs="Calibri"/>
        <w:b/>
        <w:sz w:val="18"/>
        <w:szCs w:val="18"/>
      </w:rPr>
      <w:t>Nr postępowania</w:t>
    </w:r>
    <w:r w:rsidR="006136AF" w:rsidRPr="00A4018A">
      <w:rPr>
        <w:rFonts w:cs="Calibri"/>
        <w:b/>
        <w:sz w:val="18"/>
        <w:szCs w:val="18"/>
      </w:rPr>
      <w:t xml:space="preserve"> </w:t>
    </w:r>
    <w:r w:rsidR="00FF604E">
      <w:rPr>
        <w:rFonts w:cs="Calibri"/>
        <w:b/>
        <w:sz w:val="18"/>
        <w:szCs w:val="18"/>
      </w:rPr>
      <w:t>10</w:t>
    </w:r>
    <w:r w:rsidRPr="00A4018A">
      <w:rPr>
        <w:rFonts w:cs="Calibri"/>
        <w:b/>
        <w:sz w:val="18"/>
        <w:szCs w:val="18"/>
      </w:rPr>
      <w:t>/T/202</w:t>
    </w:r>
    <w:r w:rsidR="006136AF" w:rsidRPr="00A4018A">
      <w:rPr>
        <w:rFonts w:cs="Calibri"/>
        <w:b/>
        <w:sz w:val="18"/>
        <w:szCs w:val="18"/>
      </w:rPr>
      <w:t>2</w:t>
    </w:r>
  </w:p>
  <w:p w14:paraId="6ADBB194" w14:textId="77777777" w:rsidR="00EA19EE" w:rsidRDefault="00EA19EE" w:rsidP="00435AFA">
    <w:pPr>
      <w:pStyle w:val="Nagwek"/>
      <w:jc w:val="right"/>
      <w:rPr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6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1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1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2" w15:restartNumberingAfterBreak="0">
    <w:nsid w:val="168A4F59"/>
    <w:multiLevelType w:val="hybridMultilevel"/>
    <w:tmpl w:val="81A4EA0A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8E88767C">
      <w:start w:val="1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34" w15:restartNumberingAfterBreak="0">
    <w:nsid w:val="1E416A4B"/>
    <w:multiLevelType w:val="hybridMultilevel"/>
    <w:tmpl w:val="7E7E4D9C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E70195C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E7CE6EFA">
      <w:start w:val="10"/>
      <w:numFmt w:val="decimal"/>
      <w:lvlText w:val="%5"/>
      <w:lvlJc w:val="left"/>
      <w:pPr>
        <w:ind w:left="3240" w:hanging="360"/>
      </w:pPr>
      <w:rPr>
        <w:rFonts w:hint="default"/>
        <w:b w:val="0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F8602B1"/>
    <w:multiLevelType w:val="hybridMultilevel"/>
    <w:tmpl w:val="F094FECE"/>
    <w:lvl w:ilvl="0" w:tplc="41EECC62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6" w15:restartNumberingAfterBreak="0">
    <w:nsid w:val="241E540F"/>
    <w:multiLevelType w:val="hybridMultilevel"/>
    <w:tmpl w:val="93D4C6AC"/>
    <w:lvl w:ilvl="0" w:tplc="0466224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5851102"/>
    <w:multiLevelType w:val="hybridMultilevel"/>
    <w:tmpl w:val="5B2E638C"/>
    <w:lvl w:ilvl="0" w:tplc="4DFC10D6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8" w15:restartNumberingAfterBreak="0">
    <w:nsid w:val="2BA76FCA"/>
    <w:multiLevelType w:val="hybridMultilevel"/>
    <w:tmpl w:val="ABFA29C2"/>
    <w:lvl w:ilvl="0" w:tplc="B4CA27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CED4BFC"/>
    <w:multiLevelType w:val="hybridMultilevel"/>
    <w:tmpl w:val="EB305104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FE46DAC"/>
    <w:multiLevelType w:val="hybridMultilevel"/>
    <w:tmpl w:val="EA62702C"/>
    <w:lvl w:ilvl="0" w:tplc="C4BE535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1262DBF"/>
    <w:multiLevelType w:val="hybridMultilevel"/>
    <w:tmpl w:val="4E7A0A6A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56567BFE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373B1710"/>
    <w:multiLevelType w:val="hybridMultilevel"/>
    <w:tmpl w:val="FB5EF5C2"/>
    <w:lvl w:ilvl="0" w:tplc="FFFFFFFF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8E88767C">
      <w:start w:val="1"/>
      <w:numFmt w:val="decimal"/>
      <w:lvlText w:val="%3)"/>
      <w:lvlJc w:val="left"/>
      <w:pPr>
        <w:ind w:left="360" w:hanging="360"/>
      </w:pPr>
      <w:rPr>
        <w:rFonts w:hint="default"/>
        <w:b w:val="0"/>
      </w:r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7531FAF"/>
    <w:multiLevelType w:val="hybridMultilevel"/>
    <w:tmpl w:val="54ACAE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A88F5AC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460570AC"/>
    <w:multiLevelType w:val="hybridMultilevel"/>
    <w:tmpl w:val="F4D8CE40"/>
    <w:lvl w:ilvl="0" w:tplc="0B9E134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9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50" w15:restartNumberingAfterBreak="0">
    <w:nsid w:val="5E327026"/>
    <w:multiLevelType w:val="hybridMultilevel"/>
    <w:tmpl w:val="61AEE4B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D428B694">
      <w:start w:val="3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4AA16CC"/>
    <w:multiLevelType w:val="hybridMultilevel"/>
    <w:tmpl w:val="69766CE2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153E66C4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5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4" w15:restartNumberingAfterBreak="0">
    <w:nsid w:val="7CD54093"/>
    <w:multiLevelType w:val="hybridMultilevel"/>
    <w:tmpl w:val="185E41D8"/>
    <w:lvl w:ilvl="0" w:tplc="FFFFFFFF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9C6EAD8A">
      <w:start w:val="2"/>
      <w:numFmt w:val="decimal"/>
      <w:lvlText w:val="%3)"/>
      <w:lvlJc w:val="left"/>
      <w:rPr>
        <w:rFonts w:hint="default"/>
        <w:b w:val="0"/>
      </w:rPr>
    </w:lvl>
    <w:lvl w:ilvl="3" w:tplc="FFFFFFFF">
      <w:start w:val="1"/>
      <w:numFmt w:val="lowerLetter"/>
      <w:lvlText w:val="%4)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8"/>
  </w:num>
  <w:num w:numId="3">
    <w:abstractNumId w:val="52"/>
  </w:num>
  <w:num w:numId="4">
    <w:abstractNumId w:val="33"/>
  </w:num>
  <w:num w:numId="5">
    <w:abstractNumId w:val="31"/>
  </w:num>
  <w:num w:numId="6">
    <w:abstractNumId w:val="40"/>
  </w:num>
  <w:num w:numId="7">
    <w:abstractNumId w:val="32"/>
  </w:num>
  <w:num w:numId="8">
    <w:abstractNumId w:val="44"/>
  </w:num>
  <w:num w:numId="9">
    <w:abstractNumId w:val="34"/>
  </w:num>
  <w:num w:numId="10">
    <w:abstractNumId w:val="38"/>
  </w:num>
  <w:num w:numId="11">
    <w:abstractNumId w:val="54"/>
  </w:num>
  <w:num w:numId="12">
    <w:abstractNumId w:val="42"/>
  </w:num>
  <w:num w:numId="13">
    <w:abstractNumId w:val="45"/>
  </w:num>
  <w:num w:numId="14">
    <w:abstractNumId w:val="51"/>
  </w:num>
  <w:num w:numId="15">
    <w:abstractNumId w:val="50"/>
  </w:num>
  <w:num w:numId="16">
    <w:abstractNumId w:val="36"/>
  </w:num>
  <w:num w:numId="17">
    <w:abstractNumId w:val="37"/>
  </w:num>
  <w:num w:numId="18">
    <w:abstractNumId w:val="43"/>
  </w:num>
  <w:num w:numId="19">
    <w:abstractNumId w:val="35"/>
  </w:num>
  <w:num w:numId="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6E22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A6C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7B7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3035"/>
    <w:rsid w:val="00133E77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1BC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396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2EA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5BE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D38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095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D8A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6DD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6DA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40C7"/>
    <w:rsid w:val="0040439C"/>
    <w:rsid w:val="004044A2"/>
    <w:rsid w:val="004047BC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17BAE"/>
    <w:rsid w:val="004203F9"/>
    <w:rsid w:val="0042122E"/>
    <w:rsid w:val="004214B7"/>
    <w:rsid w:val="00421CED"/>
    <w:rsid w:val="00421CF9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28AD"/>
    <w:rsid w:val="004E4049"/>
    <w:rsid w:val="004E41F1"/>
    <w:rsid w:val="004E4717"/>
    <w:rsid w:val="004E5025"/>
    <w:rsid w:val="004E539B"/>
    <w:rsid w:val="004E5D09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2C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59F1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36AF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6EF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514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1A4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79"/>
    <w:rsid w:val="007932A3"/>
    <w:rsid w:val="007936BD"/>
    <w:rsid w:val="00793B18"/>
    <w:rsid w:val="00793BC9"/>
    <w:rsid w:val="00794856"/>
    <w:rsid w:val="00795391"/>
    <w:rsid w:val="0079636D"/>
    <w:rsid w:val="0079655A"/>
    <w:rsid w:val="00797687"/>
    <w:rsid w:val="00797908"/>
    <w:rsid w:val="007A048C"/>
    <w:rsid w:val="007A0FC6"/>
    <w:rsid w:val="007A1FD1"/>
    <w:rsid w:val="007A4523"/>
    <w:rsid w:val="007A51E8"/>
    <w:rsid w:val="007A5465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55F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787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6E9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0A24"/>
    <w:rsid w:val="007F150C"/>
    <w:rsid w:val="007F1A15"/>
    <w:rsid w:val="007F1E62"/>
    <w:rsid w:val="007F2AA2"/>
    <w:rsid w:val="007F2CA6"/>
    <w:rsid w:val="007F2D8D"/>
    <w:rsid w:val="007F34B3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35D9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24E4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6C6C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5CA2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4AC3"/>
    <w:rsid w:val="009B5591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21C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1CE1"/>
    <w:rsid w:val="00A0202D"/>
    <w:rsid w:val="00A025DB"/>
    <w:rsid w:val="00A02ADA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3DE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225D"/>
    <w:rsid w:val="00A32CC0"/>
    <w:rsid w:val="00A34AD0"/>
    <w:rsid w:val="00A34FF0"/>
    <w:rsid w:val="00A35116"/>
    <w:rsid w:val="00A352F1"/>
    <w:rsid w:val="00A3539A"/>
    <w:rsid w:val="00A35BD9"/>
    <w:rsid w:val="00A35E2C"/>
    <w:rsid w:val="00A35E7F"/>
    <w:rsid w:val="00A36197"/>
    <w:rsid w:val="00A36831"/>
    <w:rsid w:val="00A36BCB"/>
    <w:rsid w:val="00A4018A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57CA2"/>
    <w:rsid w:val="00A60528"/>
    <w:rsid w:val="00A61786"/>
    <w:rsid w:val="00A619BC"/>
    <w:rsid w:val="00A620FC"/>
    <w:rsid w:val="00A6221A"/>
    <w:rsid w:val="00A6358C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5F90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35E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A1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8C5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A764D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C64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C8F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643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1D59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3B5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315"/>
    <w:rsid w:val="00DD18B0"/>
    <w:rsid w:val="00DD1E40"/>
    <w:rsid w:val="00DD1F98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2586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4DD"/>
    <w:rsid w:val="00E12DD2"/>
    <w:rsid w:val="00E13FB7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0B2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BB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02"/>
    <w:rsid w:val="00E5172C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3F32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0F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650"/>
    <w:rsid w:val="00ED4BC8"/>
    <w:rsid w:val="00ED52B5"/>
    <w:rsid w:val="00ED5A93"/>
    <w:rsid w:val="00ED5BBC"/>
    <w:rsid w:val="00ED605E"/>
    <w:rsid w:val="00ED70A4"/>
    <w:rsid w:val="00ED7504"/>
    <w:rsid w:val="00ED7D8A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0F7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9A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DBA"/>
    <w:rsid w:val="00F81FD4"/>
    <w:rsid w:val="00F82F3A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25F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04E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F3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3"/>
      </w:numPr>
    </w:pPr>
  </w:style>
  <w:style w:type="numbering" w:customStyle="1" w:styleId="WWNum61">
    <w:name w:val="WWNum61"/>
    <w:basedOn w:val="Bezlisty"/>
    <w:rsid w:val="00477E7E"/>
    <w:pPr>
      <w:numPr>
        <w:numId w:val="4"/>
      </w:numPr>
    </w:pPr>
  </w:style>
  <w:style w:type="numbering" w:customStyle="1" w:styleId="WWNum63">
    <w:name w:val="WWNum63"/>
    <w:basedOn w:val="Bezlisty"/>
    <w:rsid w:val="00477E7E"/>
    <w:pPr>
      <w:numPr>
        <w:numId w:val="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F3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western">
    <w:name w:val="western"/>
    <w:basedOn w:val="Normalny"/>
    <w:rsid w:val="00F82F3A"/>
    <w:pPr>
      <w:spacing w:before="100" w:beforeAutospacing="1" w:after="100" w:afterAutospacing="1" w:line="240" w:lineRule="auto"/>
      <w:jc w:val="both"/>
    </w:pPr>
    <w:rPr>
      <w:rFonts w:ascii="Arial" w:eastAsia="Arial Unicode MS" w:hAnsi="Arial" w:cs="Arial"/>
      <w:b/>
      <w:bCs/>
      <w:i/>
      <w:iCs/>
      <w:sz w:val="24"/>
      <w:szCs w:val="24"/>
      <w:lang w:eastAsia="pl-PL"/>
    </w:rPr>
  </w:style>
  <w:style w:type="paragraph" w:customStyle="1" w:styleId="Tytu1">
    <w:name w:val="Tytuł1"/>
    <w:basedOn w:val="Normalny"/>
    <w:rsid w:val="00ED7D8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latformazakupowa.pl/pn/pgk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2941</TotalTime>
  <Pages>1</Pages>
  <Words>679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PGK spółka</cp:lastModifiedBy>
  <cp:revision>3</cp:revision>
  <cp:lastPrinted>2020-08-06T13:47:00Z</cp:lastPrinted>
  <dcterms:created xsi:type="dcterms:W3CDTF">2020-04-27T20:49:00Z</dcterms:created>
  <dcterms:modified xsi:type="dcterms:W3CDTF">2022-03-22T07:41:00Z</dcterms:modified>
</cp:coreProperties>
</file>