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66AB0C9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CF0D18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3EC1DFEE" w:rsid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F414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68E00607" w14:textId="77777777" w:rsidR="004C570D" w:rsidRPr="00737061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16"/>
          <w:szCs w:val="16"/>
        </w:rPr>
      </w:pPr>
    </w:p>
    <w:p w14:paraId="22B23924" w14:textId="09464C0B" w:rsidR="004C570D" w:rsidRPr="004C570D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4C570D">
        <w:rPr>
          <w:rFonts w:ascii="Calibri" w:hAnsi="Calibri" w:cs="Calibri"/>
          <w:sz w:val="22"/>
          <w:szCs w:val="22"/>
        </w:rPr>
        <w:t>E-mail do kontaktów z Wykonawcą za pośrednictwem Platformy zakupowej: __________________________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2EF15E11" w14:textId="77777777" w:rsidR="00CF0D18" w:rsidRDefault="00CF0D18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4B0F8F18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73B3DF50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0827B7">
        <w:rPr>
          <w:rFonts w:ascii="Calibri" w:eastAsia="Calibri" w:hAnsi="Calibri" w:cs="Calibri"/>
          <w:color w:val="00000A"/>
        </w:rPr>
        <w:t>usługi</w:t>
      </w:r>
      <w:r w:rsidR="008528F2" w:rsidRPr="00BA764D">
        <w:rPr>
          <w:rFonts w:ascii="Calibri" w:eastAsia="Calibri" w:hAnsi="Calibri" w:cs="Calibri"/>
          <w:color w:val="00000A"/>
        </w:rPr>
        <w:t xml:space="preserve">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A60528" w:rsidRPr="00BA764D">
        <w:rPr>
          <w:rFonts w:ascii="Calibri" w:eastAsia="Calibri" w:hAnsi="Calibri" w:cs="Calibri"/>
          <w:b/>
          <w:bCs/>
          <w:color w:val="00000A"/>
        </w:rPr>
        <w:t xml:space="preserve"> „</w:t>
      </w:r>
      <w:r w:rsidR="00DB69D7" w:rsidRPr="00DB69D7">
        <w:rPr>
          <w:rFonts w:eastAsia="TimesNewRomanPS-ItalicMT" w:cs="Calibri"/>
          <w:b/>
          <w:bCs/>
        </w:rPr>
        <w:t>Odbiór i zagospodarowanie odpadów o kodzie 16 01</w:t>
      </w:r>
      <w:r w:rsidR="006E76D4">
        <w:rPr>
          <w:rFonts w:eastAsia="TimesNewRomanPS-ItalicMT" w:cs="Calibri"/>
          <w:b/>
          <w:bCs/>
        </w:rPr>
        <w:t xml:space="preserve"> 03 </w:t>
      </w:r>
      <w:r w:rsidR="00CF0D18">
        <w:rPr>
          <w:rFonts w:eastAsia="TimesNewRomanPS-ItalicMT" w:cs="Calibri"/>
          <w:b/>
          <w:bCs/>
        </w:rPr>
        <w:t>(</w:t>
      </w:r>
      <w:r w:rsidR="00DB69D7" w:rsidRPr="00DB69D7">
        <w:rPr>
          <w:rFonts w:eastAsia="TimesNewRomanPS-ItalicMT" w:cs="Calibri"/>
          <w:b/>
          <w:bCs/>
        </w:rPr>
        <w:t>zużyte opony</w:t>
      </w:r>
      <w:r w:rsidR="00CF0D18">
        <w:rPr>
          <w:rFonts w:eastAsia="TimesNewRomanPS-ItalicMT" w:cs="Calibri"/>
          <w:b/>
          <w:bCs/>
        </w:rPr>
        <w:t>)</w:t>
      </w:r>
      <w:r w:rsidR="00DB69D7" w:rsidRPr="00DB69D7">
        <w:rPr>
          <w:rFonts w:eastAsia="TimesNewRomanPS-ItalicMT" w:cs="Calibri"/>
          <w:b/>
          <w:bCs/>
        </w:rPr>
        <w:t>”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, zgodnie </w:t>
      </w:r>
      <w:r w:rsidR="00CD5900">
        <w:rPr>
          <w:rFonts w:ascii="Calibri" w:eastAsia="Times New Roman" w:hAnsi="Calibri" w:cs="Calibri"/>
          <w:kern w:val="3"/>
          <w:lang w:eastAsia="pl-PL" w:bidi="hi-IN"/>
        </w:rPr>
        <w:br/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7C13EA81" w:rsidR="004706E5" w:rsidRPr="00DB69D7" w:rsidRDefault="00DB69D7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rFonts w:eastAsia="Cambria" w:cs="Calibri"/>
          <w:b/>
          <w:bCs/>
        </w:rPr>
        <w:t>Odbiór i z</w:t>
      </w:r>
      <w:r w:rsidR="00BA764D" w:rsidRPr="00BA764D">
        <w:rPr>
          <w:rFonts w:eastAsia="Cambria" w:cs="Calibri"/>
          <w:b/>
          <w:bCs/>
        </w:rPr>
        <w:t>a</w:t>
      </w:r>
      <w:r w:rsidR="00F82F3A">
        <w:rPr>
          <w:rFonts w:eastAsia="Cambria" w:cs="Calibri"/>
          <w:b/>
          <w:bCs/>
        </w:rPr>
        <w:t xml:space="preserve">gospodarowanie odpadów o kodzie </w:t>
      </w:r>
      <w:r>
        <w:rPr>
          <w:rFonts w:eastAsia="Cambria" w:cs="Calibri"/>
          <w:b/>
          <w:bCs/>
        </w:rPr>
        <w:t>16 01 03 - zużyte opony</w:t>
      </w:r>
      <w:r w:rsidR="00BA764D" w:rsidRPr="00BA764D">
        <w:rPr>
          <w:rFonts w:eastAsia="Cambria" w:cs="Calibri"/>
          <w:b/>
          <w:bCs/>
        </w:rPr>
        <w:t>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3B230429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22"/>
        <w:gridCol w:w="552"/>
        <w:gridCol w:w="984"/>
        <w:gridCol w:w="1174"/>
        <w:gridCol w:w="1411"/>
        <w:gridCol w:w="754"/>
        <w:gridCol w:w="908"/>
        <w:gridCol w:w="2325"/>
      </w:tblGrid>
      <w:tr w:rsidR="00F82F3A" w:rsidRPr="008E0C6A" w14:paraId="3E2820E3" w14:textId="77777777" w:rsidTr="004A3A81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0"/>
          <w:p w14:paraId="119D4461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954F5BC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B64057D" w14:textId="77777777" w:rsidR="00F82F3A" w:rsidRPr="00F82F3A" w:rsidRDefault="00F82F3A" w:rsidP="00F82F3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/>
                <w:bCs/>
                <w:i w:val="0"/>
                <w:iCs w:val="0"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b/>
                <w:bCs/>
                <w:i w:val="0"/>
                <w:iCs w:val="0"/>
                <w:color w:val="auto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7335E3C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8B2E4C2" w14:textId="77777777" w:rsid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1FED2D3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7EAB527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2348478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3CAA744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007FB3FA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F82F3A" w:rsidRPr="008E0C6A" w14:paraId="18994E76" w14:textId="77777777" w:rsidTr="004A3A81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827E9B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3FD2F4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8CC1E4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F72D35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38E1AE0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DA9EE4C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27BB2B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E442720" w14:textId="77777777" w:rsidR="00F82F3A" w:rsidRPr="008E0C6A" w:rsidRDefault="00F82F3A" w:rsidP="004A3A81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9DF3E8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21A2D9BC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F87BB96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153475D6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F82F3A" w:rsidRPr="00E30B04" w14:paraId="482191D5" w14:textId="77777777" w:rsidTr="00DB69D7">
        <w:trPr>
          <w:trHeight w:val="612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C63D5CA" w14:textId="4344AF15" w:rsidR="00F82F3A" w:rsidRPr="00F82F3A" w:rsidRDefault="00DB69D7" w:rsidP="004A3A81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 i z</w:t>
            </w:r>
            <w:r w:rsidR="00F82F3A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agospodarowanie odpadów  o kodzie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16 01 03</w:t>
            </w:r>
            <w:r w:rsidR="00CF0D1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zużyte opony</w:t>
            </w:r>
            <w:r w:rsidR="00CF0D1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)</w:t>
            </w:r>
            <w:r w:rsidR="00CD590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D0D86D1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AF9D0FF" w14:textId="67679B05" w:rsidR="00F82F3A" w:rsidRPr="00F82F3A" w:rsidRDefault="00B33506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B33506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600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CD3B501" w14:textId="77777777" w:rsidR="00F82F3A" w:rsidRPr="00F82F3A" w:rsidRDefault="00F82F3A" w:rsidP="004A3A81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0D3D6A2" w14:textId="77777777" w:rsidR="00F82F3A" w:rsidRPr="00F82F3A" w:rsidRDefault="00F82F3A" w:rsidP="004A3A81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9DDD494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E30EF6E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65E3B9B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F82F3A" w:rsidRPr="00E532AF" w14:paraId="5409E315" w14:textId="77777777" w:rsidTr="004A3A81">
        <w:trPr>
          <w:trHeight w:val="413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AE48121" w14:textId="77777777" w:rsidR="00F82F3A" w:rsidRPr="00E532AF" w:rsidRDefault="00F82F3A" w:rsidP="004A3A81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lastRenderedPageBreak/>
              <w:t>Słownie wartość brutto:</w:t>
            </w:r>
          </w:p>
        </w:tc>
        <w:tc>
          <w:tcPr>
            <w:tcW w:w="4154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3AA648" w14:textId="77777777" w:rsidR="00F82F3A" w:rsidRPr="00E532AF" w:rsidRDefault="00F82F3A" w:rsidP="004A3A81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6DEB9216" w14:textId="77777777" w:rsidR="00F82F3A" w:rsidRPr="004706E5" w:rsidRDefault="00F82F3A" w:rsidP="00A3225D">
      <w:pPr>
        <w:pStyle w:val="Akapitzlist"/>
        <w:spacing w:after="120" w:line="240" w:lineRule="auto"/>
        <w:ind w:left="567"/>
        <w:rPr>
          <w:b/>
        </w:rPr>
      </w:pPr>
    </w:p>
    <w:p w14:paraId="08C81BBE" w14:textId="4EC77C0E" w:rsidR="00A153DE" w:rsidRPr="0049042C" w:rsidRDefault="000D0EC4" w:rsidP="00D82851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</w:pPr>
      <w:r w:rsidRPr="0049042C">
        <w:rPr>
          <w:bCs/>
        </w:rPr>
        <w:t xml:space="preserve">przedmiot zamówienia wykonamy </w:t>
      </w:r>
      <w:r w:rsidR="0049042C" w:rsidRPr="0049042C">
        <w:rPr>
          <w:rFonts w:ascii="Calibri" w:hAnsi="Calibri" w:cs="Calibri"/>
          <w:bCs/>
        </w:rPr>
        <w:t xml:space="preserve">w terminie </w:t>
      </w:r>
      <w:bookmarkStart w:id="2" w:name="_Hlk112237569"/>
      <w:r w:rsidR="001D5E03">
        <w:rPr>
          <w:rFonts w:ascii="Calibri" w:hAnsi="Calibri" w:cs="Calibri"/>
          <w:bCs/>
        </w:rPr>
        <w:t xml:space="preserve">12 miesięcy </w:t>
      </w:r>
      <w:r w:rsidR="0049042C" w:rsidRPr="0049042C">
        <w:rPr>
          <w:rFonts w:ascii="Calibri" w:hAnsi="Calibri" w:cs="Calibri"/>
        </w:rPr>
        <w:t>od dnia udzielenia zamówienia, tj. zawarcia umowy, jednak nie wcześniej niż od dnia 01.01.202</w:t>
      </w:r>
      <w:r w:rsidR="00CF0D18">
        <w:rPr>
          <w:rFonts w:ascii="Calibri" w:hAnsi="Calibri" w:cs="Calibri"/>
        </w:rPr>
        <w:t>4</w:t>
      </w:r>
      <w:r w:rsidR="0049042C" w:rsidRPr="0049042C">
        <w:rPr>
          <w:rFonts w:ascii="Calibri" w:hAnsi="Calibri" w:cs="Calibri"/>
        </w:rPr>
        <w:t xml:space="preserve"> r. do dnia 31.12.202</w:t>
      </w:r>
      <w:r w:rsidR="00CF0D18">
        <w:rPr>
          <w:rFonts w:ascii="Calibri" w:hAnsi="Calibri" w:cs="Calibri"/>
        </w:rPr>
        <w:t>4</w:t>
      </w:r>
      <w:r w:rsidR="0049042C" w:rsidRPr="0049042C">
        <w:rPr>
          <w:rFonts w:ascii="Calibri" w:hAnsi="Calibri" w:cs="Calibri"/>
        </w:rPr>
        <w:t xml:space="preserve"> r.</w:t>
      </w:r>
      <w:bookmarkEnd w:id="2"/>
    </w:p>
    <w:p w14:paraId="380B8443" w14:textId="72253674" w:rsidR="00ED7D8A" w:rsidRDefault="00ED7D8A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18A6FBDA" w14:textId="77777777" w:rsidR="0049042C" w:rsidRPr="00F82F3A" w:rsidRDefault="0049042C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CF0D18">
        <w:rPr>
          <w:b/>
          <w:bCs/>
        </w:rPr>
        <w:t>Oświadczam, że</w:t>
      </w:r>
      <w:r w:rsidRPr="006A4DBC">
        <w:t>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095951DB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 xml:space="preserve">uważam(-y) się za związanego złożoną ofertą przez okres 30 dni licząc od upływu terminu do składania ofert wraz z tym </w:t>
      </w:r>
      <w:r w:rsidRPr="00165FAD">
        <w:t>dniem</w:t>
      </w:r>
      <w:r w:rsidR="00CF0D18" w:rsidRPr="00165FAD">
        <w:t>, tj. do dnia</w:t>
      </w:r>
      <w:r w:rsidR="00165FAD" w:rsidRPr="00165FAD">
        <w:t xml:space="preserve"> 16.11.</w:t>
      </w:r>
      <w:r w:rsidR="00CF0D18" w:rsidRPr="00165FAD">
        <w:t>2023 r.</w:t>
      </w:r>
      <w:r w:rsidRPr="00165FAD">
        <w:t>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77F01822" w:rsidR="001B754C" w:rsidRDefault="001B754C" w:rsidP="00D02119">
      <w:pPr>
        <w:spacing w:after="0" w:line="240" w:lineRule="auto"/>
      </w:pPr>
    </w:p>
    <w:p w14:paraId="42B57407" w14:textId="77777777" w:rsidR="007F3189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</w:t>
      </w:r>
    </w:p>
    <w:p w14:paraId="3D0FB6D4" w14:textId="675F00FA" w:rsidR="00CD5900" w:rsidRDefault="00CD5900" w:rsidP="007F3189">
      <w:pPr>
        <w:pStyle w:val="Akapitzlist"/>
        <w:spacing w:after="0" w:line="240" w:lineRule="auto"/>
        <w:ind w:left="284"/>
        <w:jc w:val="both"/>
      </w:pPr>
      <w:r w:rsidRPr="00B86B04"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lastRenderedPageBreak/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5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1FEAAEED" w14:textId="77777777" w:rsidR="00CD5900" w:rsidRPr="00D6029F" w:rsidRDefault="00CD5900" w:rsidP="007F3189">
      <w:pPr>
        <w:spacing w:after="0" w:line="240" w:lineRule="auto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0945850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4B0D299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53019412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475112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DOKUMENT NALEŻY </w:t>
      </w:r>
      <w:r w:rsidR="00565B6A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475112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UWAGA! </w:t>
      </w:r>
      <w:r w:rsidR="00782141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475112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EB25" w14:textId="77777777" w:rsidR="0014437F" w:rsidRDefault="0014437F" w:rsidP="00597E0F">
      <w:pPr>
        <w:spacing w:after="0" w:line="240" w:lineRule="auto"/>
      </w:pPr>
      <w:r>
        <w:separator/>
      </w:r>
    </w:p>
  </w:endnote>
  <w:endnote w:type="continuationSeparator" w:id="0">
    <w:p w14:paraId="7819C77E" w14:textId="77777777" w:rsidR="0014437F" w:rsidRDefault="0014437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D0723" w14:textId="77777777" w:rsidR="0014437F" w:rsidRDefault="0014437F" w:rsidP="00597E0F">
      <w:pPr>
        <w:spacing w:after="0" w:line="240" w:lineRule="auto"/>
      </w:pPr>
      <w:r>
        <w:separator/>
      </w:r>
    </w:p>
  </w:footnote>
  <w:footnote w:type="continuationSeparator" w:id="0">
    <w:p w14:paraId="306AB1AE" w14:textId="77777777" w:rsidR="0014437F" w:rsidRDefault="0014437F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02186403" w:rsidR="007F34B3" w:rsidRPr="00784A83" w:rsidRDefault="007F34B3" w:rsidP="007F34B3">
    <w:pPr>
      <w:pStyle w:val="Nagwek"/>
      <w:rPr>
        <w:rFonts w:cs="Calibri"/>
        <w:b/>
        <w:sz w:val="18"/>
        <w:szCs w:val="18"/>
      </w:rPr>
    </w:pPr>
    <w:r w:rsidRPr="00784A83">
      <w:rPr>
        <w:rFonts w:cs="Calibri"/>
        <w:b/>
        <w:sz w:val="18"/>
        <w:szCs w:val="18"/>
      </w:rPr>
      <w:t>Nr postępowania</w:t>
    </w:r>
    <w:r w:rsidR="00CE503E" w:rsidRPr="00784A83">
      <w:rPr>
        <w:rFonts w:cs="Calibri"/>
        <w:b/>
        <w:sz w:val="18"/>
        <w:szCs w:val="18"/>
      </w:rPr>
      <w:t xml:space="preserve"> </w:t>
    </w:r>
    <w:r w:rsidR="00784A83" w:rsidRPr="00784A83">
      <w:rPr>
        <w:rFonts w:cs="Calibri"/>
        <w:b/>
        <w:sz w:val="18"/>
        <w:szCs w:val="18"/>
      </w:rPr>
      <w:t>15</w:t>
    </w:r>
    <w:r w:rsidR="00CF0D18" w:rsidRPr="00784A83">
      <w:rPr>
        <w:rFonts w:cs="Calibri"/>
        <w:b/>
        <w:sz w:val="18"/>
        <w:szCs w:val="18"/>
      </w:rPr>
      <w:t>.</w:t>
    </w:r>
    <w:r w:rsidRPr="00784A83">
      <w:rPr>
        <w:rFonts w:cs="Calibri"/>
        <w:b/>
        <w:sz w:val="18"/>
        <w:szCs w:val="18"/>
      </w:rPr>
      <w:t>T</w:t>
    </w:r>
    <w:r w:rsidR="00CF0D18" w:rsidRPr="00784A83">
      <w:rPr>
        <w:rFonts w:cs="Calibri"/>
        <w:b/>
        <w:sz w:val="18"/>
        <w:szCs w:val="18"/>
      </w:rPr>
      <w:t>.</w:t>
    </w:r>
    <w:r w:rsidRPr="00784A83">
      <w:rPr>
        <w:rFonts w:cs="Calibri"/>
        <w:b/>
        <w:sz w:val="18"/>
        <w:szCs w:val="18"/>
      </w:rPr>
      <w:t>202</w:t>
    </w:r>
    <w:r w:rsidR="00CF0D18" w:rsidRPr="00784A83">
      <w:rPr>
        <w:rFonts w:cs="Calibri"/>
        <w:b/>
        <w:sz w:val="18"/>
        <w:szCs w:val="18"/>
      </w:rPr>
      <w:t>3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269A6CAC"/>
    <w:lvl w:ilvl="0" w:tplc="93745C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3"/>
  </w:num>
  <w:num w:numId="2" w16cid:durableId="92551608">
    <w:abstractNumId w:val="39"/>
  </w:num>
  <w:num w:numId="3" w16cid:durableId="1051688214">
    <w:abstractNumId w:val="66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1"/>
  </w:num>
  <w:num w:numId="7" w16cid:durableId="555971322">
    <w:abstractNumId w:val="19"/>
  </w:num>
  <w:num w:numId="8" w16cid:durableId="1033726274">
    <w:abstractNumId w:val="53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2"/>
  </w:num>
  <w:num w:numId="29" w16cid:durableId="757169225">
    <w:abstractNumId w:val="77"/>
  </w:num>
  <w:num w:numId="30" w16cid:durableId="780877444">
    <w:abstractNumId w:val="60"/>
  </w:num>
  <w:num w:numId="31" w16cid:durableId="1818304424">
    <w:abstractNumId w:val="63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4"/>
  </w:num>
  <w:num w:numId="35" w16cid:durableId="1818111481">
    <w:abstractNumId w:val="46"/>
  </w:num>
  <w:num w:numId="36" w16cid:durableId="837309305">
    <w:abstractNumId w:val="85"/>
  </w:num>
  <w:num w:numId="37" w16cid:durableId="1126198591">
    <w:abstractNumId w:val="58"/>
  </w:num>
  <w:num w:numId="38" w16cid:durableId="1711148773">
    <w:abstractNumId w:val="40"/>
  </w:num>
  <w:num w:numId="39" w16cid:durableId="81417933">
    <w:abstractNumId w:val="80"/>
  </w:num>
  <w:num w:numId="40" w16cid:durableId="1683583740">
    <w:abstractNumId w:val="71"/>
  </w:num>
  <w:num w:numId="41" w16cid:durableId="598148724">
    <w:abstractNumId w:val="36"/>
  </w:num>
  <w:num w:numId="42" w16cid:durableId="2000884125">
    <w:abstractNumId w:val="87"/>
  </w:num>
  <w:num w:numId="43" w16cid:durableId="1334334205">
    <w:abstractNumId w:val="82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6"/>
  </w:num>
  <w:num w:numId="47" w16cid:durableId="1340350632">
    <w:abstractNumId w:val="69"/>
  </w:num>
  <w:num w:numId="48" w16cid:durableId="1049263489">
    <w:abstractNumId w:val="56"/>
  </w:num>
  <w:num w:numId="49" w16cid:durableId="240874816">
    <w:abstractNumId w:val="84"/>
  </w:num>
  <w:num w:numId="50" w16cid:durableId="1615214977">
    <w:abstractNumId w:val="59"/>
  </w:num>
  <w:num w:numId="51" w16cid:durableId="460735425">
    <w:abstractNumId w:val="38"/>
  </w:num>
  <w:num w:numId="52" w16cid:durableId="448620597">
    <w:abstractNumId w:val="51"/>
  </w:num>
  <w:num w:numId="53" w16cid:durableId="725110578">
    <w:abstractNumId w:val="89"/>
  </w:num>
  <w:num w:numId="54" w16cid:durableId="1939943366">
    <w:abstractNumId w:val="70"/>
  </w:num>
  <w:num w:numId="55" w16cid:durableId="1571384714">
    <w:abstractNumId w:val="65"/>
  </w:num>
  <w:num w:numId="56" w16cid:durableId="45689834">
    <w:abstractNumId w:val="68"/>
  </w:num>
  <w:num w:numId="57" w16cid:durableId="1103724265">
    <w:abstractNumId w:val="79"/>
  </w:num>
  <w:num w:numId="58" w16cid:durableId="1196694878">
    <w:abstractNumId w:val="41"/>
  </w:num>
  <w:num w:numId="59" w16cid:durableId="1871722044">
    <w:abstractNumId w:val="78"/>
  </w:num>
  <w:num w:numId="60" w16cid:durableId="1269653306">
    <w:abstractNumId w:val="88"/>
  </w:num>
  <w:num w:numId="61" w16cid:durableId="1098603473">
    <w:abstractNumId w:val="86"/>
  </w:num>
  <w:num w:numId="62" w16cid:durableId="646710664">
    <w:abstractNumId w:val="61"/>
  </w:num>
  <w:num w:numId="63" w16cid:durableId="168523506">
    <w:abstractNumId w:val="67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4"/>
  </w:num>
  <w:num w:numId="67" w16cid:durableId="1120876572">
    <w:abstractNumId w:val="55"/>
  </w:num>
  <w:num w:numId="68" w16cid:durableId="774446388">
    <w:abstractNumId w:val="75"/>
  </w:num>
  <w:num w:numId="69" w16cid:durableId="1175878119">
    <w:abstractNumId w:val="64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28B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54D"/>
    <w:rsid w:val="00142C5B"/>
    <w:rsid w:val="00143B79"/>
    <w:rsid w:val="00143F74"/>
    <w:rsid w:val="001441BC"/>
    <w:rsid w:val="0014437F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5FAD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E03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2B77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112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0D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6D4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061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A83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D798F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189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05C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506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56F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42A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D18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9ED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Zwykytekst">
    <w:name w:val="Plain Text"/>
    <w:basedOn w:val="Normalny"/>
    <w:link w:val="ZwykytekstZnak"/>
    <w:rsid w:val="004C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570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2940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16</cp:revision>
  <cp:lastPrinted>2023-10-06T07:21:00Z</cp:lastPrinted>
  <dcterms:created xsi:type="dcterms:W3CDTF">2020-04-27T20:49:00Z</dcterms:created>
  <dcterms:modified xsi:type="dcterms:W3CDTF">2023-10-06T07:22:00Z</dcterms:modified>
</cp:coreProperties>
</file>