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AC414" w14:textId="13E6C465" w:rsidR="000B5260" w:rsidRPr="000B5260" w:rsidRDefault="000B5260" w:rsidP="000B5260">
      <w:pPr>
        <w:tabs>
          <w:tab w:val="left" w:pos="-960"/>
          <w:tab w:val="right" w:pos="-888"/>
        </w:tabs>
        <w:suppressAutoHyphens/>
        <w:spacing w:after="0" w:line="276" w:lineRule="auto"/>
        <w:jc w:val="right"/>
        <w:rPr>
          <w:rFonts w:ascii="Arial" w:eastAsia="Calibri" w:hAnsi="Arial" w:cs="Arial"/>
          <w:i/>
          <w:color w:val="000000"/>
        </w:rPr>
      </w:pPr>
      <w:r w:rsidRPr="000B5260">
        <w:rPr>
          <w:rFonts w:ascii="Arial" w:eastAsia="Calibri" w:hAnsi="Arial" w:cs="Arial"/>
          <w:i/>
          <w:color w:val="000000"/>
        </w:rPr>
        <w:t>Załącznik nr 3 do SWZ</w:t>
      </w:r>
    </w:p>
    <w:p w14:paraId="45BFF9EF" w14:textId="38323B53"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3587EA4B"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0B5260">
        <w:rPr>
          <w:rFonts w:ascii="Arial" w:eastAsia="Times New Roman" w:hAnsi="Arial" w:cs="Arial"/>
          <w:b/>
          <w:color w:val="000000"/>
          <w:lang w:eastAsia="pl-PL"/>
        </w:rPr>
        <w:t>PN</w:t>
      </w:r>
      <w:r w:rsidRPr="00AB56C1">
        <w:rPr>
          <w:rFonts w:ascii="Arial" w:eastAsia="Times New Roman" w:hAnsi="Arial" w:cs="Arial"/>
          <w:b/>
          <w:color w:val="000000"/>
          <w:lang w:eastAsia="pl-PL"/>
        </w:rPr>
        <w:t>/</w:t>
      </w:r>
      <w:r w:rsidR="000B5260">
        <w:rPr>
          <w:rFonts w:ascii="Arial" w:eastAsia="Times New Roman" w:hAnsi="Arial" w:cs="Arial"/>
          <w:b/>
          <w:color w:val="000000"/>
          <w:lang w:eastAsia="pl-PL"/>
        </w:rPr>
        <w:t>62/3/</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4C1CAE6F" w14:textId="3A8053C9" w:rsidR="004E7664" w:rsidRPr="001658E6" w:rsidRDefault="004E7664" w:rsidP="000B5260">
      <w:pPr>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r w:rsidR="000B5260">
        <w:rPr>
          <w:rFonts w:ascii="Arial" w:eastAsia="Times New Roman" w:hAnsi="Arial" w:cs="Arial"/>
          <w:lang w:eastAsia="pl-PL"/>
        </w:rPr>
        <w:br/>
      </w: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r w:rsidR="000B5260">
        <w:rPr>
          <w:rFonts w:ascii="Arial" w:eastAsia="Times New Roman" w:hAnsi="Arial" w:cs="Arial"/>
          <w:color w:val="000000"/>
          <w:lang w:eastAsia="pl-PL"/>
        </w:rPr>
        <w:br/>
      </w: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r w:rsidR="000B5260">
        <w:rPr>
          <w:rFonts w:ascii="Arial" w:eastAsia="Times New Roman" w:hAnsi="Arial" w:cs="Arial"/>
          <w:b/>
          <w:color w:val="000000"/>
          <w:lang w:eastAsia="pl-PL"/>
        </w:rPr>
        <w:t>............</w:t>
      </w:r>
      <w:r w:rsidRPr="001658E6">
        <w:rPr>
          <w:rFonts w:ascii="Arial" w:eastAsia="Times New Roman" w:hAnsi="Arial" w:cs="Arial"/>
          <w:b/>
          <w:color w:val="000000"/>
          <w:lang w:eastAsia="pl-PL"/>
        </w:rPr>
        <w:t>……</w:t>
      </w:r>
      <w:r w:rsidR="000B5260">
        <w:rPr>
          <w:rFonts w:ascii="Arial" w:eastAsia="Times New Roman" w:hAnsi="Arial" w:cs="Arial"/>
          <w:b/>
          <w:color w:val="000000"/>
          <w:lang w:eastAsia="pl-PL"/>
        </w:rPr>
        <w:br/>
        <w:t>...........................................................................................................................................</w:t>
      </w:r>
    </w:p>
    <w:p w14:paraId="035CBDEE" w14:textId="77777777" w:rsidR="004E7664" w:rsidRPr="001658E6" w:rsidRDefault="004E7664" w:rsidP="000B5260">
      <w:pPr>
        <w:spacing w:after="0" w:line="276" w:lineRule="auto"/>
        <w:jc w:val="both"/>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0B5260">
      <w:pPr>
        <w:spacing w:after="0" w:line="276" w:lineRule="auto"/>
        <w:jc w:val="both"/>
        <w:rPr>
          <w:rFonts w:ascii="Arial" w:eastAsia="Times New Roman" w:hAnsi="Arial" w:cs="Arial"/>
          <w:b/>
          <w:color w:val="000000"/>
          <w:lang w:eastAsia="pl-PL"/>
        </w:rPr>
      </w:pPr>
    </w:p>
    <w:p w14:paraId="49AA62AF" w14:textId="77777777" w:rsidR="004E7664" w:rsidRPr="001658E6" w:rsidRDefault="004E7664" w:rsidP="000B5260">
      <w:pPr>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0B5260">
      <w:pPr>
        <w:spacing w:after="0" w:line="276" w:lineRule="auto"/>
        <w:jc w:val="both"/>
        <w:rPr>
          <w:rFonts w:ascii="Arial" w:eastAsia="Times New Roman" w:hAnsi="Arial" w:cs="Arial"/>
          <w:b/>
          <w:color w:val="000000"/>
          <w:lang w:eastAsia="pl-PL"/>
        </w:rPr>
      </w:pPr>
    </w:p>
    <w:p w14:paraId="0594BDEC" w14:textId="5D48089D" w:rsidR="004E7664" w:rsidRPr="000B5260" w:rsidRDefault="004E7664" w:rsidP="000B5260">
      <w:pPr>
        <w:spacing w:after="0" w:line="276" w:lineRule="auto"/>
        <w:jc w:val="both"/>
        <w:rPr>
          <w:rFonts w:ascii="Arial" w:eastAsia="Times New Roman" w:hAnsi="Arial" w:cs="Arial"/>
          <w:color w:val="000000"/>
          <w:lang w:eastAsia="pl-PL"/>
        </w:rPr>
      </w:pPr>
      <w:r w:rsidRPr="000B5260">
        <w:rPr>
          <w:rFonts w:ascii="Arial" w:eastAsia="Times New Roman" w:hAnsi="Arial" w:cs="Arial"/>
          <w:color w:val="000000"/>
          <w:lang w:eastAsia="pl-PL"/>
        </w:rPr>
        <w:t>………………………………………………………………………………………</w:t>
      </w:r>
      <w:r w:rsidR="000B5260">
        <w:rPr>
          <w:rFonts w:ascii="Arial" w:eastAsia="Times New Roman" w:hAnsi="Arial" w:cs="Arial"/>
          <w:color w:val="000000"/>
          <w:lang w:eastAsia="pl-PL"/>
        </w:rPr>
        <w:t>............</w:t>
      </w:r>
      <w:r w:rsidRPr="000B5260">
        <w:rPr>
          <w:rFonts w:ascii="Arial" w:eastAsia="Times New Roman" w:hAnsi="Arial" w:cs="Arial"/>
          <w:color w:val="000000"/>
          <w:lang w:eastAsia="pl-PL"/>
        </w:rPr>
        <w:t xml:space="preserve">……, </w:t>
      </w:r>
    </w:p>
    <w:p w14:paraId="3646C633" w14:textId="4B8E126C"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000B5260">
        <w:rPr>
          <w:rFonts w:ascii="Arial" w:eastAsia="Times New Roman" w:hAnsi="Arial" w:cs="Arial"/>
          <w:color w:val="000000"/>
          <w:lang w:eastAsia="pl-PL"/>
        </w:rPr>
        <w:t xml:space="preserve"> ...................</w:t>
      </w:r>
      <w:r w:rsidRPr="001658E6">
        <w:rPr>
          <w:rFonts w:ascii="Arial" w:eastAsia="Times New Roman" w:hAnsi="Arial" w:cs="Arial"/>
          <w:color w:val="000000"/>
          <w:lang w:eastAsia="pl-PL"/>
        </w:rPr>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668BDFCC"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835513">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835513">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1F158DD2" w14:textId="77777777" w:rsidR="000B5260" w:rsidRDefault="000B5260" w:rsidP="00847C7D">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6B32441C"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3C1587">
        <w:rPr>
          <w:rFonts w:ascii="Arial" w:eastAsia="Calibri" w:hAnsi="Arial" w:cs="Arial"/>
          <w:b/>
        </w:rPr>
        <w:t>jaj</w:t>
      </w:r>
      <w:r w:rsidR="003C1587">
        <w:rPr>
          <w:rFonts w:ascii="Arial" w:eastAsia="Calibri" w:hAnsi="Arial" w:cs="Arial"/>
        </w:rPr>
        <w:t xml:space="preserve"> </w:t>
      </w:r>
      <w:r w:rsidR="00715D5A" w:rsidRPr="00AB56C1">
        <w:rPr>
          <w:rFonts w:ascii="Arial" w:hAnsi="Arial" w:cs="Arial"/>
          <w:b/>
        </w:rPr>
        <w:t xml:space="preserve">– wraz z rozładunkiem </w:t>
      </w:r>
      <w:r w:rsidR="00F438A4">
        <w:rPr>
          <w:rFonts w:ascii="Arial" w:hAnsi="Arial" w:cs="Arial"/>
          <w:b/>
        </w:rPr>
        <w:br/>
      </w:r>
      <w:r w:rsidR="00715D5A" w:rsidRPr="00AB56C1">
        <w:rPr>
          <w:rFonts w:ascii="Arial" w:hAnsi="Arial" w:cs="Arial"/>
          <w:b/>
        </w:rPr>
        <w:t>w magazynach 32 Wojskowego Oddziału Gospodarczego zlokalizo</w:t>
      </w:r>
      <w:r w:rsidR="00955E62">
        <w:rPr>
          <w:rFonts w:ascii="Arial" w:hAnsi="Arial" w:cs="Arial"/>
          <w:b/>
        </w:rPr>
        <w:t xml:space="preserve">wanych </w:t>
      </w:r>
      <w:r w:rsidR="00F438A4">
        <w:rPr>
          <w:rFonts w:ascii="Arial" w:hAnsi="Arial" w:cs="Arial"/>
          <w:b/>
        </w:rPr>
        <w:br/>
      </w:r>
      <w:r w:rsidR="00955E62">
        <w:rPr>
          <w:rFonts w:ascii="Arial" w:hAnsi="Arial" w:cs="Arial"/>
          <w:b/>
        </w:rPr>
        <w:t xml:space="preserve">w kompleksach wojskowych </w:t>
      </w:r>
      <w:r w:rsidR="00715D5A" w:rsidRPr="00AB56C1">
        <w:rPr>
          <w:rFonts w:ascii="Arial" w:hAnsi="Arial" w:cs="Arial"/>
          <w:b/>
        </w:rPr>
        <w:t xml:space="preserve">znajdujących się w rejonie działania 32 Wojskowego Oddziału Gospodarczego w Zamościu: </w:t>
      </w:r>
      <w:r w:rsidR="00275520">
        <w:rPr>
          <w:rFonts w:ascii="Arial" w:hAnsi="Arial" w:cs="Arial"/>
          <w:b/>
          <w:u w:val="single"/>
        </w:rPr>
        <w:t>Chełm</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w:t>
      </w:r>
      <w:r w:rsidR="000B5260">
        <w:rPr>
          <w:rFonts w:ascii="Arial" w:eastAsia="Times New Roman" w:hAnsi="Arial" w:cs="Arial"/>
          <w:lang w:eastAsia="ar-SA"/>
        </w:rPr>
        <w:br/>
      </w:r>
      <w:r w:rsidR="00AC4875" w:rsidRPr="00AB56C1">
        <w:rPr>
          <w:rFonts w:ascii="Arial" w:eastAsia="Times New Roman" w:hAnsi="Arial" w:cs="Arial"/>
          <w:lang w:eastAsia="ar-SA"/>
        </w:rPr>
        <w:t>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t>
      </w:r>
      <w:r w:rsidR="000B5260">
        <w:rPr>
          <w:rFonts w:ascii="Arial" w:eastAsia="Times New Roman" w:hAnsi="Arial" w:cs="Arial"/>
          <w:lang w:eastAsia="ar-SA"/>
        </w:rPr>
        <w:br/>
      </w:r>
      <w:r w:rsidRPr="00AB56C1">
        <w:rPr>
          <w:rFonts w:ascii="Arial" w:eastAsia="Times New Roman" w:hAnsi="Arial" w:cs="Arial"/>
          <w:lang w:eastAsia="ar-SA"/>
        </w:rPr>
        <w:t xml:space="preserve">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3C1587">
        <w:rPr>
          <w:rFonts w:ascii="Arial" w:eastAsia="Calibri" w:hAnsi="Arial" w:cs="Arial"/>
          <w:b/>
        </w:rPr>
        <w:t>jaja</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026BCD6D"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t>
      </w:r>
      <w:r w:rsidR="000B5260">
        <w:rPr>
          <w:rFonts w:ascii="Arial" w:eastAsia="Times New Roman" w:hAnsi="Arial" w:cs="Arial"/>
          <w:lang w:eastAsia="pl-PL"/>
        </w:rPr>
        <w:br/>
      </w:r>
      <w:r w:rsidRPr="00AB56C1">
        <w:rPr>
          <w:rFonts w:ascii="Arial" w:eastAsia="Times New Roman" w:hAnsi="Arial" w:cs="Arial"/>
          <w:lang w:eastAsia="pl-PL"/>
        </w:rPr>
        <w:t>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7CB48DC2"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t>
      </w:r>
      <w:r w:rsidR="000B5260">
        <w:rPr>
          <w:rFonts w:ascii="Arial" w:eastAsia="Times New Roman" w:hAnsi="Arial" w:cs="Arial"/>
          <w:lang w:eastAsia="pl-PL"/>
        </w:rPr>
        <w:br/>
      </w:r>
      <w:r w:rsidR="0093180D" w:rsidRPr="00AB56C1">
        <w:rPr>
          <w:rFonts w:ascii="Arial" w:eastAsia="Times New Roman" w:hAnsi="Arial" w:cs="Arial"/>
          <w:lang w:eastAsia="pl-PL"/>
        </w:rPr>
        <w:t>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640F4D2E"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4B2750">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3C1587">
        <w:rPr>
          <w:rFonts w:ascii="Arial" w:eastAsia="Calibri" w:hAnsi="Arial" w:cs="Arial"/>
          <w:b/>
        </w:rPr>
        <w:t>jaj</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191E0D07"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275520">
        <w:rPr>
          <w:rFonts w:ascii="Arial" w:eastAsia="Times New Roman" w:hAnsi="Arial" w:cs="Arial"/>
          <w:b/>
          <w:u w:val="single"/>
          <w:lang w:eastAsia="pl-PL"/>
        </w:rPr>
        <w:t>Chełm</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35AF5067"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 xml:space="preserve">Wykonawca zobowiązuje się wykonać przedmiot Umowy zgodnie z zachowaniem należytej staranności oraz zgodnie z przepisami i normami obowiązującymi </w:t>
      </w:r>
      <w:r w:rsidR="000B5260">
        <w:rPr>
          <w:rFonts w:ascii="Arial" w:eastAsia="Calibri" w:hAnsi="Arial" w:cs="Arial"/>
        </w:rPr>
        <w:br/>
      </w:r>
      <w:r w:rsidRPr="00AB56C1">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06720339" w14:textId="24419468" w:rsidR="00AF1DC9" w:rsidRDefault="00AF1DC9" w:rsidP="000B5260">
      <w:pPr>
        <w:pStyle w:val="Akapitzlist"/>
        <w:numPr>
          <w:ilvl w:val="0"/>
          <w:numId w:val="3"/>
        </w:numPr>
        <w:spacing w:after="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02E70EAF" w14:textId="77777777" w:rsidR="000B5260" w:rsidRDefault="000B5260" w:rsidP="000B5260">
      <w:pPr>
        <w:pStyle w:val="Akapitzlist"/>
        <w:spacing w:after="0" w:line="276" w:lineRule="auto"/>
        <w:ind w:left="360"/>
        <w:jc w:val="both"/>
        <w:rPr>
          <w:rFonts w:ascii="Arial" w:hAnsi="Arial" w:cs="Arial"/>
        </w:rPr>
      </w:pP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0F7F8B9F"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0B5260">
        <w:rPr>
          <w:rFonts w:ascii="Arial" w:eastAsia="Calibri" w:hAnsi="Arial" w:cs="Arial"/>
          <w:b/>
          <w:bCs/>
          <w:iCs/>
          <w:lang w:eastAsia="pl-PL"/>
        </w:rPr>
        <w:t xml:space="preserve"> </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0B5260">
        <w:rPr>
          <w:rFonts w:ascii="Arial" w:eastAsia="Calibri" w:hAnsi="Arial" w:cs="Arial"/>
          <w:b/>
          <w:bCs/>
          <w:iCs/>
          <w:lang w:eastAsia="pl-PL"/>
        </w:rPr>
        <w:t xml:space="preserve"> </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w:t>
      </w:r>
      <w:r w:rsidRPr="00AB56C1">
        <w:rPr>
          <w:rFonts w:ascii="Arial" w:hAnsi="Arial" w:cs="Arial"/>
        </w:rPr>
        <w:lastRenderedPageBreak/>
        <w:t xml:space="preserve">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352ED30"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F438A4">
        <w:rPr>
          <w:rFonts w:ascii="Arial" w:hAnsi="Arial" w:cs="Arial"/>
          <w:b/>
        </w:rPr>
        <w:t>2</w:t>
      </w:r>
      <w:r w:rsidR="008248EC" w:rsidRPr="00AB56C1">
        <w:rPr>
          <w:rFonts w:ascii="Arial" w:hAnsi="Arial" w:cs="Arial"/>
          <w:b/>
        </w:rPr>
        <w:t xml:space="preserve"> (</w:t>
      </w:r>
      <w:r w:rsidR="00F438A4">
        <w:rPr>
          <w:rFonts w:ascii="Arial" w:hAnsi="Arial" w:cs="Arial"/>
          <w:b/>
        </w:rPr>
        <w:t>dwa</w:t>
      </w:r>
      <w:r w:rsidR="008248EC" w:rsidRPr="00AB56C1">
        <w:rPr>
          <w:rFonts w:ascii="Arial" w:hAnsi="Arial" w:cs="Arial"/>
          <w:b/>
        </w:rPr>
        <w:t xml:space="preserve">) raz </w:t>
      </w:r>
      <w:r w:rsidR="008248EC">
        <w:rPr>
          <w:rFonts w:ascii="Arial" w:hAnsi="Arial" w:cs="Arial"/>
          <w:b/>
        </w:rPr>
        <w:t>w 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2427D7D" w14:textId="3FB8AAB6" w:rsidR="001C7512" w:rsidRPr="000B5260"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275520">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5983F01F" w14:textId="7FAC39A0" w:rsidR="001658E6" w:rsidRPr="000B5260" w:rsidRDefault="00275520" w:rsidP="00102483">
      <w:pPr>
        <w:pStyle w:val="Akapitzlist"/>
        <w:numPr>
          <w:ilvl w:val="0"/>
          <w:numId w:val="22"/>
        </w:numPr>
        <w:spacing w:after="0" w:line="276" w:lineRule="auto"/>
        <w:jc w:val="both"/>
        <w:rPr>
          <w:rFonts w:ascii="Arial" w:eastAsia="Calibri" w:hAnsi="Arial" w:cs="Arial"/>
          <w:b/>
        </w:rPr>
      </w:pPr>
      <w:r>
        <w:rPr>
          <w:rFonts w:ascii="Arial" w:eastAsia="Calibri" w:hAnsi="Arial" w:cs="Arial"/>
          <w:b/>
        </w:rPr>
        <w:t>CHEŁM</w:t>
      </w:r>
      <w:r w:rsidR="00B97A8F" w:rsidRPr="00AB56C1">
        <w:rPr>
          <w:rFonts w:ascii="Arial" w:eastAsia="Calibri" w:hAnsi="Arial" w:cs="Arial"/>
          <w:b/>
        </w:rPr>
        <w:t xml:space="preserve"> – </w:t>
      </w:r>
      <w:r>
        <w:rPr>
          <w:rFonts w:ascii="Arial" w:hAnsi="Arial" w:cs="Arial"/>
          <w:b/>
        </w:rPr>
        <w:t xml:space="preserve">ul. </w:t>
      </w:r>
      <w:r w:rsidRPr="00520F50">
        <w:rPr>
          <w:rFonts w:ascii="Arial" w:hAnsi="Arial" w:cs="Arial"/>
          <w:b/>
        </w:rPr>
        <w:t>Lubelska 139, 22-100 Chełm</w:t>
      </w:r>
    </w:p>
    <w:p w14:paraId="4214708D" w14:textId="77777777" w:rsidR="000B5260" w:rsidRDefault="00584672" w:rsidP="000B5260">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29A84574" w14:textId="77777777" w:rsidR="000B5260" w:rsidRPr="000B5260" w:rsidRDefault="005D7101" w:rsidP="000B5260">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0B5260">
        <w:rPr>
          <w:rFonts w:ascii="Arial" w:hAnsi="Arial" w:cs="Arial"/>
        </w:rPr>
        <w:t>Zwiększona ilość dostaw</w:t>
      </w:r>
      <w:r w:rsidR="00332D6C" w:rsidRPr="000B5260">
        <w:rPr>
          <w:rFonts w:ascii="Arial" w:hAnsi="Arial" w:cs="Arial"/>
        </w:rPr>
        <w:t xml:space="preserve"> produktów</w:t>
      </w:r>
      <w:r w:rsidRPr="000B5260">
        <w:rPr>
          <w:rFonts w:ascii="Arial" w:hAnsi="Arial" w:cs="Arial"/>
        </w:rPr>
        <w:t xml:space="preserve"> o której mowa w ust. </w:t>
      </w:r>
      <w:r w:rsidR="00E74D2F" w:rsidRPr="000B5260">
        <w:rPr>
          <w:rFonts w:ascii="Arial" w:hAnsi="Arial" w:cs="Arial"/>
        </w:rPr>
        <w:t>7</w:t>
      </w:r>
      <w:r w:rsidRPr="000B5260">
        <w:rPr>
          <w:rFonts w:ascii="Arial" w:hAnsi="Arial" w:cs="Arial"/>
        </w:rPr>
        <w:t xml:space="preserve"> zostanie podana </w:t>
      </w:r>
      <w:r w:rsidR="000B5260" w:rsidRPr="000B5260">
        <w:rPr>
          <w:rFonts w:ascii="Arial" w:hAnsi="Arial" w:cs="Arial"/>
        </w:rPr>
        <w:br/>
      </w:r>
      <w:r w:rsidRPr="000B5260">
        <w:rPr>
          <w:rFonts w:ascii="Arial" w:hAnsi="Arial" w:cs="Arial"/>
        </w:rPr>
        <w:t>i przesłana do wykonawcy w ciągu 48 godzin od powzięcia informacji o wprowadzeniu jednego z ww. stanów/obowiązków.</w:t>
      </w:r>
    </w:p>
    <w:p w14:paraId="3E9C3EA3" w14:textId="77777777" w:rsidR="000B5260" w:rsidRDefault="00584672" w:rsidP="000B5260">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0B5260">
        <w:rPr>
          <w:rFonts w:ascii="Arial" w:hAnsi="Arial" w:cs="Arial"/>
        </w:rPr>
        <w:t>Z</w:t>
      </w:r>
      <w:r w:rsidRPr="000B5260">
        <w:rPr>
          <w:rFonts w:ascii="Arial" w:hAnsi="Arial" w:cs="Arial"/>
          <w:bCs/>
        </w:rPr>
        <w:t xml:space="preserve">miany, o których mowa w ust. </w:t>
      </w:r>
      <w:r w:rsidR="00E74D2F" w:rsidRPr="000B5260">
        <w:rPr>
          <w:rFonts w:ascii="Arial" w:hAnsi="Arial" w:cs="Arial"/>
          <w:bCs/>
        </w:rPr>
        <w:t>8</w:t>
      </w:r>
      <w:r w:rsidRPr="000B5260">
        <w:rPr>
          <w:rFonts w:ascii="Arial" w:hAnsi="Arial" w:cs="Arial"/>
          <w:bCs/>
        </w:rPr>
        <w:t xml:space="preserve"> mogą następować wyłącznie w ramach ustalonej wartości przedmiotu zamówienia i jego ilości zawartej w umowie</w:t>
      </w:r>
      <w:r w:rsidR="000B5260">
        <w:rPr>
          <w:rFonts w:ascii="Arial" w:hAnsi="Arial" w:cs="Arial"/>
          <w:bCs/>
        </w:rPr>
        <w:t>.</w:t>
      </w:r>
    </w:p>
    <w:p w14:paraId="0E17950D" w14:textId="391D92F9" w:rsidR="00584672" w:rsidRPr="000B5260" w:rsidRDefault="00584672" w:rsidP="000B5260">
      <w:pPr>
        <w:numPr>
          <w:ilvl w:val="0"/>
          <w:numId w:val="4"/>
        </w:numPr>
        <w:tabs>
          <w:tab w:val="clear" w:pos="0"/>
          <w:tab w:val="num" w:pos="142"/>
        </w:tabs>
        <w:suppressAutoHyphens/>
        <w:spacing w:after="0" w:line="276" w:lineRule="auto"/>
        <w:ind w:left="284" w:hanging="426"/>
        <w:contextualSpacing/>
        <w:jc w:val="both"/>
        <w:rPr>
          <w:rFonts w:ascii="Arial" w:hAnsi="Arial" w:cs="Arial"/>
          <w:bCs/>
        </w:rPr>
      </w:pPr>
      <w:r w:rsidRPr="000B5260">
        <w:rPr>
          <w:rFonts w:ascii="Arial" w:hAnsi="Arial" w:cs="Arial"/>
        </w:rPr>
        <w:t>Przy każdej dostawie Wykonawca zobowiązany jest do zapewnienia:</w:t>
      </w:r>
    </w:p>
    <w:p w14:paraId="39BDD356" w14:textId="77777777" w:rsidR="00584672" w:rsidRPr="00AB56C1" w:rsidRDefault="00584672" w:rsidP="00102483">
      <w:pPr>
        <w:pStyle w:val="Akapitzlist"/>
        <w:numPr>
          <w:ilvl w:val="0"/>
          <w:numId w:val="14"/>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102483">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79572306" w:rsidR="00584672" w:rsidRPr="00AB56C1" w:rsidRDefault="00584672" w:rsidP="00102483">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000B5260">
        <w:rPr>
          <w:rFonts w:ascii="Arial" w:hAnsi="Arial" w:cs="Arial"/>
        </w:rPr>
        <w:br/>
      </w:r>
      <w:r w:rsidRPr="00AB56C1">
        <w:rPr>
          <w:rFonts w:ascii="Arial" w:hAnsi="Arial" w:cs="Arial"/>
        </w:rPr>
        <w:t>w stosunku do osób i pojazdów wykonujących dostawę;</w:t>
      </w:r>
    </w:p>
    <w:p w14:paraId="63D5B871" w14:textId="1EE7A853" w:rsidR="00584672" w:rsidRDefault="00584672" w:rsidP="00102483">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6826E7A" w14:textId="3676F747" w:rsidR="001C7512" w:rsidRPr="000B5260" w:rsidRDefault="00B97A8F" w:rsidP="00102483">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1538EF95" w14:textId="2F61C20D" w:rsidR="00C92FF2" w:rsidRPr="000B5260" w:rsidRDefault="003278C5" w:rsidP="000B5260">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275520">
        <w:rPr>
          <w:rFonts w:ascii="Arial" w:eastAsia="Times New Roman" w:hAnsi="Arial" w:cs="Arial"/>
          <w:b/>
          <w:lang w:eastAsia="pl-PL"/>
        </w:rPr>
        <w:t>CHEŁM</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0B5260">
        <w:rPr>
          <w:rFonts w:ascii="Arial" w:eastAsia="Times New Roman" w:hAnsi="Arial" w:cs="Arial"/>
          <w:b/>
          <w:lang w:eastAsia="pl-PL"/>
        </w:rPr>
        <w:t>.....................,</w:t>
      </w:r>
      <w:r w:rsidR="00C92FF2" w:rsidRPr="00B87844">
        <w:rPr>
          <w:rFonts w:ascii="Arial" w:eastAsia="Times New Roman" w:hAnsi="Arial" w:cs="Arial"/>
          <w:b/>
          <w:lang w:eastAsia="pl-PL"/>
        </w:rPr>
        <w:t xml:space="preserve"> tel.</w:t>
      </w:r>
      <w:r w:rsidR="000B5260">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0B5260">
        <w:rPr>
          <w:rFonts w:ascii="Arial" w:eastAsia="Times New Roman" w:hAnsi="Arial" w:cs="Arial"/>
          <w:b/>
          <w:lang w:eastAsia="pl-PL"/>
        </w:rPr>
        <w:t>.........</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7ABDEABD" w14:textId="7DB51EE2" w:rsidR="00B97A8F" w:rsidRPr="00AB56C1" w:rsidRDefault="00B97A8F" w:rsidP="00102483">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6030B711" w:rsidR="00B97A8F" w:rsidRPr="00B87844" w:rsidRDefault="004E7664" w:rsidP="00102483">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0B5260">
        <w:rPr>
          <w:rFonts w:ascii="Arial" w:eastAsia="Times New Roman" w:hAnsi="Arial" w:cs="Arial"/>
          <w:b/>
        </w:rPr>
        <w:t>..........</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0B5260">
        <w:rPr>
          <w:rFonts w:ascii="Arial" w:eastAsia="Times New Roman" w:hAnsi="Arial" w:cs="Arial"/>
          <w:b/>
        </w:rPr>
        <w:t>.</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C5BA99B" w14:textId="77777777" w:rsidR="00B97A8F" w:rsidRPr="00AB56C1" w:rsidRDefault="00B97A8F" w:rsidP="00102483">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4A413171"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000B5260">
        <w:rPr>
          <w:rFonts w:ascii="Arial" w:eastAsia="Calibri" w:hAnsi="Arial" w:cs="Arial"/>
          <w:b/>
          <w:bCs/>
          <w:kern w:val="2"/>
        </w:rPr>
        <w:t>........................</w:t>
      </w:r>
      <w:r w:rsidR="004E7664">
        <w:rPr>
          <w:rFonts w:ascii="Arial" w:eastAsia="Calibri" w:hAnsi="Arial" w:cs="Arial"/>
          <w:b/>
          <w:bCs/>
          <w:kern w:val="2"/>
        </w:rPr>
        <w:t>………..</w:t>
      </w:r>
      <w:r w:rsidR="000B5260">
        <w:rPr>
          <w:rFonts w:ascii="Arial" w:eastAsia="Calibri" w:hAnsi="Arial" w:cs="Arial"/>
          <w:b/>
          <w:bCs/>
          <w:kern w:val="2"/>
        </w:rPr>
        <w:t>,</w:t>
      </w:r>
      <w:r w:rsidRPr="00B87844">
        <w:rPr>
          <w:rFonts w:ascii="Arial" w:eastAsia="Calibri" w:hAnsi="Arial" w:cs="Arial"/>
          <w:b/>
          <w:bCs/>
          <w:kern w:val="2"/>
        </w:rPr>
        <w:t xml:space="preserve"> tel.</w:t>
      </w:r>
      <w:r w:rsidR="000B5260">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0B5260">
        <w:rPr>
          <w:rFonts w:ascii="Arial" w:eastAsia="Calibri" w:hAnsi="Arial" w:cs="Arial"/>
          <w:b/>
          <w:bCs/>
          <w:kern w:val="2"/>
        </w:rPr>
        <w:t>.....</w:t>
      </w:r>
      <w:r w:rsidR="004E7664">
        <w:rPr>
          <w:rFonts w:ascii="Arial" w:eastAsia="Calibri" w:hAnsi="Arial" w:cs="Arial"/>
          <w:b/>
          <w:bCs/>
          <w:kern w:val="2"/>
        </w:rPr>
        <w:t>………</w:t>
      </w:r>
    </w:p>
    <w:p w14:paraId="06E5AF5F" w14:textId="79C8109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000B5260">
        <w:rPr>
          <w:rFonts w:ascii="Arial" w:eastAsia="Calibri" w:hAnsi="Arial" w:cs="Arial"/>
          <w:b/>
          <w:bCs/>
          <w:kern w:val="2"/>
        </w:rPr>
        <w:t>............</w:t>
      </w:r>
      <w:r w:rsidR="004E7664">
        <w:rPr>
          <w:rFonts w:ascii="Arial" w:eastAsia="Calibri" w:hAnsi="Arial" w:cs="Arial"/>
          <w:b/>
          <w:bCs/>
          <w:kern w:val="2"/>
        </w:rPr>
        <w:t>.</w:t>
      </w:r>
      <w:r w:rsidR="000B5260">
        <w:rPr>
          <w:rFonts w:ascii="Arial" w:eastAsia="Calibri" w:hAnsi="Arial" w:cs="Arial"/>
          <w:b/>
          <w:bCs/>
          <w:kern w:val="2"/>
        </w:rPr>
        <w:t>,</w:t>
      </w:r>
      <w:r w:rsidRPr="00B87844">
        <w:rPr>
          <w:rFonts w:ascii="Arial" w:eastAsia="Calibri" w:hAnsi="Arial" w:cs="Arial"/>
          <w:b/>
          <w:bCs/>
          <w:kern w:val="2"/>
        </w:rPr>
        <w:t xml:space="preserve"> tel.</w:t>
      </w:r>
      <w:r w:rsidR="000B5260">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0B5260">
        <w:rPr>
          <w:rFonts w:ascii="Arial" w:eastAsia="Calibri" w:hAnsi="Arial" w:cs="Arial"/>
          <w:b/>
          <w:bCs/>
          <w:kern w:val="2"/>
        </w:rPr>
        <w:t>.........</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lastRenderedPageBreak/>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0B5260">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19566B3"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0B5260">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2F125B7"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0B5260">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78DA6B37"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0B5260">
        <w:rPr>
          <w:rFonts w:ascii="Arial" w:eastAsia="Times New Roman" w:hAnsi="Arial" w:cs="Arial"/>
          <w:color w:val="000000"/>
          <w:lang w:eastAsia="pl-PL"/>
        </w:rPr>
        <w:t xml:space="preserve"> </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3D07E836"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00FD537D">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6732549F" w:rsidR="00A61EE5" w:rsidRPr="00AB56C1" w:rsidRDefault="00A61EE5" w:rsidP="000B5260">
      <w:pPr>
        <w:numPr>
          <w:ilvl w:val="0"/>
          <w:numId w:val="5"/>
        </w:numPr>
        <w:tabs>
          <w:tab w:val="clear" w:pos="0"/>
          <w:tab w:val="num" w:pos="284"/>
          <w:tab w:val="num" w:pos="426"/>
        </w:tabs>
        <w:suppressAutoHyphens/>
        <w:spacing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FE3C1A">
        <w:rPr>
          <w:rFonts w:ascii="Arial" w:hAnsi="Arial" w:cs="Arial"/>
        </w:rPr>
        <w:t>4</w:t>
      </w:r>
      <w:r w:rsidRPr="00AB56C1">
        <w:rPr>
          <w:rFonts w:ascii="Arial" w:hAnsi="Arial" w:cs="Arial"/>
        </w:rPr>
        <w:t xml:space="preserve">0% wartości brutto umowy, </w:t>
      </w:r>
      <w:r w:rsidR="000B5260">
        <w:rPr>
          <w:rFonts w:ascii="Arial" w:hAnsi="Arial" w:cs="Arial"/>
        </w:rPr>
        <w:br/>
      </w:r>
      <w:r w:rsidRPr="00AB56C1">
        <w:rPr>
          <w:rFonts w:ascii="Arial" w:hAnsi="Arial" w:cs="Arial"/>
        </w:rPr>
        <w:t xml:space="preserve">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46811CF" w:rsidR="00A61EE5" w:rsidRPr="00AB56C1" w:rsidRDefault="00A61EE5" w:rsidP="000B5260">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FE3C1A">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10E53C9E"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25BBFEB8" w14:textId="77777777" w:rsidR="000B5260"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p>
    <w:p w14:paraId="733AEFAF" w14:textId="20D525AB" w:rsidR="00A61EE5" w:rsidRPr="00AB56C1" w:rsidRDefault="00A61EE5" w:rsidP="000B5260">
      <w:pPr>
        <w:pStyle w:val="Akapitzlist"/>
        <w:spacing w:after="0" w:line="276" w:lineRule="auto"/>
        <w:ind w:left="284"/>
        <w:jc w:val="both"/>
        <w:rPr>
          <w:rFonts w:ascii="Arial" w:hAnsi="Arial" w:cs="Arial"/>
        </w:rPr>
      </w:pPr>
      <w:r w:rsidRPr="00AB56C1">
        <w:rPr>
          <w:rFonts w:ascii="Arial" w:hAnsi="Arial" w:cs="Arial"/>
        </w:rPr>
        <w:t xml:space="preserve">Z prawa opcji Zamawiający może skorzystać do dnia </w:t>
      </w:r>
      <w:r w:rsidRPr="004E7664">
        <w:rPr>
          <w:rFonts w:ascii="Arial" w:hAnsi="Arial" w:cs="Arial"/>
          <w:b/>
        </w:rPr>
        <w:t>3</w:t>
      </w:r>
      <w:r w:rsidR="000B5260">
        <w:rPr>
          <w:rFonts w:ascii="Arial" w:hAnsi="Arial" w:cs="Arial"/>
          <w:b/>
        </w:rPr>
        <w:t>1 grudnia</w:t>
      </w:r>
      <w:r w:rsidRPr="004E7664">
        <w:rPr>
          <w:rFonts w:ascii="Arial" w:hAnsi="Arial" w:cs="Arial"/>
          <w:b/>
        </w:rPr>
        <w:t xml:space="preserve"> 202</w:t>
      </w:r>
      <w:r w:rsidR="00494ADD">
        <w:rPr>
          <w:rFonts w:ascii="Arial" w:hAnsi="Arial" w:cs="Arial"/>
          <w:b/>
        </w:rPr>
        <w:t>5</w:t>
      </w:r>
      <w:r w:rsidR="000B5260">
        <w:rPr>
          <w:rFonts w:ascii="Arial" w:hAnsi="Arial" w:cs="Arial"/>
          <w:b/>
        </w:rPr>
        <w:t xml:space="preserve"> </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245188A5" w14:textId="77777777" w:rsidR="000B5260" w:rsidRDefault="00A61EE5" w:rsidP="000B5260">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W przypadku skorzystania przez Zamawiającego z prawa opcji, Wykonawcy będzie się należeć wynagrodzenie według cen jednostkowych jak dla zamówienia gwarantowanego.</w:t>
      </w:r>
    </w:p>
    <w:p w14:paraId="2F87906D" w14:textId="615C12FE" w:rsidR="00A61EE5" w:rsidRPr="000B5260" w:rsidRDefault="00A61EE5" w:rsidP="000B5260">
      <w:pPr>
        <w:pStyle w:val="Akapitzlist"/>
        <w:numPr>
          <w:ilvl w:val="0"/>
          <w:numId w:val="5"/>
        </w:numPr>
        <w:tabs>
          <w:tab w:val="clear" w:pos="0"/>
          <w:tab w:val="num" w:pos="142"/>
        </w:tabs>
        <w:spacing w:after="0" w:line="276" w:lineRule="auto"/>
        <w:ind w:left="284" w:hanging="426"/>
        <w:jc w:val="both"/>
        <w:rPr>
          <w:rFonts w:ascii="Arial" w:hAnsi="Arial" w:cs="Arial"/>
        </w:rPr>
      </w:pPr>
      <w:r w:rsidRPr="000B5260">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102483">
      <w:pPr>
        <w:pStyle w:val="Akapitzlist"/>
        <w:numPr>
          <w:ilvl w:val="0"/>
          <w:numId w:val="13"/>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66F3EAC5" w:rsidR="00A61EE5" w:rsidRPr="00AB56C1" w:rsidRDefault="00A61EE5" w:rsidP="00102483">
      <w:pPr>
        <w:pStyle w:val="Akapitzlist"/>
        <w:numPr>
          <w:ilvl w:val="0"/>
          <w:numId w:val="13"/>
        </w:numPr>
        <w:spacing w:after="0" w:line="276" w:lineRule="auto"/>
        <w:jc w:val="both"/>
        <w:rPr>
          <w:rFonts w:ascii="Arial" w:hAnsi="Arial" w:cs="Arial"/>
        </w:rPr>
      </w:pPr>
      <w:r w:rsidRPr="00AB56C1">
        <w:rPr>
          <w:rFonts w:ascii="Arial" w:hAnsi="Arial" w:cs="Arial"/>
        </w:rPr>
        <w:t xml:space="preserve">przesunięcia nie mogą przekroczyć 40% ilości danej pozycji asortymentowej </w:t>
      </w:r>
      <w:r w:rsidR="000B5260">
        <w:rPr>
          <w:rFonts w:ascii="Arial" w:hAnsi="Arial" w:cs="Arial"/>
        </w:rPr>
        <w:br/>
      </w:r>
      <w:r w:rsidRPr="00AB56C1">
        <w:rPr>
          <w:rFonts w:ascii="Arial" w:hAnsi="Arial" w:cs="Arial"/>
        </w:rPr>
        <w:t>i będą dokonywane w oparciu o ceny jednostkowe zawarte w Formularzu cenowym do oferty;</w:t>
      </w:r>
    </w:p>
    <w:p w14:paraId="7FEBC3B4" w14:textId="76BC0650" w:rsidR="00795C99" w:rsidRPr="00AB56C1" w:rsidRDefault="00A61EE5" w:rsidP="00102483">
      <w:pPr>
        <w:pStyle w:val="Akapitzlist"/>
        <w:numPr>
          <w:ilvl w:val="0"/>
          <w:numId w:val="13"/>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4CD942E1" w14:textId="45E77F24" w:rsidR="000B5260" w:rsidRDefault="001658E6" w:rsidP="000B5260">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AB56C1">
        <w:rPr>
          <w:rFonts w:ascii="Arial" w:eastAsia="Times New Roman" w:hAnsi="Arial" w:cs="Arial"/>
          <w:lang w:eastAsia="pl-PL"/>
        </w:rPr>
        <w:t xml:space="preserve">Wykonawca oświadcza, iż w kwocie określonej w ust. </w:t>
      </w:r>
      <w:r w:rsidR="005078EE">
        <w:rPr>
          <w:rFonts w:ascii="Arial" w:eastAsia="Times New Roman" w:hAnsi="Arial" w:cs="Arial"/>
          <w:lang w:eastAsia="pl-PL"/>
        </w:rPr>
        <w:t>4</w:t>
      </w:r>
      <w:r w:rsidRPr="00AB56C1">
        <w:rPr>
          <w:rFonts w:ascii="Arial" w:eastAsia="Times New Roman" w:hAnsi="Arial" w:cs="Arial"/>
          <w:lang w:eastAsia="pl-PL"/>
        </w:rPr>
        <w:t xml:space="preserve"> uwzględnił ryzyko wynikające                                  z okoliczności nie dających się przewidzieć na etapie sporządzenia oferty cenowej </w:t>
      </w:r>
      <w:r w:rsidR="000B5260">
        <w:rPr>
          <w:rFonts w:ascii="Arial" w:eastAsia="Times New Roman" w:hAnsi="Arial" w:cs="Arial"/>
          <w:lang w:eastAsia="pl-PL"/>
        </w:rPr>
        <w:br/>
      </w:r>
      <w:r w:rsidRPr="00AB56C1">
        <w:rPr>
          <w:rFonts w:ascii="Arial" w:eastAsia="Times New Roman" w:hAnsi="Arial" w:cs="Arial"/>
          <w:lang w:eastAsia="pl-PL"/>
        </w:rPr>
        <w:t xml:space="preserve">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Pr="00AB56C1">
        <w:rPr>
          <w:rFonts w:ascii="Arial" w:eastAsia="Times New Roman" w:hAnsi="Arial" w:cs="Arial"/>
          <w:lang w:eastAsia="pl-PL"/>
        </w:rPr>
        <w:t>.</w:t>
      </w:r>
    </w:p>
    <w:p w14:paraId="777A2914" w14:textId="5AC1835C" w:rsidR="001658E6" w:rsidRPr="000B5260" w:rsidRDefault="001658E6" w:rsidP="000B5260">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0B5260">
        <w:rPr>
          <w:rFonts w:ascii="Arial" w:eastAsia="Times New Roman" w:hAnsi="Arial" w:cs="Arial"/>
          <w:lang w:eastAsia="pl-PL"/>
        </w:rPr>
        <w:t>Wykonawcy przysługiwać będzie wynagrodzenie za faktyczną ilość zrealizowanych dostaw, na podstawie</w:t>
      </w:r>
      <w:r w:rsidR="00584672" w:rsidRPr="000B5260">
        <w:rPr>
          <w:rFonts w:ascii="Arial" w:eastAsia="Times New Roman" w:hAnsi="Arial" w:cs="Arial"/>
          <w:lang w:eastAsia="pl-PL"/>
        </w:rPr>
        <w:t xml:space="preserve"> dostarczanych</w:t>
      </w:r>
      <w:r w:rsidRPr="000B5260">
        <w:rPr>
          <w:rFonts w:ascii="Arial" w:eastAsia="Times New Roman" w:hAnsi="Arial" w:cs="Arial"/>
          <w:lang w:eastAsia="pl-PL"/>
        </w:rPr>
        <w:t xml:space="preserve"> </w:t>
      </w:r>
      <w:r w:rsidR="00584672" w:rsidRPr="000B5260">
        <w:rPr>
          <w:rFonts w:ascii="Arial" w:eastAsia="Times New Roman" w:hAnsi="Arial" w:cs="Arial"/>
          <w:lang w:eastAsia="pl-PL"/>
        </w:rPr>
        <w:t>faktur</w:t>
      </w:r>
      <w:r w:rsidRPr="000B5260">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77ADAAA4"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od daty doręczenia faktury do siedziby Zamawiającego, na numer konta bankowego Wykonawcy</w:t>
      </w:r>
      <w:r w:rsidRPr="000B5260">
        <w:rPr>
          <w:rFonts w:ascii="Arial" w:eastAsia="Calibri" w:hAnsi="Arial" w:cs="Arial"/>
          <w:lang w:eastAsia="pl-PL"/>
        </w:rPr>
        <w:t xml:space="preserve"> </w:t>
      </w:r>
      <w:r w:rsidR="000B5260" w:rsidRPr="000B5260">
        <w:rPr>
          <w:rFonts w:ascii="Arial" w:eastAsia="Calibri" w:hAnsi="Arial" w:cs="Arial"/>
          <w:lang w:eastAsia="pl-PL"/>
        </w:rPr>
        <w:t>n</w:t>
      </w:r>
      <w:r w:rsidR="00A32FFF" w:rsidRPr="000B5260">
        <w:rPr>
          <w:rFonts w:ascii="Arial" w:eastAsia="Calibri" w:hAnsi="Arial" w:cs="Arial"/>
          <w:lang w:eastAsia="pl-PL"/>
        </w:rPr>
        <w:t>r</w:t>
      </w:r>
      <w:r w:rsidR="00A32FFF" w:rsidRPr="00647F02">
        <w:rPr>
          <w:rFonts w:ascii="Arial" w:eastAsia="Calibri" w:hAnsi="Arial" w:cs="Arial"/>
          <w:b/>
          <w:lang w:eastAsia="pl-PL"/>
        </w:rPr>
        <w:t xml:space="preserve"> </w:t>
      </w:r>
      <w:r w:rsidR="004E7664">
        <w:rPr>
          <w:rFonts w:ascii="Arial" w:eastAsia="Calibri" w:hAnsi="Arial" w:cs="Arial"/>
          <w:b/>
          <w:lang w:eastAsia="pl-PL"/>
        </w:rPr>
        <w:t>………</w:t>
      </w:r>
      <w:r w:rsidR="000B5260">
        <w:rPr>
          <w:rFonts w:ascii="Arial" w:eastAsia="Calibri" w:hAnsi="Arial" w:cs="Arial"/>
          <w:b/>
          <w:lang w:eastAsia="pl-PL"/>
        </w:rPr>
        <w:t>....</w:t>
      </w:r>
      <w:r w:rsidR="004E7664">
        <w:rPr>
          <w:rFonts w:ascii="Arial" w:eastAsia="Calibri" w:hAnsi="Arial" w:cs="Arial"/>
          <w:b/>
          <w:lang w:eastAsia="pl-PL"/>
        </w:rPr>
        <w:t>……</w:t>
      </w:r>
      <w:r w:rsidR="000B5260">
        <w:rPr>
          <w:rFonts w:ascii="Arial" w:eastAsia="Calibri" w:hAnsi="Arial" w:cs="Arial"/>
          <w:b/>
          <w:lang w:eastAsia="pl-PL"/>
        </w:rPr>
        <w:t>..</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102483">
      <w:pPr>
        <w:pStyle w:val="Akapitzlist"/>
        <w:numPr>
          <w:ilvl w:val="3"/>
          <w:numId w:val="5"/>
        </w:numPr>
        <w:tabs>
          <w:tab w:val="clear" w:pos="2880"/>
          <w:tab w:val="num" w:pos="2552"/>
        </w:tabs>
        <w:suppressAutoHyphens/>
        <w:spacing w:after="0" w:line="276" w:lineRule="auto"/>
        <w:ind w:left="284"/>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682057A1" w14:textId="77777777" w:rsidR="000B5260" w:rsidRDefault="001658E6" w:rsidP="000B526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AB56C1">
        <w:rPr>
          <w:rFonts w:ascii="Arial" w:eastAsia="Calibri" w:hAnsi="Arial" w:cs="Arial"/>
          <w:lang w:eastAsia="pl-PL"/>
        </w:rPr>
        <w:t xml:space="preserve">Konto bankowe Wykonawcy wskazane na fakturze powinno być zgodne </w:t>
      </w:r>
      <w:r w:rsidR="000B5260">
        <w:rPr>
          <w:rFonts w:ascii="Arial" w:eastAsia="Calibri" w:hAnsi="Arial" w:cs="Arial"/>
          <w:lang w:eastAsia="pl-PL"/>
        </w:rPr>
        <w:br/>
      </w:r>
      <w:r w:rsidRPr="00AB56C1">
        <w:rPr>
          <w:rFonts w:ascii="Arial" w:eastAsia="Calibri" w:hAnsi="Arial" w:cs="Arial"/>
          <w:lang w:eastAsia="pl-PL"/>
        </w:rPr>
        <w:t>z rachunkiem firmy Wykonawcy umieszczonym na Białej Liście Podatników. Wykonawca odpowiada za prawidłowe podanie numeru rachunku bankowego.</w:t>
      </w:r>
    </w:p>
    <w:p w14:paraId="306E954E" w14:textId="77777777" w:rsidR="000B5260" w:rsidRDefault="001658E6" w:rsidP="000B526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0B5260">
        <w:rPr>
          <w:rFonts w:ascii="Arial" w:eastAsia="Calibri" w:hAnsi="Arial" w:cs="Arial"/>
          <w:lang w:eastAsia="pl-PL"/>
        </w:rPr>
        <w:t>Za datę dokonania płatności przyjmuje się dzień obciążenia rachunku bankowego Zamawiającego.</w:t>
      </w:r>
    </w:p>
    <w:p w14:paraId="54DF1729" w14:textId="77777777" w:rsidR="000B5260" w:rsidRDefault="00C95350" w:rsidP="000B526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0B5260">
        <w:rPr>
          <w:rFonts w:ascii="Arial" w:eastAsia="Calibri" w:hAnsi="Arial" w:cs="Arial"/>
        </w:rPr>
        <w:t xml:space="preserve">Wykonawca przyjmuje do wiadomości, że Zamawiający przy zapłacie wynagrodzenia będzie stosował mechanizm podzielonej płatności, o którym mowa w art. </w:t>
      </w:r>
      <w:r w:rsidRPr="000B5260">
        <w:rPr>
          <w:rFonts w:ascii="Arial" w:eastAsia="Calibri" w:hAnsi="Arial" w:cs="Arial"/>
          <w:color w:val="000000"/>
        </w:rPr>
        <w:t>108a ust.                           1 ustawy z dnia 11 marca 2004 r. o podatku od towarów i usług (</w:t>
      </w:r>
      <w:r w:rsidR="00422A5D" w:rsidRPr="000B5260">
        <w:rPr>
          <w:rFonts w:ascii="Arial" w:eastAsia="Calibri" w:hAnsi="Arial" w:cs="Arial"/>
          <w:color w:val="000000"/>
        </w:rPr>
        <w:t xml:space="preserve">t. j. </w:t>
      </w:r>
      <w:r w:rsidRPr="000B5260">
        <w:rPr>
          <w:rFonts w:ascii="Arial" w:eastAsia="Calibri" w:hAnsi="Arial" w:cs="Arial"/>
          <w:color w:val="000000"/>
        </w:rPr>
        <w:t>Dz. U. z 202</w:t>
      </w:r>
      <w:r w:rsidR="00422A5D" w:rsidRPr="000B5260">
        <w:rPr>
          <w:rFonts w:ascii="Arial" w:eastAsia="Calibri" w:hAnsi="Arial" w:cs="Arial"/>
          <w:color w:val="000000"/>
        </w:rPr>
        <w:t>4</w:t>
      </w:r>
      <w:r w:rsidRPr="000B5260">
        <w:rPr>
          <w:rFonts w:ascii="Arial" w:eastAsia="Calibri" w:hAnsi="Arial" w:cs="Arial"/>
          <w:color w:val="000000"/>
        </w:rPr>
        <w:t xml:space="preserve"> r. poz. </w:t>
      </w:r>
      <w:r w:rsidR="00422A5D" w:rsidRPr="000B5260">
        <w:rPr>
          <w:rFonts w:ascii="Arial" w:eastAsia="Calibri" w:hAnsi="Arial" w:cs="Arial"/>
          <w:color w:val="000000"/>
        </w:rPr>
        <w:t>361</w:t>
      </w:r>
      <w:r w:rsidRPr="000B5260">
        <w:rPr>
          <w:rFonts w:ascii="Arial" w:eastAsia="Calibri" w:hAnsi="Arial" w:cs="Arial"/>
        </w:rPr>
        <w:t>).</w:t>
      </w:r>
    </w:p>
    <w:p w14:paraId="10AEDCF8" w14:textId="77777777" w:rsidR="000B5260" w:rsidRPr="000B5260" w:rsidRDefault="001658E6" w:rsidP="000B526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0B5260">
        <w:rPr>
          <w:rFonts w:ascii="Arial" w:eastAsia="Times New Roman" w:hAnsi="Arial" w:cs="Arial"/>
          <w:lang w:eastAsia="pl-PL"/>
        </w:rPr>
        <w:t xml:space="preserve">Jeżeli Wykonawca nie wykona w całości przedmiotu umowy, Zamawiający zastrzega sobie prawo obniżenia wynagrodzenia umownego Wykonawcy o wartość niewykonanego zakresu. Jednocześnie Zamawiający zastrzega sobie uprawnienie </w:t>
      </w:r>
      <w:r w:rsidRPr="000B5260">
        <w:rPr>
          <w:rFonts w:ascii="Arial" w:eastAsia="Times New Roman" w:hAnsi="Arial" w:cs="Arial"/>
          <w:lang w:eastAsia="pl-PL"/>
        </w:rPr>
        <w:lastRenderedPageBreak/>
        <w:t>do zmniejszenia zakresu przedmiotowego umowy bez prawa dla Wykonawcy do dochodzenia z tego tytułu jakichkolwiek roszczeń.</w:t>
      </w:r>
    </w:p>
    <w:p w14:paraId="1AC08A16" w14:textId="4123ACF4" w:rsidR="001658E6" w:rsidRPr="000B5260" w:rsidRDefault="001658E6" w:rsidP="000B526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0B5260">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47B655C0" w14:textId="77777777" w:rsidR="000B5260" w:rsidRDefault="001658E6" w:rsidP="00102483">
      <w:pPr>
        <w:pStyle w:val="Akapitzlist"/>
        <w:numPr>
          <w:ilvl w:val="0"/>
          <w:numId w:val="27"/>
        </w:numPr>
        <w:tabs>
          <w:tab w:val="clear" w:pos="0"/>
        </w:tabs>
        <w:suppressAutoHyphens/>
        <w:spacing w:after="0" w:line="276" w:lineRule="auto"/>
        <w:ind w:left="284" w:hanging="284"/>
        <w:jc w:val="both"/>
        <w:rPr>
          <w:rFonts w:ascii="Arial" w:eastAsia="Times New Roman" w:hAnsi="Arial" w:cs="Arial"/>
          <w:kern w:val="2"/>
          <w:lang w:eastAsia="pl-PL" w:bidi="hi-IN"/>
        </w:rPr>
      </w:pPr>
      <w:r w:rsidRPr="00AB56C1">
        <w:rPr>
          <w:rFonts w:ascii="Arial" w:eastAsia="Times New Roman" w:hAnsi="Arial" w:cs="Arial"/>
          <w:kern w:val="2"/>
          <w:lang w:eastAsia="pl-PL" w:bidi="hi-IN"/>
        </w:rPr>
        <w:t>Wykonawca zobowiązuje się wykonać przedmiot Umowy co do zasady siłami własnymi</w:t>
      </w:r>
      <w:r w:rsidR="00C92FF2" w:rsidRPr="00AB56C1">
        <w:rPr>
          <w:rFonts w:ascii="Arial" w:eastAsia="Times New Roman" w:hAnsi="Arial" w:cs="Arial"/>
          <w:kern w:val="2"/>
          <w:lang w:eastAsia="pl-PL" w:bidi="hi-IN"/>
        </w:rPr>
        <w:t>.</w:t>
      </w:r>
      <w:r w:rsidRPr="00AB56C1">
        <w:rPr>
          <w:rFonts w:ascii="Arial" w:eastAsia="Times New Roman" w:hAnsi="Arial" w:cs="Arial"/>
          <w:kern w:val="2"/>
          <w:lang w:eastAsia="pl-PL" w:bidi="hi-IN"/>
        </w:rPr>
        <w:t xml:space="preserve"> </w:t>
      </w:r>
    </w:p>
    <w:p w14:paraId="6776B89E" w14:textId="77777777" w:rsidR="000B5260" w:rsidRPr="000B5260" w:rsidRDefault="001658E6" w:rsidP="00102483">
      <w:pPr>
        <w:pStyle w:val="Akapitzlist"/>
        <w:numPr>
          <w:ilvl w:val="0"/>
          <w:numId w:val="27"/>
        </w:numPr>
        <w:tabs>
          <w:tab w:val="clear" w:pos="0"/>
        </w:tabs>
        <w:suppressAutoHyphens/>
        <w:spacing w:after="0" w:line="276" w:lineRule="auto"/>
        <w:ind w:left="284" w:hanging="284"/>
        <w:jc w:val="both"/>
        <w:rPr>
          <w:rFonts w:ascii="Arial" w:eastAsia="Times New Roman" w:hAnsi="Arial" w:cs="Arial"/>
          <w:kern w:val="2"/>
          <w:lang w:eastAsia="pl-PL" w:bidi="hi-IN"/>
        </w:rPr>
      </w:pPr>
      <w:r w:rsidRPr="000B5260">
        <w:rPr>
          <w:rFonts w:ascii="Arial" w:eastAsia="Times New Roman" w:hAnsi="Arial" w:cs="Arial"/>
          <w:kern w:val="2"/>
          <w:lang w:eastAsia="pl-PL" w:bidi="hi-IN"/>
        </w:rPr>
        <w:t xml:space="preserve">W przypadku realizacji przedmiot Umowy z udziałem Podwykonawcy </w:t>
      </w:r>
      <w:r w:rsidRPr="000B5260">
        <w:rPr>
          <w:rFonts w:ascii="Arial" w:eastAsia="NSimSun" w:hAnsi="Arial" w:cs="Arial"/>
          <w:kern w:val="2"/>
          <w:lang w:eastAsia="zh-CN" w:bidi="hi-IN"/>
        </w:rPr>
        <w:t>kwota wynagrodzenia podwykonawcy nie powinna być wyższa, niż wartość danego zakresu dostaw wynikająca z oferty Wykonawcy.</w:t>
      </w:r>
    </w:p>
    <w:p w14:paraId="20B5D870" w14:textId="77777777" w:rsidR="000B5260" w:rsidRPr="000B5260" w:rsidRDefault="001658E6" w:rsidP="00102483">
      <w:pPr>
        <w:pStyle w:val="Akapitzlist"/>
        <w:numPr>
          <w:ilvl w:val="0"/>
          <w:numId w:val="27"/>
        </w:numPr>
        <w:tabs>
          <w:tab w:val="clear" w:pos="0"/>
        </w:tabs>
        <w:suppressAutoHyphens/>
        <w:spacing w:after="0" w:line="276" w:lineRule="auto"/>
        <w:ind w:left="284" w:hanging="284"/>
        <w:jc w:val="both"/>
        <w:rPr>
          <w:rFonts w:ascii="Arial" w:eastAsia="Times New Roman" w:hAnsi="Arial" w:cs="Arial"/>
          <w:kern w:val="2"/>
          <w:lang w:eastAsia="pl-PL" w:bidi="hi-IN"/>
        </w:rPr>
      </w:pPr>
      <w:r w:rsidRPr="000B5260">
        <w:rPr>
          <w:rFonts w:ascii="Arial" w:eastAsia="Times New Roman" w:hAnsi="Arial" w:cs="Arial"/>
          <w:lang w:eastAsia="pl-PL"/>
        </w:rPr>
        <w:t>Wykonywanie dostaw z udziałem Podwykonawcy może odbywać się wyłącznie na zasadach określonych w niniejszej Umowie oraz w kodeksie cywilnym.</w:t>
      </w:r>
    </w:p>
    <w:p w14:paraId="0CFD7D24" w14:textId="77777777" w:rsidR="000B5260" w:rsidRPr="000B5260" w:rsidRDefault="001658E6" w:rsidP="00102483">
      <w:pPr>
        <w:pStyle w:val="Akapitzlist"/>
        <w:numPr>
          <w:ilvl w:val="0"/>
          <w:numId w:val="27"/>
        </w:numPr>
        <w:tabs>
          <w:tab w:val="clear" w:pos="0"/>
        </w:tabs>
        <w:suppressAutoHyphens/>
        <w:spacing w:after="0" w:line="276" w:lineRule="auto"/>
        <w:ind w:left="284" w:hanging="284"/>
        <w:jc w:val="both"/>
        <w:rPr>
          <w:rFonts w:ascii="Arial" w:eastAsia="Times New Roman" w:hAnsi="Arial" w:cs="Arial"/>
          <w:kern w:val="2"/>
          <w:lang w:eastAsia="pl-PL" w:bidi="hi-IN"/>
        </w:rPr>
      </w:pPr>
      <w:r w:rsidRPr="000B5260">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0B5260">
        <w:rPr>
          <w:rFonts w:ascii="Arial" w:eastAsia="Times New Roman" w:hAnsi="Arial" w:cs="Arial"/>
          <w:lang w:eastAsia="pl-PL"/>
        </w:rPr>
        <w:br/>
      </w:r>
      <w:r w:rsidRPr="000B5260">
        <w:rPr>
          <w:rFonts w:ascii="Arial" w:eastAsia="Times New Roman" w:hAnsi="Arial" w:cs="Arial"/>
          <w:lang w:eastAsia="pl-PL"/>
        </w:rPr>
        <w:t>i obowiązki Wykonawcy, ukształtowane postanowieniami umowy zawartej między Zamawiającym a Wykonawcą.</w:t>
      </w:r>
    </w:p>
    <w:p w14:paraId="748E14B9" w14:textId="77777777" w:rsidR="000B5260" w:rsidRPr="000B5260" w:rsidRDefault="001658E6" w:rsidP="00102483">
      <w:pPr>
        <w:pStyle w:val="Akapitzlist"/>
        <w:numPr>
          <w:ilvl w:val="0"/>
          <w:numId w:val="27"/>
        </w:numPr>
        <w:tabs>
          <w:tab w:val="clear" w:pos="0"/>
        </w:tabs>
        <w:suppressAutoHyphens/>
        <w:spacing w:after="0" w:line="276" w:lineRule="auto"/>
        <w:ind w:left="284" w:hanging="284"/>
        <w:jc w:val="both"/>
        <w:rPr>
          <w:rFonts w:ascii="Arial" w:eastAsia="Times New Roman" w:hAnsi="Arial" w:cs="Arial"/>
          <w:kern w:val="2"/>
          <w:lang w:eastAsia="pl-PL" w:bidi="hi-IN"/>
        </w:rPr>
      </w:pPr>
      <w:r w:rsidRPr="000B5260">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99B56D2" w14:textId="468C9BD8" w:rsidR="000B5260" w:rsidRPr="000B5260" w:rsidRDefault="001658E6" w:rsidP="00102483">
      <w:pPr>
        <w:pStyle w:val="Akapitzlist"/>
        <w:numPr>
          <w:ilvl w:val="0"/>
          <w:numId w:val="27"/>
        </w:numPr>
        <w:tabs>
          <w:tab w:val="clear" w:pos="0"/>
        </w:tabs>
        <w:suppressAutoHyphens/>
        <w:spacing w:after="0" w:line="276" w:lineRule="auto"/>
        <w:ind w:left="284" w:hanging="284"/>
        <w:jc w:val="both"/>
        <w:rPr>
          <w:rFonts w:ascii="Arial" w:eastAsia="Times New Roman" w:hAnsi="Arial" w:cs="Arial"/>
          <w:kern w:val="2"/>
          <w:lang w:eastAsia="pl-PL" w:bidi="hi-IN"/>
        </w:rPr>
      </w:pPr>
      <w:r w:rsidRPr="000B5260">
        <w:rPr>
          <w:rFonts w:ascii="Arial" w:eastAsia="Times New Roman" w:hAnsi="Arial" w:cs="Arial"/>
          <w:lang w:eastAsia="pl-PL"/>
        </w:rPr>
        <w:t>Powierzenie</w:t>
      </w:r>
      <w:r w:rsidR="000B5260">
        <w:rPr>
          <w:rFonts w:ascii="Arial" w:eastAsia="Times New Roman" w:hAnsi="Arial" w:cs="Arial"/>
          <w:lang w:eastAsia="pl-PL"/>
        </w:rPr>
        <w:t xml:space="preserve"> </w:t>
      </w:r>
      <w:r w:rsidRPr="000B5260">
        <w:rPr>
          <w:rFonts w:ascii="Arial" w:eastAsia="Times New Roman" w:hAnsi="Arial" w:cs="Arial"/>
          <w:lang w:eastAsia="pl-PL"/>
        </w:rPr>
        <w:t>wykonania części zamówienia Podwykonawcom nie zwalnia Wykonawcy z odpowiedzialności za należyte wykonanie przedmiotu Umowy.</w:t>
      </w:r>
    </w:p>
    <w:p w14:paraId="4B5ADAE4" w14:textId="0060713F" w:rsidR="001658E6" w:rsidRPr="000B5260" w:rsidRDefault="001658E6" w:rsidP="00102483">
      <w:pPr>
        <w:pStyle w:val="Akapitzlist"/>
        <w:numPr>
          <w:ilvl w:val="0"/>
          <w:numId w:val="27"/>
        </w:numPr>
        <w:tabs>
          <w:tab w:val="clear" w:pos="0"/>
        </w:tabs>
        <w:suppressAutoHyphens/>
        <w:spacing w:after="0" w:line="276" w:lineRule="auto"/>
        <w:ind w:left="284" w:hanging="284"/>
        <w:jc w:val="both"/>
        <w:rPr>
          <w:rFonts w:ascii="Arial" w:eastAsia="Times New Roman" w:hAnsi="Arial" w:cs="Arial"/>
          <w:kern w:val="2"/>
          <w:lang w:eastAsia="pl-PL" w:bidi="hi-IN"/>
        </w:rPr>
      </w:pPr>
      <w:r w:rsidRPr="000B5260">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A4F7FA9" w14:textId="77777777" w:rsidR="00EC01CF" w:rsidRDefault="00C92FF2" w:rsidP="00102483">
      <w:pPr>
        <w:numPr>
          <w:ilvl w:val="0"/>
          <w:numId w:val="15"/>
        </w:numPr>
        <w:tabs>
          <w:tab w:val="clear" w:pos="397"/>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40042518" w14:textId="77777777" w:rsidR="00EC01CF" w:rsidRDefault="004C6AE1" w:rsidP="00102483">
      <w:pPr>
        <w:numPr>
          <w:ilvl w:val="0"/>
          <w:numId w:val="15"/>
        </w:numPr>
        <w:tabs>
          <w:tab w:val="clear" w:pos="397"/>
        </w:tabs>
        <w:suppressAutoHyphens/>
        <w:spacing w:after="0" w:line="276" w:lineRule="auto"/>
        <w:ind w:left="284" w:hanging="284"/>
        <w:jc w:val="both"/>
        <w:rPr>
          <w:rFonts w:ascii="Arial" w:eastAsia="Times New Roman" w:hAnsi="Arial" w:cs="Arial"/>
          <w:color w:val="000000"/>
          <w:lang w:eastAsia="pl-PL"/>
        </w:rPr>
      </w:pPr>
      <w:r w:rsidRPr="00EC01CF">
        <w:rPr>
          <w:rFonts w:ascii="Arial" w:eastAsia="Times New Roman" w:hAnsi="Arial" w:cs="Arial"/>
          <w:color w:val="000000"/>
          <w:lang w:eastAsia="pl-PL"/>
        </w:rPr>
        <w:t xml:space="preserve">Wykonawca udziela gwarancji jakości na przedmiot Umowy na okres </w:t>
      </w:r>
      <w:r w:rsidRPr="00EC01CF">
        <w:rPr>
          <w:rFonts w:ascii="Arial" w:eastAsia="Times New Roman" w:hAnsi="Arial" w:cs="Arial"/>
          <w:b/>
          <w:color w:val="000000"/>
          <w:lang w:eastAsia="pl-PL"/>
        </w:rPr>
        <w:t>przydatny do spożycia</w:t>
      </w:r>
      <w:r w:rsidR="00C07FD3" w:rsidRPr="00EC01CF">
        <w:rPr>
          <w:rFonts w:ascii="Arial" w:eastAsia="Times New Roman" w:hAnsi="Arial" w:cs="Arial"/>
          <w:color w:val="000000"/>
          <w:lang w:eastAsia="pl-PL"/>
        </w:rPr>
        <w:t xml:space="preserve"> zgodnie z gwarancją producenta. </w:t>
      </w:r>
    </w:p>
    <w:p w14:paraId="1F4A3F4A" w14:textId="77777777" w:rsidR="00EC01CF" w:rsidRDefault="004C6AE1" w:rsidP="00102483">
      <w:pPr>
        <w:numPr>
          <w:ilvl w:val="0"/>
          <w:numId w:val="15"/>
        </w:numPr>
        <w:tabs>
          <w:tab w:val="clear" w:pos="397"/>
        </w:tabs>
        <w:suppressAutoHyphens/>
        <w:spacing w:after="0" w:line="276" w:lineRule="auto"/>
        <w:ind w:left="284" w:hanging="284"/>
        <w:jc w:val="both"/>
        <w:rPr>
          <w:rFonts w:ascii="Arial" w:eastAsia="Times New Roman" w:hAnsi="Arial" w:cs="Arial"/>
          <w:color w:val="000000"/>
          <w:lang w:eastAsia="pl-PL"/>
        </w:rPr>
      </w:pPr>
      <w:r w:rsidRPr="00EC01CF">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22AD63CE" w14:textId="77777777" w:rsidR="00EC01CF" w:rsidRDefault="004C6AE1" w:rsidP="00102483">
      <w:pPr>
        <w:numPr>
          <w:ilvl w:val="0"/>
          <w:numId w:val="15"/>
        </w:numPr>
        <w:tabs>
          <w:tab w:val="clear" w:pos="397"/>
        </w:tabs>
        <w:suppressAutoHyphens/>
        <w:spacing w:after="0" w:line="276" w:lineRule="auto"/>
        <w:ind w:left="284" w:hanging="284"/>
        <w:jc w:val="both"/>
        <w:rPr>
          <w:rFonts w:ascii="Arial" w:eastAsia="Times New Roman" w:hAnsi="Arial" w:cs="Arial"/>
          <w:color w:val="000000"/>
          <w:lang w:eastAsia="pl-PL"/>
        </w:rPr>
      </w:pPr>
      <w:r w:rsidRPr="00EC01CF">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EC01CF">
        <w:rPr>
          <w:rFonts w:ascii="Arial" w:eastAsia="Times New Roman" w:hAnsi="Arial" w:cs="Arial"/>
          <w:color w:val="000000"/>
        </w:rPr>
        <w:t xml:space="preserve">faktury przez </w:t>
      </w:r>
      <w:r w:rsidR="00E74D2F" w:rsidRPr="00EC01CF">
        <w:rPr>
          <w:rFonts w:ascii="Arial" w:eastAsia="Times New Roman" w:hAnsi="Arial" w:cs="Arial"/>
          <w:color w:val="000000"/>
        </w:rPr>
        <w:t xml:space="preserve">osoby wskazane w </w:t>
      </w:r>
      <w:r w:rsidR="00E74D2F" w:rsidRPr="00EC01CF">
        <w:rPr>
          <w:rFonts w:ascii="Arial" w:eastAsia="Calibri" w:hAnsi="Arial" w:cs="Arial"/>
          <w:bCs/>
        </w:rPr>
        <w:t>§ 3 ust. 1</w:t>
      </w:r>
      <w:r w:rsidRPr="00EC01CF">
        <w:rPr>
          <w:rFonts w:ascii="Arial" w:eastAsia="Times New Roman" w:hAnsi="Arial" w:cs="Arial"/>
          <w:color w:val="000000"/>
        </w:rPr>
        <w:t>.</w:t>
      </w:r>
    </w:p>
    <w:p w14:paraId="1184F4B1" w14:textId="77777777" w:rsidR="00EC01CF" w:rsidRPr="00EC01CF" w:rsidRDefault="006A284B" w:rsidP="00102483">
      <w:pPr>
        <w:numPr>
          <w:ilvl w:val="0"/>
          <w:numId w:val="15"/>
        </w:numPr>
        <w:tabs>
          <w:tab w:val="clear" w:pos="397"/>
        </w:tabs>
        <w:suppressAutoHyphens/>
        <w:spacing w:after="0" w:line="276" w:lineRule="auto"/>
        <w:ind w:left="284" w:hanging="284"/>
        <w:jc w:val="both"/>
        <w:rPr>
          <w:rFonts w:ascii="Arial" w:eastAsia="Times New Roman" w:hAnsi="Arial" w:cs="Arial"/>
          <w:color w:val="000000"/>
          <w:lang w:eastAsia="pl-PL"/>
        </w:rPr>
      </w:pPr>
      <w:r w:rsidRPr="00EC01CF">
        <w:rPr>
          <w:rFonts w:ascii="Arial" w:hAnsi="Arial" w:cs="Arial"/>
        </w:rPr>
        <w:t xml:space="preserve">Odbioru ilościowo - jakościowego towaru dokonuje uprawniony </w:t>
      </w:r>
      <w:r w:rsidR="00C92FF2" w:rsidRPr="00EC01CF">
        <w:rPr>
          <w:rFonts w:ascii="Arial" w:hAnsi="Arial" w:cs="Arial"/>
        </w:rPr>
        <w:t>przedstawiciel zamawiającego</w:t>
      </w:r>
      <w:r w:rsidRPr="00EC01CF">
        <w:rPr>
          <w:rFonts w:ascii="Arial" w:hAnsi="Arial" w:cs="Arial"/>
        </w:rPr>
        <w:t>.</w:t>
      </w:r>
    </w:p>
    <w:p w14:paraId="5031EFEF" w14:textId="60F5A25C" w:rsidR="00275AED" w:rsidRPr="00EC01CF" w:rsidRDefault="00275AED" w:rsidP="00102483">
      <w:pPr>
        <w:numPr>
          <w:ilvl w:val="0"/>
          <w:numId w:val="15"/>
        </w:numPr>
        <w:tabs>
          <w:tab w:val="clear" w:pos="397"/>
        </w:tabs>
        <w:suppressAutoHyphens/>
        <w:spacing w:after="0" w:line="276" w:lineRule="auto"/>
        <w:ind w:left="284" w:hanging="284"/>
        <w:jc w:val="both"/>
        <w:rPr>
          <w:rFonts w:ascii="Arial" w:eastAsia="Times New Roman" w:hAnsi="Arial" w:cs="Arial"/>
          <w:color w:val="000000"/>
          <w:lang w:eastAsia="pl-PL"/>
        </w:rPr>
      </w:pPr>
      <w:r w:rsidRPr="00EC01CF">
        <w:rPr>
          <w:rFonts w:ascii="Arial" w:eastAsia="Times New Roman" w:hAnsi="Arial" w:cs="Arial"/>
          <w:color w:val="000000"/>
        </w:rPr>
        <w:t xml:space="preserve">Zamawiający zgłaszać będzie reklamację Wykonawcy telefonicznie pod  </w:t>
      </w:r>
      <w:r w:rsidRPr="00EC01CF">
        <w:rPr>
          <w:rFonts w:ascii="Arial" w:eastAsia="Times New Roman" w:hAnsi="Arial" w:cs="Arial"/>
          <w:color w:val="000000"/>
        </w:rPr>
        <w:br/>
        <w:t xml:space="preserve">nr </w:t>
      </w:r>
      <w:r w:rsidRPr="00EC01CF">
        <w:rPr>
          <w:rFonts w:ascii="Arial" w:eastAsia="Times New Roman" w:hAnsi="Arial" w:cs="Arial"/>
          <w:b/>
          <w:color w:val="000000"/>
        </w:rPr>
        <w:t>tel</w:t>
      </w:r>
      <w:r w:rsidR="00EC01CF">
        <w:rPr>
          <w:rFonts w:ascii="Arial" w:eastAsia="Times New Roman" w:hAnsi="Arial" w:cs="Arial"/>
          <w:b/>
          <w:color w:val="000000"/>
        </w:rPr>
        <w:t>.</w:t>
      </w:r>
      <w:r w:rsidR="00647F02" w:rsidRPr="00EC01CF">
        <w:rPr>
          <w:rFonts w:ascii="Arial" w:eastAsia="Times New Roman" w:hAnsi="Arial" w:cs="Arial"/>
          <w:b/>
          <w:color w:val="000000"/>
        </w:rPr>
        <w:t xml:space="preserve">: </w:t>
      </w:r>
      <w:r w:rsidR="004E7664" w:rsidRPr="00EC01CF">
        <w:rPr>
          <w:rFonts w:ascii="Arial" w:eastAsia="Times New Roman" w:hAnsi="Arial" w:cs="Arial"/>
          <w:b/>
          <w:color w:val="000000"/>
        </w:rPr>
        <w:t>……………</w:t>
      </w:r>
      <w:r w:rsidR="00EC01CF">
        <w:rPr>
          <w:rFonts w:ascii="Arial" w:eastAsia="Times New Roman" w:hAnsi="Arial" w:cs="Arial"/>
          <w:b/>
          <w:color w:val="000000"/>
        </w:rPr>
        <w:t>......</w:t>
      </w:r>
      <w:r w:rsidR="004E7664" w:rsidRPr="00EC01CF">
        <w:rPr>
          <w:rFonts w:ascii="Arial" w:eastAsia="Times New Roman" w:hAnsi="Arial" w:cs="Arial"/>
          <w:b/>
          <w:color w:val="000000"/>
        </w:rPr>
        <w:t>…..</w:t>
      </w:r>
      <w:r w:rsidRPr="00EC01CF">
        <w:rPr>
          <w:rFonts w:ascii="Arial" w:eastAsia="Times New Roman" w:hAnsi="Arial" w:cs="Arial"/>
          <w:color w:val="000000"/>
        </w:rPr>
        <w:t xml:space="preserve"> lub pocztą elektroniczną na adres </w:t>
      </w:r>
      <w:r w:rsidR="004E7664" w:rsidRPr="00EC01CF">
        <w:rPr>
          <w:rFonts w:ascii="Arial" w:eastAsia="Times New Roman" w:hAnsi="Arial" w:cs="Arial"/>
          <w:b/>
          <w:color w:val="000000"/>
        </w:rPr>
        <w:t>……………</w:t>
      </w:r>
      <w:r w:rsidR="00EC01CF">
        <w:rPr>
          <w:rFonts w:ascii="Arial" w:eastAsia="Times New Roman" w:hAnsi="Arial" w:cs="Arial"/>
          <w:b/>
          <w:color w:val="000000"/>
        </w:rPr>
        <w:t>......</w:t>
      </w:r>
      <w:r w:rsidR="004E7664" w:rsidRPr="00EC01CF">
        <w:rPr>
          <w:rFonts w:ascii="Arial" w:eastAsia="Times New Roman" w:hAnsi="Arial" w:cs="Arial"/>
          <w:b/>
          <w:color w:val="000000"/>
        </w:rPr>
        <w:t>………</w:t>
      </w:r>
      <w:r w:rsidR="00647F02" w:rsidRPr="00EC01CF">
        <w:rPr>
          <w:rFonts w:ascii="Arial" w:eastAsia="Times New Roman" w:hAnsi="Arial" w:cs="Arial"/>
          <w:b/>
          <w:color w:val="000000"/>
        </w:rPr>
        <w:t>,</w:t>
      </w:r>
      <w:r w:rsidRPr="00EC01CF">
        <w:rPr>
          <w:rFonts w:ascii="Arial" w:eastAsia="Times New Roman" w:hAnsi="Arial" w:cs="Arial"/>
          <w:color w:val="000000"/>
        </w:rPr>
        <w:t xml:space="preserve"> a następnie bez zbędnej zwłoki na piśmie na adres</w:t>
      </w:r>
      <w:r w:rsidR="00647F02" w:rsidRPr="00EC01CF">
        <w:rPr>
          <w:rFonts w:ascii="Arial" w:eastAsia="Times New Roman" w:hAnsi="Arial" w:cs="Arial"/>
          <w:color w:val="000000"/>
        </w:rPr>
        <w:t>:</w:t>
      </w:r>
      <w:r w:rsidRPr="00EC01CF">
        <w:rPr>
          <w:rFonts w:ascii="Arial" w:eastAsia="Times New Roman" w:hAnsi="Arial" w:cs="Arial"/>
          <w:color w:val="000000"/>
        </w:rPr>
        <w:t xml:space="preserve"> </w:t>
      </w:r>
      <w:r w:rsidR="004E7664" w:rsidRPr="00EC01CF">
        <w:rPr>
          <w:rFonts w:ascii="Arial" w:eastAsia="Times New Roman" w:hAnsi="Arial" w:cs="Arial"/>
          <w:b/>
          <w:color w:val="000000"/>
        </w:rPr>
        <w:t>……………………………………..</w:t>
      </w:r>
      <w:r w:rsidR="00647F02" w:rsidRPr="00EC01CF">
        <w:rPr>
          <w:rFonts w:ascii="Arial" w:eastAsia="Times New Roman" w:hAnsi="Arial" w:cs="Arial"/>
          <w:color w:val="000000"/>
        </w:rPr>
        <w:t>.</w:t>
      </w:r>
      <w:r w:rsidRPr="00EC01CF">
        <w:rPr>
          <w:rFonts w:ascii="Arial" w:eastAsia="Times New Roman" w:hAnsi="Arial" w:cs="Arial"/>
          <w:color w:val="000000"/>
        </w:rPr>
        <w:t xml:space="preserve">     </w:t>
      </w:r>
    </w:p>
    <w:p w14:paraId="37BB7733" w14:textId="2FBC1D4B" w:rsidR="00B97A8F" w:rsidRPr="00AB56C1" w:rsidRDefault="00B97A8F" w:rsidP="00102483">
      <w:pPr>
        <w:numPr>
          <w:ilvl w:val="0"/>
          <w:numId w:val="15"/>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lastRenderedPageBreak/>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102483">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102483">
      <w:pPr>
        <w:numPr>
          <w:ilvl w:val="0"/>
          <w:numId w:val="15"/>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4A6283B5" w:rsidR="004C6AE1" w:rsidRDefault="004C6AE1" w:rsidP="00102483">
      <w:pPr>
        <w:numPr>
          <w:ilvl w:val="0"/>
          <w:numId w:val="15"/>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dokona zgłoszenia tego faktu Wykonawcy. Zgłoszenie dokonane zostanie telefoniczne, faksem, lub pisemnie – zgodnie z danymi wskazanymi przez Wykonawcę w ust.</w:t>
      </w:r>
      <w:r>
        <w:rPr>
          <w:rFonts w:ascii="Arial" w:eastAsia="Times New Roman" w:hAnsi="Arial" w:cs="Arial"/>
        </w:rPr>
        <w:t xml:space="preserve"> 6.</w:t>
      </w:r>
    </w:p>
    <w:p w14:paraId="2505E514" w14:textId="7119BD0C" w:rsidR="004C6AE1" w:rsidRPr="00AB56C1" w:rsidRDefault="004C6AE1" w:rsidP="00102483">
      <w:pPr>
        <w:numPr>
          <w:ilvl w:val="0"/>
          <w:numId w:val="15"/>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102483">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102483">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102483">
      <w:pPr>
        <w:numPr>
          <w:ilvl w:val="0"/>
          <w:numId w:val="15"/>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102483">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102483">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06390E5" w:rsidR="00B0267B" w:rsidRPr="00321172" w:rsidRDefault="00B0267B" w:rsidP="00102483">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102483">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7842F3C7" w:rsidR="00DF33B7" w:rsidRPr="00AB56C1" w:rsidRDefault="00DF33B7" w:rsidP="00102483">
      <w:pPr>
        <w:pStyle w:val="Akapitzlist"/>
        <w:numPr>
          <w:ilvl w:val="0"/>
          <w:numId w:val="15"/>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w:t>
      </w:r>
      <w:r w:rsidRPr="00AB56C1">
        <w:rPr>
          <w:rFonts w:ascii="Arial" w:eastAsia="Times New Roman" w:hAnsi="Arial" w:cs="Arial"/>
          <w:kern w:val="1"/>
          <w:lang w:eastAsia="zh-CN"/>
        </w:rPr>
        <w:lastRenderedPageBreak/>
        <w:t>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3B8F0F61" w:rsidR="00DF33B7" w:rsidRPr="00AB56C1" w:rsidRDefault="00DF33B7" w:rsidP="00102483">
      <w:pPr>
        <w:pStyle w:val="Akapitzlist"/>
        <w:numPr>
          <w:ilvl w:val="0"/>
          <w:numId w:val="15"/>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t>
      </w:r>
      <w:r w:rsidR="00EC01CF">
        <w:rPr>
          <w:rFonts w:ascii="Arial" w:hAnsi="Arial" w:cs="Arial"/>
        </w:rPr>
        <w:br/>
      </w:r>
      <w:r w:rsidRPr="00AB56C1">
        <w:rPr>
          <w:rFonts w:ascii="Arial" w:hAnsi="Arial" w:cs="Arial"/>
        </w:rPr>
        <w:t xml:space="preserve">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7A4DE044" w:rsidR="00DF33B7" w:rsidRPr="00AB56C1" w:rsidRDefault="00DF33B7" w:rsidP="00102483">
      <w:pPr>
        <w:pStyle w:val="Akapitzlist"/>
        <w:numPr>
          <w:ilvl w:val="0"/>
          <w:numId w:val="15"/>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AB56C1" w:rsidRDefault="00DF33B7" w:rsidP="00102483">
      <w:pPr>
        <w:pStyle w:val="Akapitzlist"/>
        <w:numPr>
          <w:ilvl w:val="0"/>
          <w:numId w:val="15"/>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102483">
      <w:pPr>
        <w:pStyle w:val="Akapitzlist"/>
        <w:numPr>
          <w:ilvl w:val="0"/>
          <w:numId w:val="15"/>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102483">
      <w:pPr>
        <w:pStyle w:val="Akapitzlist"/>
        <w:numPr>
          <w:ilvl w:val="0"/>
          <w:numId w:val="15"/>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529D95B2" w14:textId="77777777" w:rsidR="00EC01CF" w:rsidRDefault="00DF33B7" w:rsidP="00102483">
      <w:pPr>
        <w:pStyle w:val="Akapitzlist"/>
        <w:numPr>
          <w:ilvl w:val="0"/>
          <w:numId w:val="15"/>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0C2A6CD3" w:rsidR="00AC4875" w:rsidRPr="00EC01CF" w:rsidRDefault="00AC4875" w:rsidP="00102483">
      <w:pPr>
        <w:pStyle w:val="Akapitzlist"/>
        <w:numPr>
          <w:ilvl w:val="0"/>
          <w:numId w:val="15"/>
        </w:numPr>
        <w:spacing w:after="0" w:line="276" w:lineRule="auto"/>
        <w:jc w:val="both"/>
        <w:rPr>
          <w:rFonts w:ascii="Arial" w:hAnsi="Arial" w:cs="Arial"/>
          <w:bCs/>
        </w:rPr>
      </w:pPr>
      <w:r w:rsidRPr="00EC01CF">
        <w:rPr>
          <w:rFonts w:ascii="Arial" w:hAnsi="Arial" w:cs="Arial"/>
          <w:b/>
        </w:rPr>
        <w:t>Wykonawca zobowiązany jest przez cały okres związania umową posiadać:</w:t>
      </w:r>
    </w:p>
    <w:p w14:paraId="3AD277A0" w14:textId="77777777" w:rsidR="00AC4875" w:rsidRPr="00AB56C1" w:rsidRDefault="00AC4875" w:rsidP="00102483">
      <w:pPr>
        <w:pStyle w:val="Akapitzlist"/>
        <w:numPr>
          <w:ilvl w:val="0"/>
          <w:numId w:val="19"/>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0284AC9A" w:rsidR="00AC4875" w:rsidRPr="00A31EAC" w:rsidRDefault="00AC4875" w:rsidP="00102483">
      <w:pPr>
        <w:pStyle w:val="Akapitzlist"/>
        <w:numPr>
          <w:ilvl w:val="0"/>
          <w:numId w:val="19"/>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w:t>
      </w:r>
      <w:r w:rsidRPr="00AB56C1">
        <w:rPr>
          <w:rFonts w:ascii="Arial" w:hAnsi="Arial" w:cs="Arial"/>
        </w:rPr>
        <w:lastRenderedPageBreak/>
        <w:t>Państwowej Inspekcji Sanitarnej - jeżeli ustawa nakłada obowiązek takich uprawnień.</w:t>
      </w:r>
    </w:p>
    <w:p w14:paraId="628328C3" w14:textId="77777777" w:rsidR="00EC01CF" w:rsidRDefault="00AC4875" w:rsidP="00102483">
      <w:pPr>
        <w:pStyle w:val="Akapitzlist"/>
        <w:numPr>
          <w:ilvl w:val="0"/>
          <w:numId w:val="15"/>
        </w:numPr>
        <w:spacing w:after="0" w:line="276" w:lineRule="auto"/>
        <w:jc w:val="both"/>
        <w:rPr>
          <w:rFonts w:ascii="Arial" w:hAnsi="Arial" w:cs="Arial"/>
        </w:rPr>
      </w:pPr>
      <w:r w:rsidRPr="00AB56C1">
        <w:rPr>
          <w:rFonts w:ascii="Arial" w:hAnsi="Arial" w:cs="Arial"/>
        </w:rPr>
        <w:t>Wykonawca oświadcza, że posiada wdrożony system HACCP i stosuje zasady systemu HACCP.</w:t>
      </w:r>
    </w:p>
    <w:p w14:paraId="6961D2E2" w14:textId="77777777" w:rsidR="00EC01CF" w:rsidRDefault="00AC4875" w:rsidP="00102483">
      <w:pPr>
        <w:pStyle w:val="Akapitzlist"/>
        <w:numPr>
          <w:ilvl w:val="0"/>
          <w:numId w:val="15"/>
        </w:numPr>
        <w:spacing w:after="0" w:line="276" w:lineRule="auto"/>
        <w:jc w:val="both"/>
        <w:rPr>
          <w:rFonts w:ascii="Arial" w:hAnsi="Arial" w:cs="Arial"/>
        </w:rPr>
      </w:pPr>
      <w:r w:rsidRPr="00EC01CF">
        <w:rPr>
          <w:rFonts w:ascii="Arial" w:hAnsi="Arial" w:cs="Arial"/>
        </w:rPr>
        <w:t xml:space="preserve">W przypadku utraty ważności dokumentów, o których mowa w ust. </w:t>
      </w:r>
      <w:r w:rsidR="00B0267B" w:rsidRPr="00EC01CF">
        <w:rPr>
          <w:rFonts w:ascii="Arial" w:hAnsi="Arial" w:cs="Arial"/>
        </w:rPr>
        <w:t>2</w:t>
      </w:r>
      <w:r w:rsidR="00647F02" w:rsidRPr="00EC01CF">
        <w:rPr>
          <w:rFonts w:ascii="Arial" w:hAnsi="Arial" w:cs="Arial"/>
        </w:rPr>
        <w:t>6</w:t>
      </w:r>
      <w:r w:rsidRPr="00EC01CF">
        <w:rPr>
          <w:rFonts w:ascii="Arial" w:hAnsi="Arial" w:cs="Arial"/>
        </w:rPr>
        <w:t xml:space="preserve"> lit. b i nie dysponowania aktualnymi, Wykonawca zobowiązany jest do natychmiastowego powiadomienia o tym fakcie Zamawiającego wraz z zaprzestaniem realizacji dostaw. </w:t>
      </w:r>
    </w:p>
    <w:p w14:paraId="27CB3400" w14:textId="77777777" w:rsidR="00EC01CF" w:rsidRDefault="00AC4875" w:rsidP="00102483">
      <w:pPr>
        <w:pStyle w:val="Akapitzlist"/>
        <w:numPr>
          <w:ilvl w:val="0"/>
          <w:numId w:val="15"/>
        </w:numPr>
        <w:spacing w:after="0" w:line="276" w:lineRule="auto"/>
        <w:jc w:val="both"/>
        <w:rPr>
          <w:rFonts w:ascii="Arial" w:hAnsi="Arial" w:cs="Arial"/>
        </w:rPr>
      </w:pPr>
      <w:r w:rsidRPr="00EC01CF">
        <w:rPr>
          <w:rFonts w:ascii="Arial" w:hAnsi="Arial" w:cs="Arial"/>
        </w:rPr>
        <w:t xml:space="preserve">Wykonawca zobowiązuje się na każde żądanie Zamawiającego do przedłożenia kserokopii poświadczonej za zgodność z oryginałem dokumentów, o których mowa </w:t>
      </w:r>
      <w:r w:rsidR="00F17E4B" w:rsidRPr="00EC01CF">
        <w:rPr>
          <w:rFonts w:ascii="Arial" w:hAnsi="Arial" w:cs="Arial"/>
        </w:rPr>
        <w:br/>
      </w:r>
      <w:r w:rsidRPr="00EC01CF">
        <w:rPr>
          <w:rFonts w:ascii="Arial" w:hAnsi="Arial" w:cs="Arial"/>
        </w:rPr>
        <w:t xml:space="preserve">w ust. </w:t>
      </w:r>
      <w:r w:rsidR="00B0267B" w:rsidRPr="00EC01CF">
        <w:rPr>
          <w:rFonts w:ascii="Arial" w:hAnsi="Arial" w:cs="Arial"/>
        </w:rPr>
        <w:t>2</w:t>
      </w:r>
      <w:r w:rsidR="00647F02" w:rsidRPr="00EC01CF">
        <w:rPr>
          <w:rFonts w:ascii="Arial" w:hAnsi="Arial" w:cs="Arial"/>
        </w:rPr>
        <w:t>6</w:t>
      </w:r>
      <w:r w:rsidRPr="00EC01CF">
        <w:rPr>
          <w:rFonts w:ascii="Arial" w:hAnsi="Arial" w:cs="Arial"/>
        </w:rPr>
        <w:t xml:space="preserve"> umowy.</w:t>
      </w:r>
    </w:p>
    <w:p w14:paraId="34FEDDF4" w14:textId="77777777" w:rsidR="00EC01CF" w:rsidRDefault="00AC4875" w:rsidP="00102483">
      <w:pPr>
        <w:pStyle w:val="Akapitzlist"/>
        <w:numPr>
          <w:ilvl w:val="0"/>
          <w:numId w:val="15"/>
        </w:numPr>
        <w:spacing w:after="0" w:line="276" w:lineRule="auto"/>
        <w:jc w:val="both"/>
        <w:rPr>
          <w:rFonts w:ascii="Arial" w:hAnsi="Arial" w:cs="Arial"/>
        </w:rPr>
      </w:pPr>
      <w:r w:rsidRPr="00EC01CF">
        <w:rPr>
          <w:rFonts w:ascii="Arial" w:hAnsi="Arial" w:cs="Arial"/>
        </w:rPr>
        <w:t>Wykonawca zobowiązany jest do real</w:t>
      </w:r>
      <w:r w:rsidR="008B6D11" w:rsidRPr="00EC01CF">
        <w:rPr>
          <w:rFonts w:ascii="Arial" w:hAnsi="Arial" w:cs="Arial"/>
        </w:rPr>
        <w:t xml:space="preserve">izacji zaopatrywania odbiorców </w:t>
      </w:r>
      <w:r w:rsidRPr="00EC01CF">
        <w:rPr>
          <w:rFonts w:ascii="Arial" w:hAnsi="Arial" w:cs="Arial"/>
        </w:rPr>
        <w:t>w sytuacjach kryzysowych w rozumieniu ustawy z</w:t>
      </w:r>
      <w:r w:rsidR="008B6D11" w:rsidRPr="00EC01CF">
        <w:rPr>
          <w:rFonts w:ascii="Arial" w:hAnsi="Arial" w:cs="Arial"/>
        </w:rPr>
        <w:t xml:space="preserve"> dnia 26 kwietnia 2007 r. </w:t>
      </w:r>
      <w:r w:rsidR="00AB0681" w:rsidRPr="00EC01CF">
        <w:rPr>
          <w:rFonts w:ascii="Arial" w:hAnsi="Arial" w:cs="Arial"/>
        </w:rPr>
        <w:t>(</w:t>
      </w:r>
      <w:r w:rsidR="00633B3C" w:rsidRPr="00EC01CF">
        <w:rPr>
          <w:rFonts w:ascii="Arial" w:hAnsi="Arial" w:cs="Arial"/>
        </w:rPr>
        <w:t xml:space="preserve">t. j. </w:t>
      </w:r>
      <w:r w:rsidR="00AB0681" w:rsidRPr="00EC01CF">
        <w:rPr>
          <w:rFonts w:ascii="Arial" w:hAnsi="Arial" w:cs="Arial"/>
        </w:rPr>
        <w:t>Dz.U.</w:t>
      </w:r>
      <w:r w:rsidR="00633B3C" w:rsidRPr="00EC01CF">
        <w:rPr>
          <w:rFonts w:ascii="Arial" w:hAnsi="Arial" w:cs="Arial"/>
        </w:rPr>
        <w:t xml:space="preserve"> z </w:t>
      </w:r>
      <w:r w:rsidRPr="00EC01CF">
        <w:rPr>
          <w:rFonts w:ascii="Arial" w:hAnsi="Arial" w:cs="Arial"/>
        </w:rPr>
        <w:t>20</w:t>
      </w:r>
      <w:r w:rsidR="00AB0681" w:rsidRPr="00EC01CF">
        <w:rPr>
          <w:rFonts w:ascii="Arial" w:hAnsi="Arial" w:cs="Arial"/>
        </w:rPr>
        <w:t>2</w:t>
      </w:r>
      <w:r w:rsidR="00633B3C" w:rsidRPr="00EC01CF">
        <w:rPr>
          <w:rFonts w:ascii="Arial" w:hAnsi="Arial" w:cs="Arial"/>
        </w:rPr>
        <w:t>3</w:t>
      </w:r>
      <w:r w:rsidRPr="00EC01CF">
        <w:rPr>
          <w:rFonts w:ascii="Arial" w:hAnsi="Arial" w:cs="Arial"/>
        </w:rPr>
        <w:t xml:space="preserve"> r., poz. </w:t>
      </w:r>
      <w:r w:rsidR="00AB0681" w:rsidRPr="00EC01CF">
        <w:rPr>
          <w:rFonts w:ascii="Arial" w:hAnsi="Arial" w:cs="Arial"/>
        </w:rPr>
        <w:t>1</w:t>
      </w:r>
      <w:r w:rsidR="00633B3C" w:rsidRPr="00EC01CF">
        <w:rPr>
          <w:rFonts w:ascii="Arial" w:hAnsi="Arial" w:cs="Arial"/>
        </w:rPr>
        <w:t>22 z późn. zm.</w:t>
      </w:r>
      <w:r w:rsidRPr="00EC01CF">
        <w:rPr>
          <w:rFonts w:ascii="Arial" w:hAnsi="Arial" w:cs="Arial"/>
        </w:rPr>
        <w:t xml:space="preserve">) o zarządzaniu kryzysowym do miejsc wskazanych przez Zamawiającego na terenie całego kraju. </w:t>
      </w:r>
    </w:p>
    <w:p w14:paraId="0BFEF4B3" w14:textId="7394F819" w:rsidR="00AC4875" w:rsidRPr="00EC01CF" w:rsidRDefault="00AC4875" w:rsidP="00102483">
      <w:pPr>
        <w:pStyle w:val="Akapitzlist"/>
        <w:numPr>
          <w:ilvl w:val="0"/>
          <w:numId w:val="15"/>
        </w:numPr>
        <w:spacing w:after="0" w:line="276" w:lineRule="auto"/>
        <w:jc w:val="both"/>
        <w:rPr>
          <w:rFonts w:ascii="Arial" w:hAnsi="Arial" w:cs="Arial"/>
        </w:rPr>
      </w:pPr>
      <w:r w:rsidRPr="00EC01CF">
        <w:rPr>
          <w:rFonts w:ascii="Arial" w:hAnsi="Arial" w:cs="Arial"/>
          <w:b/>
        </w:rPr>
        <w:t>Wykonawca przez podpisanie niniejszej umowy zobowiązuje się do :</w:t>
      </w:r>
    </w:p>
    <w:p w14:paraId="4EFE3538" w14:textId="5650740A" w:rsidR="00AC4875" w:rsidRPr="00AB56C1" w:rsidRDefault="00AC4875" w:rsidP="00102483">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102483">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102483">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7A0B5A12" w:rsidR="00AC4875" w:rsidRPr="00AB56C1" w:rsidRDefault="00AC4875" w:rsidP="00102483">
      <w:pPr>
        <w:pStyle w:val="Akapitzlist"/>
        <w:numPr>
          <w:ilvl w:val="0"/>
          <w:numId w:val="15"/>
        </w:numPr>
        <w:spacing w:after="0" w:line="276" w:lineRule="auto"/>
        <w:jc w:val="both"/>
        <w:rPr>
          <w:rFonts w:ascii="Arial" w:hAnsi="Arial" w:cs="Arial"/>
        </w:rPr>
      </w:pPr>
      <w:r w:rsidRPr="00AB56C1">
        <w:rPr>
          <w:rFonts w:ascii="Arial" w:hAnsi="Arial" w:cs="Arial"/>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AB56C1">
        <w:rPr>
          <w:rFonts w:ascii="Arial" w:hAnsi="Arial" w:cs="Arial"/>
          <w:bCs/>
          <w:lang w:eastAsia="pl-PL"/>
        </w:rPr>
        <w:t>w sprawie nadania szczegółowego zakresu działania Inspektoratowi Wojskowej Służby Zdrowia</w:t>
      </w:r>
      <w:r w:rsidRPr="00AB56C1">
        <w:rPr>
          <w:rFonts w:ascii="Arial" w:hAnsi="Arial" w:cs="Arial"/>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Pr>
          <w:rFonts w:ascii="Arial" w:hAnsi="Arial" w:cs="Arial"/>
        </w:rPr>
        <w:t xml:space="preserve">ransportu towaru (Dz. Urz. MON </w:t>
      </w:r>
      <w:r w:rsidRPr="00AB56C1">
        <w:rPr>
          <w:rFonts w:ascii="Arial" w:hAnsi="Arial" w:cs="Arial"/>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102483">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xml:space="preserve">- w wysokości 1% </w:t>
      </w:r>
      <w:r w:rsidRPr="00AB56C1">
        <w:rPr>
          <w:rFonts w:ascii="Arial" w:eastAsia="Times New Roman" w:hAnsi="Arial" w:cs="Arial"/>
          <w:lang w:eastAsia="pl-PL"/>
        </w:rPr>
        <w:lastRenderedPageBreak/>
        <w:t>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102483">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102483">
      <w:pPr>
        <w:numPr>
          <w:ilvl w:val="2"/>
          <w:numId w:val="23"/>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102483">
      <w:pPr>
        <w:numPr>
          <w:ilvl w:val="2"/>
          <w:numId w:val="23"/>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102483">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102483">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102483">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BE5BE71" w14:textId="77777777" w:rsidR="00EC01CF" w:rsidRDefault="009D6271" w:rsidP="00EC01CF">
      <w:pPr>
        <w:numPr>
          <w:ilvl w:val="0"/>
          <w:numId w:val="6"/>
        </w:numPr>
        <w:suppressAutoHyphens/>
        <w:spacing w:after="0" w:line="276" w:lineRule="auto"/>
        <w:jc w:val="both"/>
        <w:rPr>
          <w:rFonts w:ascii="Arial" w:eastAsia="Times New Roman" w:hAnsi="Arial" w:cs="Arial"/>
          <w:kern w:val="2"/>
          <w:lang w:eastAsia="pl-PL" w:bidi="hi-IN"/>
        </w:rPr>
      </w:pPr>
      <w:r w:rsidRPr="001658E6">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14:paraId="3DF9514A" w14:textId="77777777" w:rsidR="00EC01CF" w:rsidRDefault="009D6271" w:rsidP="00EC01CF">
      <w:pPr>
        <w:numPr>
          <w:ilvl w:val="0"/>
          <w:numId w:val="6"/>
        </w:numPr>
        <w:suppressAutoHyphens/>
        <w:spacing w:after="0" w:line="276" w:lineRule="auto"/>
        <w:jc w:val="both"/>
        <w:rPr>
          <w:rFonts w:ascii="Arial" w:eastAsia="Times New Roman" w:hAnsi="Arial" w:cs="Arial"/>
          <w:kern w:val="2"/>
          <w:lang w:eastAsia="pl-PL" w:bidi="hi-IN"/>
        </w:rPr>
      </w:pPr>
      <w:r w:rsidRPr="00EC01CF">
        <w:rPr>
          <w:rFonts w:ascii="Arial" w:eastAsia="Times New Roman" w:hAnsi="Arial" w:cs="Arial"/>
          <w:kern w:val="2"/>
          <w:lang w:eastAsia="pl-PL" w:bidi="hi-IN"/>
        </w:rPr>
        <w:t xml:space="preserve">Zamawiającemu przysługuje prawo potrącania należności z tytułu kar umownych </w:t>
      </w:r>
      <w:r w:rsidRPr="00EC01CF">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8809533" w14:textId="77777777" w:rsidR="00EC01CF" w:rsidRDefault="009D6271" w:rsidP="00EC01CF">
      <w:pPr>
        <w:numPr>
          <w:ilvl w:val="0"/>
          <w:numId w:val="6"/>
        </w:numPr>
        <w:suppressAutoHyphens/>
        <w:spacing w:after="0" w:line="276" w:lineRule="auto"/>
        <w:jc w:val="both"/>
        <w:rPr>
          <w:rFonts w:ascii="Arial" w:eastAsia="Times New Roman" w:hAnsi="Arial" w:cs="Arial"/>
          <w:kern w:val="2"/>
          <w:lang w:eastAsia="pl-PL" w:bidi="hi-IN"/>
        </w:rPr>
      </w:pPr>
      <w:r w:rsidRPr="00EC01CF">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26A8C74" w14:textId="77777777" w:rsidR="00EC01CF" w:rsidRDefault="009D6271" w:rsidP="00EC01CF">
      <w:pPr>
        <w:numPr>
          <w:ilvl w:val="0"/>
          <w:numId w:val="6"/>
        </w:numPr>
        <w:suppressAutoHyphens/>
        <w:spacing w:after="0" w:line="276" w:lineRule="auto"/>
        <w:jc w:val="both"/>
        <w:rPr>
          <w:rFonts w:ascii="Arial" w:eastAsia="Times New Roman" w:hAnsi="Arial" w:cs="Arial"/>
          <w:kern w:val="2"/>
          <w:lang w:eastAsia="pl-PL" w:bidi="hi-IN"/>
        </w:rPr>
      </w:pPr>
      <w:r w:rsidRPr="00EC01CF">
        <w:rPr>
          <w:rFonts w:ascii="Arial" w:eastAsia="Times New Roman" w:hAnsi="Arial" w:cs="Arial"/>
          <w:kern w:val="2"/>
          <w:lang w:eastAsia="pl-PL" w:bidi="hi-IN"/>
        </w:rPr>
        <w:t xml:space="preserve">Łączna wysokość kar umownych o których mowa w </w:t>
      </w:r>
      <w:r w:rsidRPr="00EC01CF">
        <w:rPr>
          <w:rFonts w:ascii="Arial" w:eastAsia="Times New Roman" w:hAnsi="Arial" w:cs="Arial"/>
          <w:bCs/>
          <w:kern w:val="2"/>
          <w:lang w:eastAsia="pl-PL" w:bidi="hi-IN"/>
        </w:rPr>
        <w:t>§ 8 ust. 1 Umowy nie może przekroczyć 30% wynagrodzenia umownego brutto o którym mowa w § 4 ust. 4 Umowy.</w:t>
      </w:r>
    </w:p>
    <w:p w14:paraId="66C7C956" w14:textId="77777777" w:rsidR="00EC01CF" w:rsidRDefault="009D6271" w:rsidP="00EC01CF">
      <w:pPr>
        <w:numPr>
          <w:ilvl w:val="0"/>
          <w:numId w:val="6"/>
        </w:numPr>
        <w:suppressAutoHyphens/>
        <w:spacing w:after="0" w:line="276" w:lineRule="auto"/>
        <w:jc w:val="both"/>
        <w:rPr>
          <w:rFonts w:ascii="Arial" w:eastAsia="Times New Roman" w:hAnsi="Arial" w:cs="Arial"/>
          <w:kern w:val="2"/>
          <w:lang w:eastAsia="pl-PL" w:bidi="hi-IN"/>
        </w:rPr>
      </w:pPr>
      <w:r w:rsidRPr="00EC01CF">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0008A5A8" w:rsidR="009D6271" w:rsidRPr="00EC01CF" w:rsidRDefault="009D6271" w:rsidP="00EC01CF">
      <w:pPr>
        <w:numPr>
          <w:ilvl w:val="0"/>
          <w:numId w:val="6"/>
        </w:numPr>
        <w:suppressAutoHyphens/>
        <w:spacing w:after="0" w:line="276" w:lineRule="auto"/>
        <w:jc w:val="both"/>
        <w:rPr>
          <w:rFonts w:ascii="Arial" w:eastAsia="Times New Roman" w:hAnsi="Arial" w:cs="Arial"/>
          <w:kern w:val="2"/>
          <w:lang w:eastAsia="pl-PL" w:bidi="hi-IN"/>
        </w:rPr>
      </w:pPr>
      <w:r w:rsidRPr="00EC01CF">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0B4EBBA1" w:rsidR="00600CF8" w:rsidRPr="00E2677D" w:rsidRDefault="00600CF8" w:rsidP="00102483">
      <w:pPr>
        <w:numPr>
          <w:ilvl w:val="0"/>
          <w:numId w:val="28"/>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 xml:space="preserve">1) w terminie 30 dni od dnia powzięcia wiadomości o zaistnieniu istotnej zmiany okoliczności powodującej, że wykonanie Umowy nie leży w interesie publicznym, czego nie można było przewidzieć w chwili zawarcia Umowy, lub dalsze </w:t>
      </w:r>
      <w:r w:rsidRPr="00E2677D">
        <w:rPr>
          <w:rFonts w:ascii="Arial" w:eastAsia="Times New Roman" w:hAnsi="Arial" w:cs="Arial"/>
          <w:lang w:eastAsia="pl-PL"/>
        </w:rPr>
        <w:lastRenderedPageBreak/>
        <w:t>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2CFFAB46" w14:textId="35160D69" w:rsidR="00EC01CF" w:rsidRDefault="00600CF8" w:rsidP="00102483">
      <w:pPr>
        <w:numPr>
          <w:ilvl w:val="0"/>
          <w:numId w:val="28"/>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W przypadku, o którym mowa w ust. 1 pkt 2 lit. a, Zamawiający odstępuje od Umowy w części, której zmiana dotyczy.</w:t>
      </w:r>
    </w:p>
    <w:p w14:paraId="603B6D4A" w14:textId="77777777" w:rsidR="00EC01CF" w:rsidRDefault="00600CF8" w:rsidP="00102483">
      <w:pPr>
        <w:numPr>
          <w:ilvl w:val="0"/>
          <w:numId w:val="28"/>
        </w:numPr>
        <w:suppressAutoHyphens/>
        <w:spacing w:after="0" w:line="276" w:lineRule="auto"/>
        <w:jc w:val="both"/>
        <w:rPr>
          <w:rFonts w:ascii="Arial" w:eastAsia="Times New Roman" w:hAnsi="Arial" w:cs="Arial"/>
          <w:lang w:eastAsia="pl-PL"/>
        </w:rPr>
      </w:pPr>
      <w:r w:rsidRPr="00EC01CF">
        <w:rPr>
          <w:rFonts w:ascii="Arial" w:eastAsia="Times New Roman" w:hAnsi="Arial" w:cs="Arial"/>
          <w:lang w:eastAsia="pl-PL"/>
        </w:rPr>
        <w:t>W przypadkach, o których mowa w ust. 1, Wykonawca może żądać wyłącznie wynagrodzenia należnego z tytułu wykonania części Umowy.</w:t>
      </w:r>
    </w:p>
    <w:p w14:paraId="2ECA56B4" w14:textId="2A0D4B9D" w:rsidR="001658E6" w:rsidRPr="00EC01CF" w:rsidRDefault="001658E6" w:rsidP="00102483">
      <w:pPr>
        <w:numPr>
          <w:ilvl w:val="0"/>
          <w:numId w:val="28"/>
        </w:numPr>
        <w:suppressAutoHyphens/>
        <w:spacing w:after="0" w:line="276" w:lineRule="auto"/>
        <w:jc w:val="both"/>
        <w:rPr>
          <w:rFonts w:ascii="Arial" w:eastAsia="Times New Roman" w:hAnsi="Arial" w:cs="Arial"/>
          <w:lang w:eastAsia="pl-PL"/>
        </w:rPr>
      </w:pPr>
      <w:r w:rsidRPr="00EC01CF">
        <w:rPr>
          <w:rFonts w:ascii="Arial" w:eastAsia="Times New Roman" w:hAnsi="Arial" w:cs="Arial"/>
          <w:color w:val="000000"/>
          <w:lang w:eastAsia="pl-PL"/>
        </w:rPr>
        <w:t>Strony postanawiają, że oprócz przypadków określonych w kodeksie cywilnym, Zamawiającemu przysługuje prawo odstąpienia od Umowy w całości albo w części</w:t>
      </w:r>
      <w:r w:rsidR="00B97A8F" w:rsidRPr="00EC01CF">
        <w:rPr>
          <w:rFonts w:ascii="Arial" w:eastAsia="Times New Roman" w:hAnsi="Arial" w:cs="Arial"/>
          <w:color w:val="000000"/>
          <w:lang w:eastAsia="pl-PL"/>
        </w:rPr>
        <w:t xml:space="preserve">                     </w:t>
      </w:r>
      <w:r w:rsidRPr="00EC01CF">
        <w:rPr>
          <w:rFonts w:ascii="Arial" w:eastAsia="Times New Roman" w:hAnsi="Arial" w:cs="Arial"/>
          <w:color w:val="000000"/>
          <w:lang w:eastAsia="pl-PL"/>
        </w:rPr>
        <w:t>w następujących przypadkach:</w:t>
      </w:r>
    </w:p>
    <w:p w14:paraId="1E8DB35F" w14:textId="77777777" w:rsidR="00DF33B7" w:rsidRPr="00AB56C1" w:rsidRDefault="00DF33B7" w:rsidP="00102483">
      <w:pPr>
        <w:pStyle w:val="Akapitzlist"/>
        <w:numPr>
          <w:ilvl w:val="0"/>
          <w:numId w:val="17"/>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102483">
      <w:pPr>
        <w:pStyle w:val="Akapitzlist"/>
        <w:numPr>
          <w:ilvl w:val="0"/>
          <w:numId w:val="17"/>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35CF48B4" w:rsidR="00DF33B7" w:rsidRPr="00AB56C1" w:rsidRDefault="00DF33B7" w:rsidP="00102483">
      <w:pPr>
        <w:pStyle w:val="Akapitzlist"/>
        <w:numPr>
          <w:ilvl w:val="0"/>
          <w:numId w:val="17"/>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00EC01CF">
        <w:rPr>
          <w:rFonts w:ascii="Arial" w:hAnsi="Arial" w:cs="Arial"/>
        </w:rPr>
        <w:br/>
      </w:r>
      <w:r w:rsidRPr="00AB56C1">
        <w:rPr>
          <w:rFonts w:ascii="Arial" w:hAnsi="Arial" w:cs="Arial"/>
        </w:rPr>
        <w:t>u Wykonawcy określonego w § 8 ust. 3 rozporządzenia Ministra Obrony Narodowej z dnia 19 kwietnia 2004 r. w sprawie Wojskowej Inspekcji Weterynaryjnej (Dz.U. z 2004 r. 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102483">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102483">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102483">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102483">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102483">
      <w:pPr>
        <w:numPr>
          <w:ilvl w:val="0"/>
          <w:numId w:val="17"/>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102483">
      <w:pPr>
        <w:numPr>
          <w:ilvl w:val="0"/>
          <w:numId w:val="17"/>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102483">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60FAC149" w:rsidR="001658E6" w:rsidRPr="00AB56C1" w:rsidRDefault="001658E6" w:rsidP="00102483">
      <w:pPr>
        <w:pStyle w:val="Akapitzlist"/>
        <w:numPr>
          <w:ilvl w:val="0"/>
          <w:numId w:val="28"/>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t>
      </w:r>
      <w:r w:rsidR="00EC01CF">
        <w:rPr>
          <w:rFonts w:ascii="Arial" w:eastAsia="Times New Roman" w:hAnsi="Arial" w:cs="Arial"/>
          <w:color w:val="000000"/>
          <w:lang w:eastAsia="pl-PL"/>
        </w:rPr>
        <w:br/>
      </w:r>
      <w:r w:rsidRPr="00AB56C1">
        <w:rPr>
          <w:rFonts w:ascii="Arial" w:eastAsia="Times New Roman" w:hAnsi="Arial" w:cs="Arial"/>
          <w:color w:val="000000"/>
          <w:lang w:eastAsia="pl-PL"/>
        </w:rPr>
        <w:t xml:space="preserve">w terminie </w:t>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02483">
      <w:pPr>
        <w:numPr>
          <w:ilvl w:val="0"/>
          <w:numId w:val="28"/>
        </w:numPr>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lastRenderedPageBreak/>
        <w:t>Odstąpienie od Umowy powinno nastąpić w formie pisemnej z podaniem uzasadnienia pod rygorem nieważności.</w:t>
      </w:r>
    </w:p>
    <w:p w14:paraId="3314656B" w14:textId="5B1A9109" w:rsidR="001658E6" w:rsidRPr="00AB56C1" w:rsidRDefault="001658E6" w:rsidP="00102483">
      <w:pPr>
        <w:numPr>
          <w:ilvl w:val="0"/>
          <w:numId w:val="28"/>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00EC01CF">
        <w:rPr>
          <w:rFonts w:ascii="Arial" w:eastAsia="Times New Roman" w:hAnsi="Arial" w:cs="Arial"/>
          <w:color w:val="000000"/>
          <w:lang w:eastAsia="pl-PL"/>
        </w:rPr>
        <w:br/>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02483">
      <w:pPr>
        <w:numPr>
          <w:ilvl w:val="0"/>
          <w:numId w:val="28"/>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02483">
      <w:pPr>
        <w:numPr>
          <w:ilvl w:val="0"/>
          <w:numId w:val="28"/>
        </w:numPr>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3747A7E8" w14:textId="034A3F62" w:rsidR="00EC01CF" w:rsidRDefault="00600CF8" w:rsidP="00102483">
      <w:pPr>
        <w:numPr>
          <w:ilvl w:val="0"/>
          <w:numId w:val="29"/>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Wszelkie zmiany treści zawartej Umowy w mogą być dokonane jedynie zgodnie </w:t>
      </w:r>
      <w:r w:rsidR="00757AE9">
        <w:rPr>
          <w:rFonts w:ascii="Arial" w:eastAsia="Times New Roman" w:hAnsi="Arial" w:cs="Arial"/>
          <w:lang w:eastAsia="pl-PL"/>
        </w:rPr>
        <w:br/>
      </w:r>
      <w:r w:rsidRPr="00E2677D">
        <w:rPr>
          <w:rFonts w:ascii="Arial" w:eastAsia="Times New Roman" w:hAnsi="Arial" w:cs="Arial"/>
          <w:lang w:eastAsia="pl-PL"/>
        </w:rPr>
        <w:t>z treścią art. 455 ustawy Prawo zamówień publicznych (</w:t>
      </w:r>
      <w:r w:rsidR="00633B3C">
        <w:rPr>
          <w:rFonts w:ascii="Arial" w:eastAsia="Times New Roman" w:hAnsi="Arial" w:cs="Arial"/>
          <w:lang w:eastAsia="pl-PL"/>
        </w:rPr>
        <w:t xml:space="preserve">t. j. </w:t>
      </w:r>
      <w:r w:rsidRPr="00E2677D">
        <w:rPr>
          <w:rFonts w:ascii="Arial" w:eastAsia="Times New Roman" w:hAnsi="Arial" w:cs="Arial"/>
          <w:lang w:eastAsia="pl-PL"/>
        </w:rPr>
        <w:t>Dz.</w:t>
      </w:r>
      <w:r>
        <w:rPr>
          <w:rFonts w:ascii="Arial" w:eastAsia="Times New Roman" w:hAnsi="Arial" w:cs="Arial"/>
          <w:lang w:eastAsia="pl-PL"/>
        </w:rPr>
        <w:t xml:space="preserve"> </w:t>
      </w:r>
      <w:r w:rsidRPr="00E2677D">
        <w:rPr>
          <w:rFonts w:ascii="Arial" w:eastAsia="Times New Roman" w:hAnsi="Arial" w:cs="Arial"/>
          <w:lang w:eastAsia="pl-PL"/>
        </w:rPr>
        <w:t>U. z 202</w:t>
      </w:r>
      <w:r w:rsidR="00835513">
        <w:rPr>
          <w:rFonts w:ascii="Arial" w:eastAsia="Times New Roman" w:hAnsi="Arial" w:cs="Arial"/>
          <w:lang w:eastAsia="pl-PL"/>
        </w:rPr>
        <w:t>4</w:t>
      </w:r>
      <w:r w:rsidRPr="00E2677D">
        <w:rPr>
          <w:rFonts w:ascii="Arial" w:eastAsia="Times New Roman" w:hAnsi="Arial" w:cs="Arial"/>
          <w:lang w:eastAsia="pl-PL"/>
        </w:rPr>
        <w:t xml:space="preserve"> r. poz. </w:t>
      </w:r>
      <w:r w:rsidR="00835513">
        <w:rPr>
          <w:rFonts w:ascii="Arial" w:eastAsia="Times New Roman" w:hAnsi="Arial" w:cs="Arial"/>
          <w:lang w:eastAsia="pl-PL"/>
        </w:rPr>
        <w:t>1320</w:t>
      </w:r>
      <w:r w:rsidRPr="00E2677D">
        <w:rPr>
          <w:rFonts w:ascii="Arial" w:eastAsia="Times New Roman" w:hAnsi="Arial" w:cs="Arial"/>
          <w:lang w:eastAsia="pl-PL"/>
        </w:rPr>
        <w:t xml:space="preserve"> </w:t>
      </w:r>
      <w:r>
        <w:rPr>
          <w:rFonts w:ascii="Arial" w:eastAsia="Times New Roman" w:hAnsi="Arial" w:cs="Arial"/>
          <w:lang w:eastAsia="pl-PL"/>
        </w:rPr>
        <w:t>z późn. zm.)</w:t>
      </w:r>
      <w:r w:rsidRPr="00E2677D">
        <w:rPr>
          <w:rFonts w:ascii="Arial" w:eastAsia="Times New Roman" w:hAnsi="Arial" w:cs="Arial"/>
          <w:lang w:eastAsia="pl-PL"/>
        </w:rPr>
        <w:t xml:space="preserve"> i niniejszej Umowy </w:t>
      </w:r>
      <w:r w:rsidRPr="00AB56C1">
        <w:rPr>
          <w:rFonts w:ascii="Arial" w:eastAsia="Times New Roman" w:hAnsi="Arial" w:cs="Arial"/>
          <w:lang w:eastAsia="pl-PL"/>
        </w:rPr>
        <w:t>za zgodą obu stron wyrażoną w aneksie do Umowy, sporządzonym w formie pisemnej pod rygorem nieważności.</w:t>
      </w:r>
    </w:p>
    <w:p w14:paraId="09D78927" w14:textId="53013A6F" w:rsidR="00600CF8" w:rsidRPr="00EC01CF" w:rsidRDefault="00600CF8" w:rsidP="00102483">
      <w:pPr>
        <w:numPr>
          <w:ilvl w:val="0"/>
          <w:numId w:val="29"/>
        </w:numPr>
        <w:suppressAutoHyphens/>
        <w:spacing w:after="0" w:line="276" w:lineRule="auto"/>
        <w:contextualSpacing/>
        <w:jc w:val="both"/>
        <w:rPr>
          <w:rFonts w:ascii="Arial" w:eastAsia="Times New Roman" w:hAnsi="Arial" w:cs="Arial"/>
          <w:lang w:eastAsia="pl-PL"/>
        </w:rPr>
      </w:pPr>
      <w:r w:rsidRPr="00EC01CF">
        <w:rPr>
          <w:rFonts w:ascii="Arial" w:eastAsia="Calibri" w:hAnsi="Arial" w:cs="Arial"/>
          <w:b/>
        </w:rPr>
        <w:t xml:space="preserve">Stosownie do treści art. 455 ustawy Prawo zamówień publicznych Zamawiający przewiduje możliwość zmiany postanowień zawartej Umowy </w:t>
      </w:r>
      <w:r w:rsidR="00EC01CF">
        <w:rPr>
          <w:rFonts w:ascii="Arial" w:eastAsia="Calibri" w:hAnsi="Arial" w:cs="Arial"/>
          <w:b/>
        </w:rPr>
        <w:br/>
      </w:r>
      <w:r w:rsidRPr="00EC01CF">
        <w:rPr>
          <w:rFonts w:ascii="Arial" w:eastAsia="Calibri" w:hAnsi="Arial" w:cs="Arial"/>
          <w:b/>
        </w:rPr>
        <w:t>w następujących przypadkach i warunkach:</w:t>
      </w:r>
    </w:p>
    <w:p w14:paraId="2CB544EB" w14:textId="77777777" w:rsidR="00600CF8" w:rsidRPr="00AB56C1" w:rsidRDefault="00600CF8" w:rsidP="00102483">
      <w:pPr>
        <w:numPr>
          <w:ilvl w:val="0"/>
          <w:numId w:val="24"/>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757AE9">
      <w:pPr>
        <w:spacing w:after="0" w:line="276" w:lineRule="auto"/>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757AE9">
      <w:pPr>
        <w:spacing w:after="0" w:line="276" w:lineRule="auto"/>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102483">
      <w:pPr>
        <w:numPr>
          <w:ilvl w:val="0"/>
          <w:numId w:val="24"/>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102483">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102483">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7326FA39" w:rsidR="001658E6" w:rsidRPr="00AB56C1" w:rsidRDefault="001658E6" w:rsidP="00102483">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 xml:space="preserve">konieczności zmniejszenia zakresu przedmiotu Umowy, gdy jego wykonanie w pierwotnym zakresie nie leży w interesie publicznym, </w:t>
      </w:r>
      <w:r w:rsidR="00757AE9">
        <w:rPr>
          <w:rFonts w:ascii="Arial" w:eastAsia="Calibri" w:hAnsi="Arial" w:cs="Arial"/>
        </w:rPr>
        <w:br/>
      </w:r>
      <w:r w:rsidRPr="00AB56C1">
        <w:rPr>
          <w:rFonts w:ascii="Arial" w:eastAsia="Calibri" w:hAnsi="Arial" w:cs="Arial"/>
        </w:rPr>
        <w:t>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102483">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161BAEEB" w:rsidR="001658E6" w:rsidRPr="00AB56C1" w:rsidRDefault="001658E6" w:rsidP="00102483">
      <w:pPr>
        <w:numPr>
          <w:ilvl w:val="0"/>
          <w:numId w:val="24"/>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FE3C1A">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00757AE9">
        <w:rPr>
          <w:rFonts w:ascii="Arial" w:eastAsia="Calibri" w:hAnsi="Arial" w:cs="Arial"/>
          <w:b/>
          <w:lang w:eastAsia="pl-PL"/>
        </w:rPr>
        <w:t>..............</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757AE9">
        <w:rPr>
          <w:rFonts w:ascii="Arial" w:eastAsia="Calibri" w:hAnsi="Arial" w:cs="Arial"/>
          <w:b/>
          <w:lang w:eastAsia="pl-PL"/>
        </w:rPr>
        <w:t>............</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1E41C7DB" w:rsidR="001658E6" w:rsidRPr="00AB56C1" w:rsidRDefault="001658E6" w:rsidP="00102483">
      <w:pPr>
        <w:numPr>
          <w:ilvl w:val="0"/>
          <w:numId w:val="29"/>
        </w:numPr>
        <w:suppressAutoHyphens/>
        <w:spacing w:after="0" w:line="276" w:lineRule="auto"/>
        <w:contextualSpacing/>
        <w:jc w:val="both"/>
        <w:rPr>
          <w:rFonts w:ascii="Arial" w:eastAsia="Calibri" w:hAnsi="Arial" w:cs="Arial"/>
          <w:b/>
        </w:rPr>
      </w:pPr>
      <w:r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w:t>
      </w:r>
      <w:r w:rsidRPr="00AB56C1">
        <w:rPr>
          <w:rFonts w:ascii="Arial" w:eastAsia="Calibri" w:hAnsi="Arial" w:cs="Arial"/>
          <w:lang w:eastAsia="pl-PL"/>
        </w:rPr>
        <w:lastRenderedPageBreak/>
        <w:t>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2D1CF1AB" w:rsidR="001658E6" w:rsidRPr="00AB56C1" w:rsidRDefault="001658E6" w:rsidP="00102483">
      <w:pPr>
        <w:numPr>
          <w:ilvl w:val="0"/>
          <w:numId w:val="29"/>
        </w:numPr>
        <w:suppressAutoHyphens/>
        <w:spacing w:after="0" w:line="276" w:lineRule="auto"/>
        <w:contextualSpacing/>
        <w:jc w:val="both"/>
        <w:rPr>
          <w:rFonts w:ascii="Arial" w:eastAsia="Calibri" w:hAnsi="Arial" w:cs="Arial"/>
          <w:b/>
        </w:rPr>
      </w:pPr>
      <w:r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102483">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102483">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102483">
      <w:pPr>
        <w:numPr>
          <w:ilvl w:val="0"/>
          <w:numId w:val="29"/>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102483">
      <w:pPr>
        <w:pStyle w:val="Akapitzlist"/>
        <w:numPr>
          <w:ilvl w:val="0"/>
          <w:numId w:val="25"/>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102483">
      <w:pPr>
        <w:pStyle w:val="Akapitzlist"/>
        <w:numPr>
          <w:ilvl w:val="0"/>
          <w:numId w:val="25"/>
        </w:numPr>
        <w:spacing w:after="0" w:line="276"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102483">
      <w:pPr>
        <w:numPr>
          <w:ilvl w:val="0"/>
          <w:numId w:val="25"/>
        </w:numPr>
        <w:suppressAutoHyphens/>
        <w:spacing w:after="0" w:line="276"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102483">
      <w:pPr>
        <w:numPr>
          <w:ilvl w:val="0"/>
          <w:numId w:val="25"/>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757AE9">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3E0A990D" w:rsidR="00955E62" w:rsidRPr="000662B4" w:rsidRDefault="00955E62" w:rsidP="00757AE9">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i zwalczaniem COVID-19, innych chorób zakaźnych oraz wywołanych nimi sytuacji kryzysowych (Dz. U. z 2021 r. poz. 2095 z późn. zm.), przy zachowaniu określonych w tym przepisie obowiązków.</w:t>
      </w:r>
    </w:p>
    <w:p w14:paraId="62306A28" w14:textId="0B3DE9E8" w:rsidR="00955E62" w:rsidRPr="000662B4" w:rsidRDefault="00955E62" w:rsidP="00102483">
      <w:pPr>
        <w:numPr>
          <w:ilvl w:val="0"/>
          <w:numId w:val="29"/>
        </w:numPr>
        <w:suppressAutoHyphens/>
        <w:spacing w:after="0" w:line="276" w:lineRule="auto"/>
        <w:contextualSpacing/>
        <w:jc w:val="both"/>
        <w:rPr>
          <w:rFonts w:ascii="Arial" w:eastAsia="Calibri" w:hAnsi="Arial" w:cs="Arial"/>
        </w:rPr>
      </w:pPr>
      <w:r w:rsidRPr="000662B4">
        <w:rPr>
          <w:rFonts w:ascii="Arial" w:hAnsi="Arial" w:cs="Arial"/>
          <w:snapToGrid w:val="0"/>
        </w:rPr>
        <w:t xml:space="preserve">Zgodnie z art. 439, 440 i 455 ust. 1 pkt 1 ustawy z dnia 11 września 2019 r. – Prawo zamówień publicznych Strony przewidują możliwość zmiany postanowień zawartej umowy w zakresie dotyczącym wysokości wynagrodzenia należnego Wykonawcy </w:t>
      </w:r>
      <w:r w:rsidR="00757AE9">
        <w:rPr>
          <w:rFonts w:ascii="Arial" w:hAnsi="Arial" w:cs="Arial"/>
          <w:snapToGrid w:val="0"/>
        </w:rPr>
        <w:br/>
      </w:r>
      <w:r w:rsidRPr="000662B4">
        <w:rPr>
          <w:rFonts w:ascii="Arial" w:hAnsi="Arial" w:cs="Arial"/>
          <w:snapToGrid w:val="0"/>
        </w:rPr>
        <w:lastRenderedPageBreak/>
        <w:t>w przypadku zmiany ceny materiałów lub kosztów związanych z realizacją zamówienia, na następujących zasadach:</w:t>
      </w:r>
    </w:p>
    <w:p w14:paraId="766573D8" w14:textId="61432226" w:rsidR="00955E62" w:rsidRPr="000662B4" w:rsidRDefault="00955E62" w:rsidP="00102483">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678206D6" w:rsidR="00955E62" w:rsidRPr="000662B4" w:rsidRDefault="00955E62" w:rsidP="00102483">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t>
      </w:r>
      <w:r w:rsidR="00757AE9">
        <w:rPr>
          <w:rFonts w:ascii="Arial" w:hAnsi="Arial" w:cs="Arial"/>
          <w:snapToGrid w:val="0"/>
        </w:rPr>
        <w:br/>
      </w:r>
      <w:r w:rsidRPr="000662B4">
        <w:rPr>
          <w:rFonts w:ascii="Arial" w:hAnsi="Arial" w:cs="Arial"/>
          <w:snapToGrid w:val="0"/>
        </w:rPr>
        <w:t xml:space="preserve">w pkt 1 ustala się na dzień złożenia oferty przez Wykonawcę, </w:t>
      </w:r>
    </w:p>
    <w:p w14:paraId="5C864770" w14:textId="77777777" w:rsidR="00955E62" w:rsidRPr="000662B4" w:rsidRDefault="00955E62" w:rsidP="00102483">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024D2353" w:rsidR="00955E62" w:rsidRPr="000662B4" w:rsidRDefault="00955E62" w:rsidP="00102483">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0662B4" w:rsidRDefault="00955E62" w:rsidP="00102483">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6450E9FD" w:rsidR="00955E62" w:rsidRPr="000662B4" w:rsidRDefault="00955E62" w:rsidP="00102483">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00757AE9">
        <w:rPr>
          <w:rFonts w:ascii="Arial" w:hAnsi="Arial" w:cs="Arial"/>
          <w:snapToGrid w:val="0"/>
        </w:rPr>
        <w:br/>
      </w:r>
      <w:r w:rsidRPr="000662B4">
        <w:rPr>
          <w:rFonts w:ascii="Arial" w:hAnsi="Arial" w:cs="Arial"/>
          <w:snapToGrid w:val="0"/>
        </w:rPr>
        <w:t>w efekcie zastosowania postanowień o zasadach wprowadzania zmian wysokości wynagrodzenia, wynosi 30% tego wynagrodzenia.</w:t>
      </w:r>
    </w:p>
    <w:p w14:paraId="15BBEFC7" w14:textId="77777777" w:rsidR="00757AE9" w:rsidRDefault="00955E62" w:rsidP="00102483">
      <w:pPr>
        <w:numPr>
          <w:ilvl w:val="0"/>
          <w:numId w:val="29"/>
        </w:numPr>
        <w:suppressAutoHyphens/>
        <w:spacing w:after="0" w:line="276" w:lineRule="auto"/>
        <w:contextualSpacing/>
        <w:jc w:val="both"/>
        <w:rPr>
          <w:rFonts w:ascii="Arial" w:hAnsi="Arial" w:cs="Arial"/>
          <w:snapToGrid w:val="0"/>
        </w:rPr>
      </w:pPr>
      <w:r w:rsidRPr="000662B4">
        <w:rPr>
          <w:rFonts w:ascii="Arial" w:hAnsi="Arial" w:cs="Arial"/>
          <w:snapToGrid w:val="0"/>
        </w:rPr>
        <w:t xml:space="preserve">Zmiana umowy na podstawie ust. 6 może nastąpić po łącznym spełnieniu warunków określonych w tym ustępie. </w:t>
      </w:r>
    </w:p>
    <w:p w14:paraId="1B8984D5" w14:textId="77777777" w:rsidR="00757AE9" w:rsidRDefault="00955E62" w:rsidP="00102483">
      <w:pPr>
        <w:numPr>
          <w:ilvl w:val="0"/>
          <w:numId w:val="29"/>
        </w:numPr>
        <w:suppressAutoHyphens/>
        <w:spacing w:after="0" w:line="276" w:lineRule="auto"/>
        <w:contextualSpacing/>
        <w:jc w:val="both"/>
        <w:rPr>
          <w:rFonts w:ascii="Arial" w:hAnsi="Arial" w:cs="Arial"/>
          <w:snapToGrid w:val="0"/>
        </w:rPr>
      </w:pPr>
      <w:r w:rsidRPr="00757AE9">
        <w:rPr>
          <w:rFonts w:ascii="Arial" w:hAnsi="Arial" w:cs="Arial"/>
          <w:snapToGrid w:val="0"/>
        </w:rPr>
        <w:t xml:space="preserve">Zmiana umowy wymaga złożenia drugiej stronie pisemnego wniosku, o którym mowa w ust. 6 pkt 5, w którym wykazany zostanie związek pomiędzy zmianą ceny materiałów lub kosztów związanych z realizacją przedmiotu zamówienia </w:t>
      </w:r>
      <w:r w:rsidR="00757AE9">
        <w:rPr>
          <w:rFonts w:ascii="Arial" w:hAnsi="Arial" w:cs="Arial"/>
          <w:snapToGrid w:val="0"/>
        </w:rPr>
        <w:br/>
      </w:r>
      <w:r w:rsidRPr="00757AE9">
        <w:rPr>
          <w:rFonts w:ascii="Arial" w:hAnsi="Arial" w:cs="Arial"/>
          <w:snapToGrid w:val="0"/>
        </w:rPr>
        <w:t xml:space="preserve">a wysokością wynagrodzenia Wykonawcy.  Do wniosku należy dołączyć niezbędne wyliczenia, propozycje zmiany umowy i dowody potwierdzające przedstawione fakty. </w:t>
      </w:r>
    </w:p>
    <w:p w14:paraId="12032462" w14:textId="1D977A9A" w:rsidR="00757AE9" w:rsidRDefault="00955E62" w:rsidP="00102483">
      <w:pPr>
        <w:numPr>
          <w:ilvl w:val="0"/>
          <w:numId w:val="29"/>
        </w:numPr>
        <w:suppressAutoHyphens/>
        <w:spacing w:after="0" w:line="276" w:lineRule="auto"/>
        <w:contextualSpacing/>
        <w:jc w:val="both"/>
        <w:rPr>
          <w:rFonts w:ascii="Arial" w:hAnsi="Arial" w:cs="Arial"/>
          <w:snapToGrid w:val="0"/>
        </w:rPr>
      </w:pPr>
      <w:r w:rsidRPr="00757AE9">
        <w:rPr>
          <w:rFonts w:ascii="Arial" w:hAnsi="Arial" w:cs="Arial"/>
          <w:snapToGrid w:val="0"/>
        </w:rPr>
        <w:t xml:space="preserve">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t>
      </w:r>
      <w:r w:rsidR="00757AE9">
        <w:rPr>
          <w:rFonts w:ascii="Arial" w:hAnsi="Arial" w:cs="Arial"/>
          <w:snapToGrid w:val="0"/>
        </w:rPr>
        <w:br/>
      </w:r>
      <w:r w:rsidRPr="00757AE9">
        <w:rPr>
          <w:rFonts w:ascii="Arial" w:hAnsi="Arial" w:cs="Arial"/>
          <w:snapToGrid w:val="0"/>
        </w:rPr>
        <w:t>w ofercie (ceny ofertowej), z wyszczególnieniem poszczególnych czynników (składników) i ich znaczenia (wagi) w przeprowadzonej kalkulacji.</w:t>
      </w:r>
    </w:p>
    <w:p w14:paraId="74F15878" w14:textId="77777777" w:rsidR="00757AE9" w:rsidRDefault="00955E62" w:rsidP="00102483">
      <w:pPr>
        <w:numPr>
          <w:ilvl w:val="0"/>
          <w:numId w:val="29"/>
        </w:numPr>
        <w:suppressAutoHyphens/>
        <w:spacing w:after="0" w:line="276" w:lineRule="auto"/>
        <w:contextualSpacing/>
        <w:jc w:val="both"/>
        <w:rPr>
          <w:rFonts w:ascii="Arial" w:hAnsi="Arial" w:cs="Arial"/>
          <w:snapToGrid w:val="0"/>
        </w:rPr>
      </w:pPr>
      <w:r w:rsidRPr="00757AE9">
        <w:rPr>
          <w:rFonts w:ascii="Arial" w:hAnsi="Arial" w:cs="Arial"/>
          <w:snapToGrid w:val="0"/>
        </w:rPr>
        <w:t>Strona umowy może żądać przedstawienia dodatkowych oświadczeń lub dokumentów potwierdzających wpływ przedstawionych okoliczności na zasadność zmiany umowy.</w:t>
      </w:r>
    </w:p>
    <w:p w14:paraId="147B2731" w14:textId="77777777" w:rsidR="00757AE9" w:rsidRDefault="00955E62" w:rsidP="00102483">
      <w:pPr>
        <w:numPr>
          <w:ilvl w:val="0"/>
          <w:numId w:val="29"/>
        </w:numPr>
        <w:suppressAutoHyphens/>
        <w:spacing w:after="0" w:line="276" w:lineRule="auto"/>
        <w:contextualSpacing/>
        <w:jc w:val="both"/>
        <w:rPr>
          <w:rFonts w:ascii="Arial" w:hAnsi="Arial" w:cs="Arial"/>
          <w:snapToGrid w:val="0"/>
        </w:rPr>
      </w:pPr>
      <w:r w:rsidRPr="00757AE9">
        <w:rPr>
          <w:rFonts w:ascii="Arial" w:hAnsi="Arial" w:cs="Arial"/>
          <w:snapToGrid w:val="0"/>
        </w:rPr>
        <w:t xml:space="preserve">Strona umowy, która otrzymała propozycję zmiany umowy w terminie do 14 dni przekazuje drugiej stronie swoje stanowisko, wraz z uzasadnieniem. </w:t>
      </w:r>
    </w:p>
    <w:p w14:paraId="56B48647" w14:textId="77777777" w:rsidR="00757AE9" w:rsidRDefault="00955E62" w:rsidP="00102483">
      <w:pPr>
        <w:numPr>
          <w:ilvl w:val="0"/>
          <w:numId w:val="29"/>
        </w:numPr>
        <w:suppressAutoHyphens/>
        <w:spacing w:after="0" w:line="276" w:lineRule="auto"/>
        <w:contextualSpacing/>
        <w:jc w:val="both"/>
        <w:rPr>
          <w:rFonts w:ascii="Arial" w:hAnsi="Arial" w:cs="Arial"/>
          <w:snapToGrid w:val="0"/>
        </w:rPr>
      </w:pPr>
      <w:r w:rsidRPr="00757AE9">
        <w:rPr>
          <w:rFonts w:ascii="Arial" w:hAnsi="Arial" w:cs="Arial"/>
          <w:snapToGrid w:val="0"/>
        </w:rPr>
        <w:t>Jeżeli strona umowy otrzymała kolejne oświadczenia lub dokumenty, termin liczony jest od dnia ich otrzymania.</w:t>
      </w:r>
    </w:p>
    <w:p w14:paraId="58550893" w14:textId="3B30B5A0" w:rsidR="00955E62" w:rsidRPr="00757AE9" w:rsidRDefault="00955E62" w:rsidP="00102483">
      <w:pPr>
        <w:numPr>
          <w:ilvl w:val="0"/>
          <w:numId w:val="29"/>
        </w:numPr>
        <w:suppressAutoHyphens/>
        <w:spacing w:after="0" w:line="276" w:lineRule="auto"/>
        <w:contextualSpacing/>
        <w:jc w:val="both"/>
        <w:rPr>
          <w:rFonts w:ascii="Arial" w:hAnsi="Arial" w:cs="Arial"/>
          <w:snapToGrid w:val="0"/>
        </w:rPr>
      </w:pPr>
      <w:r w:rsidRPr="00757AE9">
        <w:rPr>
          <w:rFonts w:ascii="Arial" w:hAnsi="Arial" w:cs="Arial"/>
          <w:snapToGrid w:val="0"/>
        </w:rPr>
        <w:t xml:space="preserve">Zmiana umowy może nastąpić nie wcześniej niż w dniu w którym zostaną spełnione przewidziane umową przesłanki uzasadniające dokonanie zmiany. </w:t>
      </w:r>
    </w:p>
    <w:p w14:paraId="0A882701" w14:textId="669032C0" w:rsidR="00955E62" w:rsidRDefault="00955E62" w:rsidP="00955E62">
      <w:pPr>
        <w:spacing w:after="0" w:line="276" w:lineRule="auto"/>
        <w:ind w:left="284" w:hanging="284"/>
        <w:jc w:val="both"/>
        <w:rPr>
          <w:rFonts w:ascii="Arial" w:hAnsi="Arial" w:cs="Arial"/>
          <w:snapToGrid w:val="0"/>
        </w:rPr>
      </w:pPr>
    </w:p>
    <w:p w14:paraId="44F7CB3D" w14:textId="77777777" w:rsidR="00757AE9" w:rsidRPr="000662B4" w:rsidRDefault="00757AE9"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713CB4AE" w:rsidR="001658E6" w:rsidRPr="00AB56C1" w:rsidRDefault="001658E6" w:rsidP="00102483">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40EC6907" w:rsidR="001658E6" w:rsidRPr="00AB56C1" w:rsidRDefault="001658E6" w:rsidP="00102483">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102483">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102483">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102483">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102483">
      <w:pPr>
        <w:pStyle w:val="Akapitzlist"/>
        <w:numPr>
          <w:ilvl w:val="0"/>
          <w:numId w:val="16"/>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317EA3A2" w:rsidR="00DF33B7" w:rsidRPr="00AB56C1" w:rsidRDefault="00DF33B7" w:rsidP="00102483">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757AE9">
        <w:rPr>
          <w:rFonts w:ascii="Arial" w:hAnsi="Arial" w:cs="Arial"/>
        </w:rPr>
        <w:t xml:space="preserve"> </w:t>
      </w:r>
      <w:r w:rsidRPr="00AB56C1">
        <w:rPr>
          <w:rFonts w:ascii="Arial" w:hAnsi="Arial" w:cs="Arial"/>
        </w:rPr>
        <w:t>nr 139, poz. 55 z późn. zm.);</w:t>
      </w:r>
    </w:p>
    <w:p w14:paraId="5EECEF9F" w14:textId="6DF30378" w:rsidR="00DF33B7" w:rsidRPr="00AB56C1" w:rsidRDefault="00DF33B7" w:rsidP="00102483">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z dnia 29 kwietnia 2004 r. w sprawie higieny środków spożywczych (Dz. Urz. UE L</w:t>
      </w:r>
      <w:r w:rsidR="00757AE9">
        <w:rPr>
          <w:rFonts w:ascii="Arial" w:hAnsi="Arial" w:cs="Arial"/>
        </w:rPr>
        <w:t xml:space="preserve"> </w:t>
      </w:r>
      <w:r w:rsidRPr="00AB56C1">
        <w:rPr>
          <w:rFonts w:ascii="Arial" w:hAnsi="Arial" w:cs="Arial"/>
        </w:rPr>
        <w:t>z 2004 roku nr 139, poz. 1 z późn. zm.);</w:t>
      </w:r>
    </w:p>
    <w:p w14:paraId="42B19189" w14:textId="1ED8F6DA" w:rsidR="00DF33B7" w:rsidRPr="00AB56C1" w:rsidRDefault="00DF33B7" w:rsidP="00102483">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UE. L.</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102483">
      <w:pPr>
        <w:pStyle w:val="Akapitzlist"/>
        <w:numPr>
          <w:ilvl w:val="0"/>
          <w:numId w:val="16"/>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430F5456" w:rsidR="00DF33B7" w:rsidRPr="00AB56C1" w:rsidRDefault="00DF33B7" w:rsidP="00102483">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 xml:space="preserve">w sprawie znakowania poszczególnych rodzajów środków spożywczych (Dz. U. </w:t>
      </w:r>
      <w:r w:rsidR="00757AE9">
        <w:rPr>
          <w:rFonts w:ascii="Arial" w:hAnsi="Arial" w:cs="Arial"/>
        </w:rPr>
        <w:br/>
      </w:r>
      <w:r w:rsidRPr="00AB56C1">
        <w:rPr>
          <w:rFonts w:ascii="Arial" w:hAnsi="Arial" w:cs="Arial"/>
        </w:rPr>
        <w:t>z 2015 r., poz.</w:t>
      </w:r>
      <w:r w:rsidR="00AB56C1" w:rsidRPr="00AB56C1">
        <w:rPr>
          <w:rFonts w:ascii="Arial" w:hAnsi="Arial" w:cs="Arial"/>
        </w:rPr>
        <w:t xml:space="preserve"> 29) oraz Rozporządzeniem (WE) </w:t>
      </w:r>
      <w:r w:rsidRPr="00AB56C1">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w:t>
      </w:r>
      <w:r w:rsidR="00AB56C1" w:rsidRPr="00AB56C1">
        <w:rPr>
          <w:rFonts w:ascii="Arial" w:hAnsi="Arial" w:cs="Arial"/>
        </w:rPr>
        <w:lastRenderedPageBreak/>
        <w:t xml:space="preserve">25 sierpnia 2006 r. </w:t>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102483">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3E232E93" w:rsidR="00DF33B7" w:rsidRPr="00AB56C1" w:rsidRDefault="00DF33B7" w:rsidP="00102483">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t>
      </w:r>
      <w:r w:rsidR="00757AE9">
        <w:rPr>
          <w:rFonts w:ascii="Arial" w:hAnsi="Arial" w:cs="Arial"/>
        </w:rPr>
        <w:br/>
      </w:r>
      <w:r w:rsidRPr="00AB56C1">
        <w:rPr>
          <w:rFonts w:ascii="Arial" w:hAnsi="Arial" w:cs="Arial"/>
        </w:rPr>
        <w:t xml:space="preserve">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102483">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102483">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4F4A2745" w:rsidR="00DF33B7" w:rsidRPr="00AB56C1" w:rsidRDefault="00DF33B7" w:rsidP="00102483">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w:t>
      </w:r>
      <w:r w:rsidR="00757AE9">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757AE9">
        <w:rPr>
          <w:rFonts w:ascii="Arial" w:hAnsi="Arial" w:cs="Arial"/>
        </w:rPr>
        <w:t xml:space="preserve"> </w:t>
      </w:r>
      <w:r w:rsidRPr="00AB56C1">
        <w:rPr>
          <w:rFonts w:ascii="Arial" w:hAnsi="Arial" w:cs="Arial"/>
        </w:rPr>
        <w:t xml:space="preserve">i wykonanie badań w laboratorium akredytowanym </w:t>
      </w:r>
      <w:r w:rsidR="00757AE9">
        <w:rPr>
          <w:rFonts w:ascii="Arial" w:hAnsi="Arial" w:cs="Arial"/>
        </w:rPr>
        <w:br/>
      </w:r>
      <w:r w:rsidRPr="00AB56C1">
        <w:rPr>
          <w:rFonts w:ascii="Arial" w:hAnsi="Arial" w:cs="Arial"/>
        </w:rPr>
        <w:t xml:space="preserve">w zleconym kierunku i zakresie badań, a w przypadku braku takiej możliwości </w:t>
      </w:r>
      <w:r w:rsidR="00757AE9">
        <w:rPr>
          <w:rFonts w:ascii="Arial" w:hAnsi="Arial" w:cs="Arial"/>
        </w:rPr>
        <w:br/>
      </w:r>
      <w:r w:rsidRPr="00AB56C1">
        <w:rPr>
          <w:rFonts w:ascii="Arial" w:hAnsi="Arial" w:cs="Arial"/>
        </w:rPr>
        <w:t>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102483">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102483">
      <w:pPr>
        <w:widowControl w:val="0"/>
        <w:numPr>
          <w:ilvl w:val="0"/>
          <w:numId w:val="10"/>
        </w:numPr>
        <w:tabs>
          <w:tab w:val="clear" w:pos="720"/>
        </w:tabs>
        <w:suppressAutoHyphens/>
        <w:spacing w:after="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26B597D9" w:rsidR="00DF33B7" w:rsidRDefault="00DF33B7" w:rsidP="00102483">
      <w:pPr>
        <w:widowControl w:val="0"/>
        <w:numPr>
          <w:ilvl w:val="0"/>
          <w:numId w:val="10"/>
        </w:numPr>
        <w:tabs>
          <w:tab w:val="clear" w:pos="720"/>
          <w:tab w:val="num" w:pos="1134"/>
        </w:tabs>
        <w:suppressAutoHyphens/>
        <w:spacing w:after="0" w:line="276" w:lineRule="auto"/>
        <w:ind w:left="284"/>
        <w:jc w:val="both"/>
        <w:rPr>
          <w:rFonts w:ascii="Arial" w:hAnsi="Arial" w:cs="Arial"/>
        </w:rPr>
      </w:pPr>
      <w:r w:rsidRPr="00AB56C1">
        <w:rPr>
          <w:rFonts w:ascii="Arial" w:hAnsi="Arial" w:cs="Arial"/>
        </w:rPr>
        <w:t xml:space="preserve">Wykonawca zobligowany jest do pisemnego informowania zamawiającego </w:t>
      </w:r>
      <w:r w:rsidR="00757AE9">
        <w:rPr>
          <w:rFonts w:ascii="Arial" w:hAnsi="Arial" w:cs="Arial"/>
        </w:rPr>
        <w:br/>
      </w:r>
      <w:r w:rsidRPr="00AB56C1">
        <w:rPr>
          <w:rFonts w:ascii="Arial" w:hAnsi="Arial" w:cs="Arial"/>
        </w:rPr>
        <w:t>w przypadku zmiany występowania alergenów w dostarczonych produktach.</w:t>
      </w:r>
    </w:p>
    <w:p w14:paraId="7233D972" w14:textId="1F8F3387"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53B897C3" w14:textId="6BA2E5E2" w:rsidR="00757AE9" w:rsidRDefault="00757AE9" w:rsidP="001658E6">
      <w:pPr>
        <w:suppressAutoHyphens/>
        <w:spacing w:after="0" w:line="240" w:lineRule="auto"/>
        <w:jc w:val="center"/>
        <w:textAlignment w:val="baseline"/>
        <w:rPr>
          <w:rFonts w:ascii="Arial" w:eastAsia="Times New Roman" w:hAnsi="Arial" w:cs="Arial"/>
          <w:b/>
          <w:bCs/>
          <w:kern w:val="2"/>
          <w:lang w:eastAsia="pl-PL" w:bidi="hi-IN"/>
        </w:rPr>
      </w:pPr>
    </w:p>
    <w:p w14:paraId="635A0B55" w14:textId="77777777" w:rsidR="00757AE9" w:rsidRDefault="00757AE9"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lastRenderedPageBreak/>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717AFAA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w:t>
      </w:r>
      <w:r w:rsidR="00757AE9">
        <w:rPr>
          <w:rFonts w:ascii="Arial" w:eastAsia="Times New Roman" w:hAnsi="Arial" w:cs="Arial"/>
          <w:color w:val="000000"/>
          <w:lang w:eastAsia="pl-PL"/>
        </w:rPr>
        <w:t xml:space="preserve"> </w:t>
      </w:r>
      <w:r w:rsidRPr="00AB56C1">
        <w:rPr>
          <w:rFonts w:ascii="Arial" w:eastAsia="Times New Roman" w:hAnsi="Arial" w:cs="Arial"/>
          <w:color w:val="000000"/>
          <w:lang w:eastAsia="pl-PL"/>
        </w:rPr>
        <w: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10719C04"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7AB5422A" w14:textId="0F3176A3" w:rsidR="0063109B" w:rsidRDefault="001658E6" w:rsidP="00757AE9">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00757AE9">
        <w:rPr>
          <w:rFonts w:ascii="Arial" w:eastAsia="Times New Roman" w:hAnsi="Arial" w:cs="Arial"/>
          <w:color w:val="000000"/>
          <w:lang w:eastAsia="pl-PL"/>
        </w:rPr>
        <w:br/>
      </w:r>
      <w:r w:rsidRPr="00AB56C1">
        <w:rPr>
          <w:rFonts w:ascii="Arial" w:eastAsia="Times New Roman" w:hAnsi="Arial" w:cs="Arial"/>
          <w:color w:val="000000"/>
          <w:lang w:eastAsia="pl-PL"/>
        </w:rPr>
        <w:t>i wykonania niniejszej Umowy.</w:t>
      </w:r>
    </w:p>
    <w:p w14:paraId="77A0F433" w14:textId="77777777" w:rsidR="00757AE9" w:rsidRPr="00757AE9" w:rsidRDefault="00757AE9" w:rsidP="00757AE9">
      <w:pPr>
        <w:tabs>
          <w:tab w:val="left" w:pos="555"/>
        </w:tabs>
        <w:suppressAutoHyphens/>
        <w:spacing w:after="0" w:line="276" w:lineRule="auto"/>
        <w:ind w:left="284"/>
        <w:contextualSpacing/>
        <w:jc w:val="both"/>
        <w:rPr>
          <w:rFonts w:ascii="Arial" w:eastAsia="Times New Roman" w:hAnsi="Arial" w:cs="Arial"/>
          <w:color w:val="000000"/>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5D79607C"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 xml:space="preserve">mowy i do niewykorzystywania ich </w:t>
      </w:r>
      <w:r w:rsidR="00757AE9">
        <w:rPr>
          <w:rFonts w:ascii="Arial" w:eastAsia="Times New Roman" w:hAnsi="Arial" w:cs="Arial"/>
          <w:lang w:eastAsia="pl-PL"/>
        </w:rPr>
        <w:br/>
      </w:r>
      <w:r w:rsidRPr="00AB56C1">
        <w:rPr>
          <w:rFonts w:ascii="Arial" w:eastAsia="Times New Roman" w:hAnsi="Arial" w:cs="Arial"/>
          <w:lang w:eastAsia="pl-PL"/>
        </w:rPr>
        <w:t>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mowie, a także do zachowania w tajemnicy tych informacji, których ujawnienie osobom trzecim lub wykorzystanie ich przez Strony 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14776033" w14:textId="77777777" w:rsidR="00757AE9" w:rsidRDefault="00757AE9"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757AE9">
      <w:pPr>
        <w:shd w:val="clear" w:color="auto" w:fill="FFFFFF"/>
        <w:spacing w:after="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6D2A4009" w:rsidR="00341FAD" w:rsidRPr="008838E6" w:rsidRDefault="00341FAD" w:rsidP="00102483">
      <w:pPr>
        <w:numPr>
          <w:ilvl w:val="0"/>
          <w:numId w:val="21"/>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sidR="00757AE9">
        <w:rPr>
          <w:rFonts w:ascii="Arial" w:hAnsi="Arial" w:cs="Arial"/>
          <w:color w:val="000000" w:themeColor="text1"/>
          <w:kern w:val="1"/>
          <w:lang w:eastAsia="zh-CN"/>
        </w:rPr>
        <w:br/>
      </w:r>
      <w:r w:rsidRPr="008838E6">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757AE9">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ustawy z dnia 21 stycznia 2021 r. w sprawie zmiany ustawy o ochronie osób i mienia (D.U. z 2021 r. poz. 469), ustawy z dnia 24 sierpnia 2001 r. o Żandarmerii Wojskowej i wojskowych organach porządkowych (Dz.U. z 2021 r. poz. 1214 t.</w:t>
      </w:r>
      <w:r w:rsidR="00757AE9">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oraz Regulaminu ogólnego żołnierza Wojska Polskiego.</w:t>
      </w:r>
    </w:p>
    <w:p w14:paraId="45621AC9" w14:textId="6C1D42D4" w:rsidR="00341FAD" w:rsidRPr="008838E6" w:rsidRDefault="00341FAD" w:rsidP="00102483">
      <w:pPr>
        <w:numPr>
          <w:ilvl w:val="0"/>
          <w:numId w:val="21"/>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w:t>
      </w:r>
      <w:r w:rsidR="00757AE9">
        <w:rPr>
          <w:rFonts w:ascii="Arial" w:hAnsi="Arial" w:cs="Arial"/>
          <w:color w:val="000000" w:themeColor="text1"/>
          <w:kern w:val="1"/>
          <w:lang w:eastAsia="zh-CN"/>
        </w:rPr>
        <w:br/>
      </w:r>
      <w:r w:rsidRPr="008838E6">
        <w:rPr>
          <w:rFonts w:ascii="Arial" w:hAnsi="Arial" w:cs="Arial"/>
          <w:color w:val="000000" w:themeColor="text1"/>
          <w:kern w:val="1"/>
          <w:lang w:eastAsia="zh-CN"/>
        </w:rPr>
        <w:t xml:space="preserve">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 xml:space="preserve">wprowadzonej Decyzją Nr Z-4/Szkol./SG Ministra Obrony Narodowej z dnia 15 lutego 2023 r. </w:t>
      </w:r>
      <w:r w:rsidR="00757AE9">
        <w:rPr>
          <w:rFonts w:ascii="Arial" w:hAnsi="Arial" w:cs="Arial"/>
          <w:color w:val="000000" w:themeColor="text1"/>
          <w:kern w:val="1"/>
          <w:lang w:eastAsia="zh-CN"/>
        </w:rPr>
        <w:br/>
      </w:r>
      <w:r w:rsidRPr="008838E6">
        <w:rPr>
          <w:rFonts w:ascii="Arial" w:hAnsi="Arial" w:cs="Arial"/>
          <w:color w:val="000000" w:themeColor="text1"/>
          <w:kern w:val="1"/>
          <w:lang w:eastAsia="zh-CN"/>
        </w:rPr>
        <w:t xml:space="preserve">w sprawie wprowadzenia do użytku dokumentu uzupełniającego ”Instrukcja </w:t>
      </w:r>
      <w:r w:rsidR="00757AE9">
        <w:rPr>
          <w:rFonts w:ascii="Arial" w:hAnsi="Arial" w:cs="Arial"/>
          <w:color w:val="000000" w:themeColor="text1"/>
          <w:kern w:val="1"/>
          <w:lang w:eastAsia="zh-CN"/>
        </w:rPr>
        <w:br/>
      </w:r>
      <w:r w:rsidRPr="008838E6">
        <w:rPr>
          <w:rFonts w:ascii="Arial" w:hAnsi="Arial" w:cs="Arial"/>
          <w:color w:val="000000" w:themeColor="text1"/>
          <w:kern w:val="1"/>
          <w:lang w:eastAsia="zh-CN"/>
        </w:rPr>
        <w:t xml:space="preserve">o ochronie obiektów wojskowych i konwojowanego mienia – DU-3.14.3(A)”, Decyzji Nr 107/MON Ministra Obrony Narodowej z dnia 18 sierpnia 2021 r. w sprawie </w:t>
      </w:r>
      <w:r w:rsidRPr="008838E6">
        <w:rPr>
          <w:rFonts w:ascii="Arial" w:hAnsi="Arial" w:cs="Arial"/>
          <w:color w:val="000000" w:themeColor="text1"/>
          <w:kern w:val="1"/>
          <w:lang w:eastAsia="zh-CN"/>
        </w:rPr>
        <w:lastRenderedPageBreak/>
        <w:t>organizowania współpracy międzynarodowej w resorcie obrony narodowej (Dz.</w:t>
      </w:r>
      <w:r w:rsidR="00757AE9">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4362252D" w:rsidR="00341FAD" w:rsidRPr="008838E6" w:rsidRDefault="00341FAD" w:rsidP="00102483">
      <w:pPr>
        <w:numPr>
          <w:ilvl w:val="0"/>
          <w:numId w:val="21"/>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757AE9">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Urz. MON z 2021 r. poz. 177).</w:t>
      </w:r>
    </w:p>
    <w:p w14:paraId="29E8F38A" w14:textId="77777777" w:rsidR="00341FAD" w:rsidRPr="008838E6" w:rsidRDefault="00341FAD" w:rsidP="00102483">
      <w:pPr>
        <w:numPr>
          <w:ilvl w:val="0"/>
          <w:numId w:val="21"/>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757AE9">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757AE9">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102483">
      <w:pPr>
        <w:numPr>
          <w:ilvl w:val="0"/>
          <w:numId w:val="21"/>
        </w:numPr>
        <w:tabs>
          <w:tab w:val="left" w:pos="851"/>
        </w:tabs>
        <w:suppressAutoHyphens/>
        <w:spacing w:after="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757AE9">
      <w:pPr>
        <w:tabs>
          <w:tab w:val="left" w:pos="851"/>
        </w:tabs>
        <w:suppressAutoHyphens/>
        <w:spacing w:line="276" w:lineRule="auto"/>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7D487926" w14:textId="2088BAF2" w:rsidR="00341FAD" w:rsidRPr="00757AE9" w:rsidRDefault="00341FAD" w:rsidP="00757AE9">
      <w:pPr>
        <w:tabs>
          <w:tab w:val="left" w:pos="851"/>
        </w:tabs>
        <w:suppressAutoHyphens/>
        <w:spacing w:line="276" w:lineRule="auto"/>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5C6DCD1E" w14:textId="77777777" w:rsidR="00757AE9" w:rsidRDefault="00341FAD" w:rsidP="00102483">
      <w:pPr>
        <w:numPr>
          <w:ilvl w:val="0"/>
          <w:numId w:val="21"/>
        </w:numPr>
        <w:tabs>
          <w:tab w:val="left" w:pos="851"/>
        </w:tabs>
        <w:suppressAutoHyphens/>
        <w:spacing w:after="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tym związanych, w szczególności prezentacji w środkach masowego przekazu, filmach, ulotkach, folderach itp.</w:t>
      </w:r>
    </w:p>
    <w:p w14:paraId="6BF56C2F" w14:textId="188557CD" w:rsidR="00AC4875" w:rsidRPr="00757AE9" w:rsidRDefault="00AC4875" w:rsidP="00102483">
      <w:pPr>
        <w:numPr>
          <w:ilvl w:val="0"/>
          <w:numId w:val="21"/>
        </w:numPr>
        <w:tabs>
          <w:tab w:val="left" w:pos="851"/>
        </w:tabs>
        <w:suppressAutoHyphens/>
        <w:spacing w:after="0" w:line="276" w:lineRule="auto"/>
        <w:ind w:left="426"/>
        <w:contextualSpacing/>
        <w:jc w:val="both"/>
        <w:rPr>
          <w:rFonts w:ascii="Arial" w:eastAsia="Lucida Sans Unicode" w:hAnsi="Arial" w:cs="Arial"/>
          <w:kern w:val="3"/>
          <w:lang w:eastAsia="ar-SA"/>
        </w:rPr>
      </w:pPr>
      <w:r w:rsidRPr="00757AE9">
        <w:rPr>
          <w:rFonts w:ascii="Arial" w:hAnsi="Arial" w:cs="Arial"/>
          <w:color w:val="000000" w:themeColor="text1"/>
        </w:rPr>
        <w:t xml:space="preserve">Wykonawca zobowiązany jest do przesłania wykazu osób (imię, nazwisko, numer </w:t>
      </w:r>
      <w:r w:rsidR="00757AE9">
        <w:rPr>
          <w:rFonts w:ascii="Arial" w:hAnsi="Arial" w:cs="Arial"/>
          <w:color w:val="000000" w:themeColor="text1"/>
        </w:rPr>
        <w:br/>
      </w:r>
      <w:r w:rsidRPr="00757AE9">
        <w:rPr>
          <w:rFonts w:ascii="Arial" w:hAnsi="Arial" w:cs="Arial"/>
          <w:color w:val="000000" w:themeColor="text1"/>
        </w:rPr>
        <w:t xml:space="preserve">i seria dowodu osobistego, przez kogo wydany) oraz pojazdów (marka pojazdu oraz numer rejestracyjny) realizujących dostawy zgodnie z załącznikiem nr </w:t>
      </w:r>
      <w:r w:rsidR="009E0202" w:rsidRPr="00757AE9">
        <w:rPr>
          <w:rFonts w:ascii="Arial" w:hAnsi="Arial" w:cs="Arial"/>
          <w:color w:val="000000" w:themeColor="text1"/>
        </w:rPr>
        <w:t>5</w:t>
      </w:r>
      <w:r w:rsidRPr="00757AE9">
        <w:rPr>
          <w:rFonts w:ascii="Arial" w:hAnsi="Arial" w:cs="Arial"/>
          <w:color w:val="000000" w:themeColor="text1"/>
        </w:rPr>
        <w:t xml:space="preserve"> do niniejszej umowy, </w:t>
      </w:r>
      <w:r w:rsidRPr="00757AE9">
        <w:rPr>
          <w:rFonts w:ascii="Arial" w:hAnsi="Arial" w:cs="Arial"/>
          <w:b/>
          <w:color w:val="000000" w:themeColor="text1"/>
        </w:rPr>
        <w:t>w terminie do 7 dni od daty podpisania umowy</w:t>
      </w:r>
      <w:r w:rsidRPr="00757AE9">
        <w:rPr>
          <w:rFonts w:ascii="Arial" w:hAnsi="Arial" w:cs="Arial"/>
          <w:color w:val="000000" w:themeColor="text1"/>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5F52362E" w14:textId="77777777" w:rsidR="00757AE9" w:rsidRDefault="001658E6" w:rsidP="00102483">
      <w:pPr>
        <w:numPr>
          <w:ilvl w:val="0"/>
          <w:numId w:val="30"/>
        </w:numPr>
        <w:tabs>
          <w:tab w:val="left" w:pos="851"/>
        </w:tabs>
        <w:suppressAutoHyphens/>
        <w:spacing w:after="0" w:line="276" w:lineRule="auto"/>
        <w:contextualSpacing/>
        <w:jc w:val="both"/>
        <w:rPr>
          <w:rFonts w:ascii="Arial" w:eastAsia="Calibri" w:hAnsi="Arial" w:cs="Arial"/>
          <w:color w:val="000000"/>
        </w:rPr>
      </w:pPr>
      <w:r w:rsidRPr="00AB56C1">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7B5A90D0" w14:textId="77777777" w:rsidR="00757AE9" w:rsidRDefault="001658E6" w:rsidP="00102483">
      <w:pPr>
        <w:numPr>
          <w:ilvl w:val="0"/>
          <w:numId w:val="30"/>
        </w:numPr>
        <w:tabs>
          <w:tab w:val="left" w:pos="851"/>
        </w:tabs>
        <w:suppressAutoHyphens/>
        <w:spacing w:after="0" w:line="276" w:lineRule="auto"/>
        <w:contextualSpacing/>
        <w:jc w:val="both"/>
        <w:rPr>
          <w:rFonts w:ascii="Arial" w:eastAsia="Calibri" w:hAnsi="Arial" w:cs="Arial"/>
          <w:color w:val="000000"/>
        </w:rPr>
      </w:pPr>
      <w:r w:rsidRPr="00757AE9">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00E6F4E2" w14:textId="279BC4DD" w:rsidR="00757AE9" w:rsidRDefault="001658E6" w:rsidP="00102483">
      <w:pPr>
        <w:numPr>
          <w:ilvl w:val="0"/>
          <w:numId w:val="30"/>
        </w:numPr>
        <w:tabs>
          <w:tab w:val="left" w:pos="851"/>
        </w:tabs>
        <w:suppressAutoHyphens/>
        <w:spacing w:after="0" w:line="276" w:lineRule="auto"/>
        <w:contextualSpacing/>
        <w:jc w:val="both"/>
        <w:rPr>
          <w:rFonts w:ascii="Arial" w:eastAsia="Calibri" w:hAnsi="Arial" w:cs="Arial"/>
          <w:color w:val="000000"/>
        </w:rPr>
      </w:pPr>
      <w:r w:rsidRPr="00757AE9">
        <w:rPr>
          <w:rFonts w:ascii="Arial" w:eastAsia="Calibri" w:hAnsi="Arial" w:cs="Arial"/>
          <w:color w:val="000000"/>
        </w:rPr>
        <w:t xml:space="preserve">Wykonawca nie może bez uzyskania uprzedniej pisemnej zgody Zamawiającego dokonać przelewu praw, obowiązków i wierzytelności przysługujących mu </w:t>
      </w:r>
      <w:r w:rsidR="00F755CE">
        <w:rPr>
          <w:rFonts w:ascii="Arial" w:eastAsia="Calibri" w:hAnsi="Arial" w:cs="Arial"/>
          <w:color w:val="000000"/>
        </w:rPr>
        <w:br/>
      </w:r>
      <w:bookmarkStart w:id="0" w:name="_GoBack"/>
      <w:bookmarkEnd w:id="0"/>
      <w:r w:rsidRPr="00757AE9">
        <w:rPr>
          <w:rFonts w:ascii="Arial" w:eastAsia="Calibri" w:hAnsi="Arial" w:cs="Arial"/>
          <w:color w:val="000000"/>
        </w:rPr>
        <w:t xml:space="preserve">z niniejszej Umowy na osobę trzecią. </w:t>
      </w:r>
    </w:p>
    <w:p w14:paraId="0DD41C5D" w14:textId="77777777" w:rsidR="00757AE9" w:rsidRDefault="001658E6" w:rsidP="00102483">
      <w:pPr>
        <w:numPr>
          <w:ilvl w:val="0"/>
          <w:numId w:val="30"/>
        </w:numPr>
        <w:tabs>
          <w:tab w:val="left" w:pos="851"/>
        </w:tabs>
        <w:suppressAutoHyphens/>
        <w:spacing w:after="0" w:line="276" w:lineRule="auto"/>
        <w:contextualSpacing/>
        <w:jc w:val="both"/>
        <w:rPr>
          <w:rFonts w:ascii="Arial" w:eastAsia="Calibri" w:hAnsi="Arial" w:cs="Arial"/>
          <w:color w:val="000000"/>
        </w:rPr>
      </w:pPr>
      <w:r w:rsidRPr="00757AE9">
        <w:rPr>
          <w:rFonts w:ascii="Arial" w:eastAsia="NSimSun" w:hAnsi="Arial" w:cs="Arial"/>
          <w:kern w:val="2"/>
          <w:lang w:eastAsia="zh-CN" w:bidi="hi-IN"/>
        </w:rPr>
        <w:lastRenderedPageBreak/>
        <w:t>W sprawach nieuregulowanych niniejszą Umową mają zastosowanie przepisy obowiązującego prawa</w:t>
      </w:r>
      <w:r w:rsidR="00A32FFF" w:rsidRPr="00757AE9">
        <w:rPr>
          <w:rFonts w:ascii="Arial" w:eastAsia="NSimSun" w:hAnsi="Arial" w:cs="Arial"/>
          <w:kern w:val="2"/>
          <w:lang w:eastAsia="zh-CN" w:bidi="hi-IN"/>
        </w:rPr>
        <w:t>, w tym m. in. Kodeks cywilny</w:t>
      </w:r>
      <w:r w:rsidR="00AE1D8C" w:rsidRPr="00757AE9">
        <w:rPr>
          <w:rFonts w:ascii="Arial" w:eastAsia="NSimSun" w:hAnsi="Arial" w:cs="Arial"/>
          <w:kern w:val="2"/>
          <w:lang w:eastAsia="zh-CN" w:bidi="hi-IN"/>
        </w:rPr>
        <w:t>, ustawa Prawo zamówień publicznych</w:t>
      </w:r>
      <w:r w:rsidR="00A32FFF" w:rsidRPr="00757AE9">
        <w:rPr>
          <w:rFonts w:ascii="Arial" w:eastAsia="NSimSun" w:hAnsi="Arial" w:cs="Arial"/>
          <w:kern w:val="2"/>
          <w:lang w:eastAsia="zh-CN" w:bidi="hi-IN"/>
        </w:rPr>
        <w:t>.</w:t>
      </w:r>
    </w:p>
    <w:p w14:paraId="265904F5" w14:textId="77777777" w:rsidR="00757AE9" w:rsidRDefault="001658E6" w:rsidP="00102483">
      <w:pPr>
        <w:numPr>
          <w:ilvl w:val="0"/>
          <w:numId w:val="30"/>
        </w:numPr>
        <w:tabs>
          <w:tab w:val="left" w:pos="851"/>
        </w:tabs>
        <w:suppressAutoHyphens/>
        <w:spacing w:after="0" w:line="276" w:lineRule="auto"/>
        <w:contextualSpacing/>
        <w:jc w:val="both"/>
        <w:rPr>
          <w:rFonts w:ascii="Arial" w:eastAsia="Calibri" w:hAnsi="Arial" w:cs="Arial"/>
          <w:color w:val="000000"/>
        </w:rPr>
      </w:pPr>
      <w:r w:rsidRPr="00757AE9">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6C33DF86" w14:textId="77777777" w:rsidR="00757AE9" w:rsidRDefault="001658E6" w:rsidP="00102483">
      <w:pPr>
        <w:numPr>
          <w:ilvl w:val="0"/>
          <w:numId w:val="30"/>
        </w:numPr>
        <w:tabs>
          <w:tab w:val="left" w:pos="851"/>
        </w:tabs>
        <w:suppressAutoHyphens/>
        <w:spacing w:after="0" w:line="276" w:lineRule="auto"/>
        <w:contextualSpacing/>
        <w:jc w:val="both"/>
        <w:rPr>
          <w:rFonts w:ascii="Arial" w:eastAsia="Calibri" w:hAnsi="Arial" w:cs="Arial"/>
          <w:color w:val="000000"/>
        </w:rPr>
      </w:pPr>
      <w:r w:rsidRPr="00757AE9">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757AE9">
        <w:rPr>
          <w:rFonts w:ascii="Arial" w:eastAsia="Times New Roman" w:hAnsi="Arial" w:cs="Arial"/>
          <w:kern w:val="2"/>
          <w:lang w:eastAsia="zh-CN" w:bidi="hi-IN"/>
        </w:rPr>
        <w:br/>
      </w:r>
      <w:r w:rsidRPr="00757AE9">
        <w:rPr>
          <w:rFonts w:ascii="Arial" w:eastAsia="Times New Roman" w:hAnsi="Arial" w:cs="Arial"/>
          <w:kern w:val="2"/>
          <w:lang w:eastAsia="zh-CN" w:bidi="hi-IN"/>
        </w:rPr>
        <w:t xml:space="preserve">o tym pisemnie drugą Stronę. </w:t>
      </w:r>
    </w:p>
    <w:p w14:paraId="0F1B5EA9" w14:textId="1D130155" w:rsidR="001658E6" w:rsidRPr="00757AE9" w:rsidRDefault="001658E6" w:rsidP="00102483">
      <w:pPr>
        <w:numPr>
          <w:ilvl w:val="0"/>
          <w:numId w:val="30"/>
        </w:numPr>
        <w:tabs>
          <w:tab w:val="left" w:pos="851"/>
        </w:tabs>
        <w:suppressAutoHyphens/>
        <w:spacing w:after="0" w:line="276" w:lineRule="auto"/>
        <w:contextualSpacing/>
        <w:jc w:val="both"/>
        <w:rPr>
          <w:rFonts w:ascii="Arial" w:eastAsia="Calibri" w:hAnsi="Arial" w:cs="Arial"/>
          <w:color w:val="000000"/>
        </w:rPr>
      </w:pPr>
      <w:r w:rsidRPr="00757AE9">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757AE9">
        <w:rPr>
          <w:rFonts w:ascii="Arial" w:eastAsia="Times New Roman" w:hAnsi="Arial" w:cs="Arial"/>
          <w:kern w:val="2"/>
          <w:lang w:eastAsia="pl-PL" w:bidi="hi-IN"/>
        </w:rPr>
        <w:t xml:space="preserve">                 </w:t>
      </w:r>
      <w:r w:rsidRPr="00757AE9">
        <w:rPr>
          <w:rFonts w:ascii="Arial" w:eastAsia="Times New Roman" w:hAnsi="Arial" w:cs="Arial"/>
          <w:kern w:val="2"/>
          <w:lang w:eastAsia="pl-PL" w:bidi="hi-IN"/>
        </w:rPr>
        <w:t xml:space="preserve">w mocy i są wiążące we wzajemnych stosunkach Stron wynikających z Umowy. </w:t>
      </w:r>
      <w:r w:rsidR="00C07FD3" w:rsidRPr="00757AE9">
        <w:rPr>
          <w:rFonts w:ascii="Arial" w:eastAsia="Times New Roman" w:hAnsi="Arial" w:cs="Arial"/>
          <w:kern w:val="2"/>
          <w:lang w:eastAsia="pl-PL" w:bidi="hi-IN"/>
        </w:rPr>
        <w:t xml:space="preserve">                          </w:t>
      </w:r>
      <w:r w:rsidRPr="00757AE9">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757AE9">
        <w:rPr>
          <w:rFonts w:ascii="Arial" w:eastAsia="Times New Roman" w:hAnsi="Arial" w:cs="Arial"/>
          <w:kern w:val="2"/>
          <w:lang w:eastAsia="pl-PL" w:bidi="hi-IN"/>
        </w:rPr>
        <w:br/>
      </w:r>
      <w:r w:rsidRPr="00757AE9">
        <w:rPr>
          <w:rFonts w:ascii="Arial" w:eastAsia="Times New Roman" w:hAnsi="Arial" w:cs="Arial"/>
          <w:kern w:val="2"/>
          <w:lang w:eastAsia="pl-PL" w:bidi="hi-IN"/>
        </w:rPr>
        <w:t>i przeznaczeniu Umowy oraz zaistniałym okolicznościom.</w:t>
      </w:r>
    </w:p>
    <w:p w14:paraId="280B2335" w14:textId="6681350A" w:rsidR="001658E6" w:rsidRPr="00AB56C1" w:rsidRDefault="001658E6" w:rsidP="00102483">
      <w:pPr>
        <w:numPr>
          <w:ilvl w:val="0"/>
          <w:numId w:val="30"/>
        </w:numPr>
        <w:tabs>
          <w:tab w:val="left" w:pos="851"/>
        </w:tabs>
        <w:suppressAutoHyphens/>
        <w:spacing w:after="0" w:line="276" w:lineRule="auto"/>
        <w:contextualSpacing/>
        <w:jc w:val="both"/>
        <w:rPr>
          <w:rFonts w:ascii="Arial" w:eastAsia="Times New Roman" w:hAnsi="Arial" w:cs="Arial"/>
          <w:kern w:val="2"/>
          <w:lang w:eastAsia="zh-CN" w:bidi="hi-IN"/>
        </w:rPr>
      </w:pP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469AC467" w14:textId="77777777" w:rsidR="00757AE9" w:rsidRDefault="001658E6" w:rsidP="00102483">
      <w:pPr>
        <w:numPr>
          <w:ilvl w:val="0"/>
          <w:numId w:val="31"/>
        </w:numPr>
        <w:tabs>
          <w:tab w:val="left" w:pos="851"/>
        </w:tabs>
        <w:suppressAutoHyphens/>
        <w:spacing w:after="0" w:line="276" w:lineRule="auto"/>
        <w:contextualSpacing/>
        <w:jc w:val="both"/>
        <w:rPr>
          <w:rFonts w:ascii="Arial" w:eastAsia="Times New Roman" w:hAnsi="Arial" w:cs="Arial"/>
          <w:bCs/>
        </w:rPr>
      </w:pPr>
      <w:r w:rsidRPr="00AB56C1">
        <w:rPr>
          <w:rFonts w:ascii="Arial" w:eastAsia="Calibri" w:hAnsi="Arial" w:cs="Arial"/>
        </w:rPr>
        <w:t>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53D251D9" w:rsidR="001658E6" w:rsidRPr="00757AE9" w:rsidRDefault="001658E6" w:rsidP="00102483">
      <w:pPr>
        <w:numPr>
          <w:ilvl w:val="0"/>
          <w:numId w:val="31"/>
        </w:numPr>
        <w:tabs>
          <w:tab w:val="left" w:pos="851"/>
        </w:tabs>
        <w:suppressAutoHyphens/>
        <w:spacing w:after="0" w:line="276" w:lineRule="auto"/>
        <w:contextualSpacing/>
        <w:jc w:val="both"/>
        <w:rPr>
          <w:rFonts w:ascii="Arial" w:eastAsia="Times New Roman" w:hAnsi="Arial" w:cs="Arial"/>
          <w:bCs/>
        </w:rPr>
      </w:pPr>
      <w:r w:rsidRPr="00757AE9">
        <w:rPr>
          <w:rFonts w:ascii="Arial" w:eastAsia="Times New Roman" w:hAnsi="Arial" w:cs="Arial"/>
          <w:lang w:eastAsia="pl-PL"/>
        </w:rPr>
        <w:t>Integralną część Umowy stanowią</w:t>
      </w:r>
      <w:r w:rsidR="00863787" w:rsidRPr="00757AE9">
        <w:rPr>
          <w:rFonts w:ascii="Arial" w:eastAsia="Times New Roman" w:hAnsi="Arial" w:cs="Arial"/>
          <w:lang w:eastAsia="pl-PL"/>
        </w:rPr>
        <w:t xml:space="preserve"> załączniki do Umowy.</w:t>
      </w:r>
    </w:p>
    <w:p w14:paraId="27C5C62D" w14:textId="59ABF132" w:rsidR="001658E6" w:rsidRPr="00AB56C1" w:rsidRDefault="001658E6" w:rsidP="00757AE9">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757AE9"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757AE9">
        <w:rPr>
          <w:rFonts w:ascii="Arial" w:eastAsia="Times New Roman" w:hAnsi="Arial" w:cs="Arial"/>
          <w:b/>
          <w:u w:val="single"/>
          <w:lang w:eastAsia="pl-PL"/>
        </w:rPr>
        <w:t>Załączniki do Umowy:</w:t>
      </w:r>
    </w:p>
    <w:p w14:paraId="78835504" w14:textId="3EB0EE5C" w:rsidR="00AC4875" w:rsidRPr="00757AE9" w:rsidRDefault="00AC4875" w:rsidP="00102483">
      <w:pPr>
        <w:pStyle w:val="Akapitzlist"/>
        <w:numPr>
          <w:ilvl w:val="0"/>
          <w:numId w:val="20"/>
        </w:numPr>
        <w:spacing w:after="0" w:line="276" w:lineRule="auto"/>
        <w:ind w:left="284" w:hanging="284"/>
        <w:jc w:val="both"/>
        <w:rPr>
          <w:rFonts w:ascii="Arial" w:hAnsi="Arial" w:cs="Arial"/>
        </w:rPr>
      </w:pPr>
      <w:r w:rsidRPr="00757AE9">
        <w:rPr>
          <w:rFonts w:ascii="Arial" w:hAnsi="Arial" w:cs="Arial"/>
        </w:rPr>
        <w:t xml:space="preserve">Załącznik nr 1 na </w:t>
      </w:r>
      <w:r w:rsidR="004E7664" w:rsidRPr="00757AE9">
        <w:rPr>
          <w:rFonts w:ascii="Arial" w:hAnsi="Arial" w:cs="Arial"/>
        </w:rPr>
        <w:t>..</w:t>
      </w:r>
      <w:r w:rsidRPr="00757AE9">
        <w:rPr>
          <w:rFonts w:ascii="Arial" w:hAnsi="Arial" w:cs="Arial"/>
        </w:rPr>
        <w:t xml:space="preserve"> str. - Opis przedmiotu zamówienia</w:t>
      </w:r>
    </w:p>
    <w:p w14:paraId="61617436" w14:textId="4FC13628" w:rsidR="00AC4875" w:rsidRPr="00757AE9" w:rsidRDefault="00AC4875" w:rsidP="00102483">
      <w:pPr>
        <w:pStyle w:val="Akapitzlist"/>
        <w:numPr>
          <w:ilvl w:val="0"/>
          <w:numId w:val="20"/>
        </w:numPr>
        <w:spacing w:after="0" w:line="276" w:lineRule="auto"/>
        <w:ind w:left="284" w:hanging="284"/>
        <w:jc w:val="both"/>
        <w:rPr>
          <w:rFonts w:ascii="Arial" w:hAnsi="Arial" w:cs="Arial"/>
        </w:rPr>
      </w:pPr>
      <w:r w:rsidRPr="00757AE9">
        <w:rPr>
          <w:rFonts w:ascii="Arial" w:hAnsi="Arial" w:cs="Arial"/>
        </w:rPr>
        <w:t xml:space="preserve">Załącznik nr 2 na </w:t>
      </w:r>
      <w:r w:rsidR="004E7664" w:rsidRPr="00757AE9">
        <w:rPr>
          <w:rFonts w:ascii="Arial" w:hAnsi="Arial" w:cs="Arial"/>
        </w:rPr>
        <w:t>..</w:t>
      </w:r>
      <w:r w:rsidRPr="00757AE9">
        <w:rPr>
          <w:rFonts w:ascii="Arial" w:hAnsi="Arial" w:cs="Arial"/>
        </w:rPr>
        <w:t xml:space="preserve"> str. </w:t>
      </w:r>
      <w:r w:rsidR="00757AE9">
        <w:rPr>
          <w:rFonts w:ascii="Arial" w:hAnsi="Arial" w:cs="Arial"/>
        </w:rPr>
        <w:t xml:space="preserve">- </w:t>
      </w:r>
      <w:r w:rsidRPr="00757AE9">
        <w:rPr>
          <w:rFonts w:ascii="Arial" w:hAnsi="Arial" w:cs="Arial"/>
        </w:rPr>
        <w:t>Wykaz asortymentowo-ilościowy</w:t>
      </w:r>
    </w:p>
    <w:p w14:paraId="3227E166" w14:textId="4B2D4554" w:rsidR="00AB56C1" w:rsidRPr="00757AE9" w:rsidRDefault="00AB56C1" w:rsidP="00102483">
      <w:pPr>
        <w:pStyle w:val="Akapitzlist"/>
        <w:numPr>
          <w:ilvl w:val="0"/>
          <w:numId w:val="20"/>
        </w:numPr>
        <w:spacing w:after="0" w:line="276" w:lineRule="auto"/>
        <w:ind w:left="284" w:hanging="284"/>
        <w:jc w:val="both"/>
        <w:rPr>
          <w:rFonts w:ascii="Arial" w:hAnsi="Arial" w:cs="Arial"/>
        </w:rPr>
      </w:pPr>
      <w:r w:rsidRPr="00757AE9">
        <w:rPr>
          <w:rFonts w:ascii="Arial" w:hAnsi="Arial" w:cs="Arial"/>
        </w:rPr>
        <w:t xml:space="preserve">Załącznik nr 3 na </w:t>
      </w:r>
      <w:r w:rsidR="004E7664" w:rsidRPr="00757AE9">
        <w:rPr>
          <w:rFonts w:ascii="Arial" w:hAnsi="Arial" w:cs="Arial"/>
        </w:rPr>
        <w:t>..</w:t>
      </w:r>
      <w:r w:rsidRPr="00757AE9">
        <w:rPr>
          <w:rFonts w:ascii="Arial" w:hAnsi="Arial" w:cs="Arial"/>
        </w:rPr>
        <w:t xml:space="preserve"> str. </w:t>
      </w:r>
      <w:r w:rsidR="00757AE9">
        <w:rPr>
          <w:rFonts w:ascii="Arial" w:hAnsi="Arial" w:cs="Arial"/>
        </w:rPr>
        <w:t>-</w:t>
      </w:r>
      <w:r w:rsidRPr="00757AE9">
        <w:rPr>
          <w:rFonts w:ascii="Arial" w:hAnsi="Arial" w:cs="Arial"/>
        </w:rPr>
        <w:t xml:space="preserve"> </w:t>
      </w:r>
      <w:r w:rsidR="009E0202" w:rsidRPr="00757AE9">
        <w:rPr>
          <w:rFonts w:ascii="Arial" w:hAnsi="Arial" w:cs="Arial"/>
        </w:rPr>
        <w:t>Formularz cenowy</w:t>
      </w:r>
    </w:p>
    <w:p w14:paraId="72B41BE6" w14:textId="64722832" w:rsidR="00AC4875" w:rsidRPr="00757AE9" w:rsidRDefault="00AB56C1" w:rsidP="00102483">
      <w:pPr>
        <w:pStyle w:val="Akapitzlist"/>
        <w:numPr>
          <w:ilvl w:val="0"/>
          <w:numId w:val="20"/>
        </w:numPr>
        <w:spacing w:after="0" w:line="276" w:lineRule="auto"/>
        <w:ind w:left="284" w:hanging="284"/>
        <w:jc w:val="both"/>
        <w:rPr>
          <w:rFonts w:ascii="Arial" w:hAnsi="Arial" w:cs="Arial"/>
        </w:rPr>
      </w:pPr>
      <w:r w:rsidRPr="00757AE9">
        <w:rPr>
          <w:rFonts w:ascii="Arial" w:hAnsi="Arial" w:cs="Arial"/>
        </w:rPr>
        <w:t>Załącznik nr 4</w:t>
      </w:r>
      <w:r w:rsidR="00AC4875" w:rsidRPr="00757AE9">
        <w:rPr>
          <w:rFonts w:ascii="Arial" w:hAnsi="Arial" w:cs="Arial"/>
        </w:rPr>
        <w:t xml:space="preserve"> na </w:t>
      </w:r>
      <w:r w:rsidR="004E7664" w:rsidRPr="00757AE9">
        <w:rPr>
          <w:rFonts w:ascii="Arial" w:hAnsi="Arial" w:cs="Arial"/>
        </w:rPr>
        <w:t>..</w:t>
      </w:r>
      <w:r w:rsidR="00AC4875" w:rsidRPr="00757AE9">
        <w:rPr>
          <w:rFonts w:ascii="Arial" w:hAnsi="Arial" w:cs="Arial"/>
        </w:rPr>
        <w:t xml:space="preserve"> str. - Wzór protokołu reklamacyjnego</w:t>
      </w:r>
    </w:p>
    <w:p w14:paraId="029F300F" w14:textId="29265E34" w:rsidR="00AC4875" w:rsidRPr="00757AE9" w:rsidRDefault="00AC4875" w:rsidP="00102483">
      <w:pPr>
        <w:pStyle w:val="Akapitzlist"/>
        <w:numPr>
          <w:ilvl w:val="0"/>
          <w:numId w:val="20"/>
        </w:numPr>
        <w:spacing w:after="0" w:line="276" w:lineRule="auto"/>
        <w:ind w:left="284" w:hanging="284"/>
        <w:jc w:val="both"/>
        <w:rPr>
          <w:rFonts w:ascii="Arial" w:hAnsi="Arial" w:cs="Arial"/>
        </w:rPr>
      </w:pPr>
      <w:r w:rsidRPr="00757AE9">
        <w:rPr>
          <w:rFonts w:ascii="Arial" w:hAnsi="Arial" w:cs="Arial"/>
        </w:rPr>
        <w:t xml:space="preserve">Załącznik nr </w:t>
      </w:r>
      <w:r w:rsidR="00AB56C1" w:rsidRPr="00757AE9">
        <w:rPr>
          <w:rFonts w:ascii="Arial" w:hAnsi="Arial" w:cs="Arial"/>
        </w:rPr>
        <w:t>5</w:t>
      </w:r>
      <w:r w:rsidRPr="00757AE9">
        <w:rPr>
          <w:rFonts w:ascii="Arial" w:hAnsi="Arial" w:cs="Arial"/>
        </w:rPr>
        <w:t xml:space="preserve"> na </w:t>
      </w:r>
      <w:r w:rsidR="004E7664" w:rsidRPr="00757AE9">
        <w:rPr>
          <w:rFonts w:ascii="Arial" w:hAnsi="Arial" w:cs="Arial"/>
        </w:rPr>
        <w:t>..</w:t>
      </w:r>
      <w:r w:rsidRPr="00757AE9">
        <w:rPr>
          <w:rFonts w:ascii="Arial" w:hAnsi="Arial" w:cs="Arial"/>
        </w:rPr>
        <w:t xml:space="preserve"> str. </w:t>
      </w:r>
      <w:r w:rsidR="00757AE9">
        <w:rPr>
          <w:rFonts w:ascii="Arial" w:hAnsi="Arial" w:cs="Arial"/>
        </w:rPr>
        <w:t>-</w:t>
      </w:r>
      <w:r w:rsidRPr="00757AE9">
        <w:rPr>
          <w:rFonts w:ascii="Arial" w:hAnsi="Arial" w:cs="Arial"/>
        </w:rPr>
        <w:t xml:space="preserve"> Wzory wykazów zbiorczych pracowników firmy/sprzętu</w:t>
      </w:r>
    </w:p>
    <w:p w14:paraId="0B870054" w14:textId="48130120" w:rsidR="00AC4875" w:rsidRPr="00757AE9" w:rsidRDefault="00AC4875" w:rsidP="00102483">
      <w:pPr>
        <w:pStyle w:val="Akapitzlist"/>
        <w:numPr>
          <w:ilvl w:val="0"/>
          <w:numId w:val="20"/>
        </w:numPr>
        <w:spacing w:after="0" w:line="276" w:lineRule="auto"/>
        <w:ind w:left="284" w:hanging="284"/>
        <w:jc w:val="both"/>
        <w:rPr>
          <w:rFonts w:ascii="Arial" w:hAnsi="Arial" w:cs="Arial"/>
        </w:rPr>
      </w:pPr>
      <w:r w:rsidRPr="00757AE9">
        <w:rPr>
          <w:rFonts w:ascii="Arial" w:hAnsi="Arial" w:cs="Arial"/>
        </w:rPr>
        <w:t xml:space="preserve">Załącznik nr </w:t>
      </w:r>
      <w:r w:rsidR="00186FBD" w:rsidRPr="00757AE9">
        <w:rPr>
          <w:rFonts w:ascii="Arial" w:hAnsi="Arial" w:cs="Arial"/>
        </w:rPr>
        <w:t>6</w:t>
      </w:r>
      <w:r w:rsidRPr="00757AE9">
        <w:rPr>
          <w:rFonts w:ascii="Arial" w:hAnsi="Arial" w:cs="Arial"/>
        </w:rPr>
        <w:t xml:space="preserve"> na </w:t>
      </w:r>
      <w:r w:rsidR="004E7664" w:rsidRPr="00757AE9">
        <w:rPr>
          <w:rFonts w:ascii="Arial" w:hAnsi="Arial" w:cs="Arial"/>
        </w:rPr>
        <w:t>..</w:t>
      </w:r>
      <w:r w:rsidR="00AB56C1" w:rsidRPr="00757AE9">
        <w:rPr>
          <w:rFonts w:ascii="Arial" w:hAnsi="Arial" w:cs="Arial"/>
        </w:rPr>
        <w:t xml:space="preserve"> </w:t>
      </w:r>
      <w:r w:rsidRPr="00757AE9">
        <w:rPr>
          <w:rFonts w:ascii="Arial" w:hAnsi="Arial" w:cs="Arial"/>
        </w:rPr>
        <w:t xml:space="preserve">str. </w:t>
      </w:r>
      <w:r w:rsidR="00757AE9">
        <w:rPr>
          <w:rFonts w:ascii="Arial" w:hAnsi="Arial" w:cs="Arial"/>
        </w:rPr>
        <w:t xml:space="preserve">- </w:t>
      </w:r>
      <w:r w:rsidRPr="00757AE9">
        <w:rPr>
          <w:rFonts w:ascii="Arial" w:hAnsi="Arial" w:cs="Arial"/>
        </w:rPr>
        <w:t>klauzula RODO</w:t>
      </w:r>
    </w:p>
    <w:p w14:paraId="0CE245F0" w14:textId="2D1247B1" w:rsidR="001658E6" w:rsidRPr="00757AE9"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19D25654"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154792CF"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rsidSect="000B5260">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5FC0F" w14:textId="77777777" w:rsidR="00102483" w:rsidRDefault="00102483" w:rsidP="00CD611B">
      <w:pPr>
        <w:spacing w:after="0" w:line="240" w:lineRule="auto"/>
      </w:pPr>
      <w:r>
        <w:separator/>
      </w:r>
    </w:p>
  </w:endnote>
  <w:endnote w:type="continuationSeparator" w:id="0">
    <w:p w14:paraId="11360A3E" w14:textId="77777777" w:rsidR="00102483" w:rsidRDefault="00102483"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161F3B1D"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835513" w:rsidRPr="00835513">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CA77D" w14:textId="77777777" w:rsidR="00102483" w:rsidRDefault="00102483" w:rsidP="00CD611B">
      <w:pPr>
        <w:spacing w:after="0" w:line="240" w:lineRule="auto"/>
      </w:pPr>
      <w:r>
        <w:separator/>
      </w:r>
    </w:p>
  </w:footnote>
  <w:footnote w:type="continuationSeparator" w:id="0">
    <w:p w14:paraId="315F3F39" w14:textId="77777777" w:rsidR="00102483" w:rsidRDefault="00102483"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11A115B"/>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302FD"/>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077A70"/>
    <w:multiLevelType w:val="hybridMultilevel"/>
    <w:tmpl w:val="B6D0C7B0"/>
    <w:lvl w:ilvl="0" w:tplc="558EC326">
      <w:start w:val="1"/>
      <w:numFmt w:val="decimal"/>
      <w:lvlText w:val="%1)"/>
      <w:lvlJc w:val="left"/>
      <w:pPr>
        <w:ind w:left="51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0"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1"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4"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742394"/>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8"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8EE3868"/>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6486BCA"/>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6"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9"/>
  </w:num>
  <w:num w:numId="2">
    <w:abstractNumId w:val="29"/>
  </w:num>
  <w:num w:numId="3">
    <w:abstractNumId w:val="33"/>
  </w:num>
  <w:num w:numId="4">
    <w:abstractNumId w:val="13"/>
  </w:num>
  <w:num w:numId="5">
    <w:abstractNumId w:val="34"/>
  </w:num>
  <w:num w:numId="6">
    <w:abstractNumId w:val="14"/>
  </w:num>
  <w:num w:numId="7">
    <w:abstractNumId w:val="44"/>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37"/>
  </w:num>
  <w:num w:numId="12">
    <w:abstractNumId w:val="46"/>
  </w:num>
  <w:num w:numId="13">
    <w:abstractNumId w:val="30"/>
  </w:num>
  <w:num w:numId="14">
    <w:abstractNumId w:val="12"/>
  </w:num>
  <w:num w:numId="15">
    <w:abstractNumId w:val="5"/>
  </w:num>
  <w:num w:numId="16">
    <w:abstractNumId w:val="31"/>
  </w:num>
  <w:num w:numId="17">
    <w:abstractNumId w:val="42"/>
  </w:num>
  <w:num w:numId="18">
    <w:abstractNumId w:val="0"/>
  </w:num>
  <w:num w:numId="19">
    <w:abstractNumId w:val="20"/>
  </w:num>
  <w:num w:numId="20">
    <w:abstractNumId w:val="26"/>
  </w:num>
  <w:num w:numId="21">
    <w:abstractNumId w:val="15"/>
  </w:num>
  <w:num w:numId="22">
    <w:abstractNumId w:val="25"/>
  </w:num>
  <w:num w:numId="23">
    <w:abstractNumId w:val="22"/>
  </w:num>
  <w:num w:numId="24">
    <w:abstractNumId w:val="43"/>
  </w:num>
  <w:num w:numId="25">
    <w:abstractNumId w:val="38"/>
  </w:num>
  <w:num w:numId="26">
    <w:abstractNumId w:val="10"/>
  </w:num>
  <w:num w:numId="27">
    <w:abstractNumId w:val="41"/>
  </w:num>
  <w:num w:numId="28">
    <w:abstractNumId w:val="36"/>
  </w:num>
  <w:num w:numId="29">
    <w:abstractNumId w:val="23"/>
  </w:num>
  <w:num w:numId="30">
    <w:abstractNumId w:val="21"/>
  </w:num>
  <w:num w:numId="31">
    <w:abstractNumId w:val="4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B5260"/>
    <w:rsid w:val="000C547B"/>
    <w:rsid w:val="000D6133"/>
    <w:rsid w:val="000E0513"/>
    <w:rsid w:val="00102483"/>
    <w:rsid w:val="00103AEF"/>
    <w:rsid w:val="001455EB"/>
    <w:rsid w:val="001658E6"/>
    <w:rsid w:val="00181B64"/>
    <w:rsid w:val="00186FBD"/>
    <w:rsid w:val="00196115"/>
    <w:rsid w:val="001B62E0"/>
    <w:rsid w:val="001C7512"/>
    <w:rsid w:val="00202EF4"/>
    <w:rsid w:val="00275520"/>
    <w:rsid w:val="00275AED"/>
    <w:rsid w:val="00276E13"/>
    <w:rsid w:val="002824DC"/>
    <w:rsid w:val="00284DF7"/>
    <w:rsid w:val="0029330B"/>
    <w:rsid w:val="00294209"/>
    <w:rsid w:val="00295166"/>
    <w:rsid w:val="002A50E6"/>
    <w:rsid w:val="002E1510"/>
    <w:rsid w:val="003245AC"/>
    <w:rsid w:val="003278C5"/>
    <w:rsid w:val="003317FF"/>
    <w:rsid w:val="00332D6C"/>
    <w:rsid w:val="00341FAD"/>
    <w:rsid w:val="00347DC9"/>
    <w:rsid w:val="00356A08"/>
    <w:rsid w:val="00381D63"/>
    <w:rsid w:val="003A0CF6"/>
    <w:rsid w:val="003C1587"/>
    <w:rsid w:val="003E3366"/>
    <w:rsid w:val="00422A5D"/>
    <w:rsid w:val="00450BB3"/>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B0ED6"/>
    <w:rsid w:val="006B4396"/>
    <w:rsid w:val="006E2522"/>
    <w:rsid w:val="00711A20"/>
    <w:rsid w:val="00713500"/>
    <w:rsid w:val="007145BB"/>
    <w:rsid w:val="00715D5A"/>
    <w:rsid w:val="00757AE9"/>
    <w:rsid w:val="00762F23"/>
    <w:rsid w:val="00795C99"/>
    <w:rsid w:val="007F7E1D"/>
    <w:rsid w:val="00804979"/>
    <w:rsid w:val="008229A1"/>
    <w:rsid w:val="008248EC"/>
    <w:rsid w:val="00835513"/>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174B"/>
    <w:rsid w:val="00B7349F"/>
    <w:rsid w:val="00B810A5"/>
    <w:rsid w:val="00B87844"/>
    <w:rsid w:val="00B97A8F"/>
    <w:rsid w:val="00BA5791"/>
    <w:rsid w:val="00BE14D6"/>
    <w:rsid w:val="00BF198E"/>
    <w:rsid w:val="00C032CB"/>
    <w:rsid w:val="00C07FD3"/>
    <w:rsid w:val="00C2144F"/>
    <w:rsid w:val="00C65BD1"/>
    <w:rsid w:val="00C66F62"/>
    <w:rsid w:val="00C77634"/>
    <w:rsid w:val="00C92FF2"/>
    <w:rsid w:val="00C95350"/>
    <w:rsid w:val="00CD611B"/>
    <w:rsid w:val="00D0560D"/>
    <w:rsid w:val="00D1520C"/>
    <w:rsid w:val="00D50767"/>
    <w:rsid w:val="00D63FE7"/>
    <w:rsid w:val="00DA0BB0"/>
    <w:rsid w:val="00DE273E"/>
    <w:rsid w:val="00DF33B7"/>
    <w:rsid w:val="00E37681"/>
    <w:rsid w:val="00E42A66"/>
    <w:rsid w:val="00E4317E"/>
    <w:rsid w:val="00E60631"/>
    <w:rsid w:val="00E74D2F"/>
    <w:rsid w:val="00E74F18"/>
    <w:rsid w:val="00EB284E"/>
    <w:rsid w:val="00EB3BD1"/>
    <w:rsid w:val="00EC01CF"/>
    <w:rsid w:val="00EC15B2"/>
    <w:rsid w:val="00EE3D7B"/>
    <w:rsid w:val="00EF0679"/>
    <w:rsid w:val="00F154DF"/>
    <w:rsid w:val="00F17E4B"/>
    <w:rsid w:val="00F438A4"/>
    <w:rsid w:val="00F755CE"/>
    <w:rsid w:val="00FD537D"/>
    <w:rsid w:val="00FE3C1A"/>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F0B47-6402-44F2-BE09-5E45593A252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72D208E-A201-46BD-B26B-22DBE3780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7643</Words>
  <Characters>45863</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8</cp:revision>
  <cp:lastPrinted>2024-09-03T09:41:00Z</cp:lastPrinted>
  <dcterms:created xsi:type="dcterms:W3CDTF">2024-08-28T07:57:00Z</dcterms:created>
  <dcterms:modified xsi:type="dcterms:W3CDTF">2024-10-02T07:45:00Z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