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1B8" w:rsidRPr="007F1EB4" w:rsidRDefault="00B301B8" w:rsidP="00B301B8">
      <w:pPr>
        <w:spacing w:after="0" w:line="240" w:lineRule="auto"/>
        <w:jc w:val="both"/>
        <w:rPr>
          <w:sz w:val="18"/>
          <w:szCs w:val="18"/>
        </w:rPr>
      </w:pPr>
      <w:r w:rsidRPr="007F1EB4">
        <w:rPr>
          <w:rFonts w:ascii="Arial" w:hAnsi="Arial" w:cs="Arial"/>
          <w:sz w:val="18"/>
          <w:szCs w:val="18"/>
        </w:rPr>
        <w:t>Nazwa Firmy</w:t>
      </w:r>
      <w:r w:rsidR="002E10B8" w:rsidRPr="007F1EB4">
        <w:rPr>
          <w:rFonts w:ascii="Arial" w:hAnsi="Arial" w:cs="Arial"/>
          <w:sz w:val="18"/>
          <w:szCs w:val="18"/>
        </w:rPr>
        <w:t xml:space="preserve"> </w:t>
      </w:r>
    </w:p>
    <w:p w:rsidR="00B301B8" w:rsidRPr="007F1EB4" w:rsidRDefault="00B301B8" w:rsidP="00B301B8">
      <w:pPr>
        <w:spacing w:after="0" w:line="240" w:lineRule="auto"/>
        <w:jc w:val="both"/>
        <w:rPr>
          <w:sz w:val="18"/>
          <w:szCs w:val="18"/>
        </w:rPr>
      </w:pPr>
      <w:r w:rsidRPr="007F1EB4">
        <w:rPr>
          <w:rFonts w:ascii="Arial" w:hAnsi="Arial" w:cs="Arial"/>
          <w:sz w:val="18"/>
          <w:szCs w:val="18"/>
        </w:rPr>
        <w:t>Adres Firmy</w:t>
      </w:r>
      <w:r w:rsidR="002E10B8" w:rsidRPr="007F1EB4">
        <w:rPr>
          <w:sz w:val="18"/>
          <w:szCs w:val="18"/>
        </w:rPr>
        <w:t xml:space="preserve"> </w:t>
      </w:r>
    </w:p>
    <w:p w:rsidR="00B301B8" w:rsidRPr="007F1EB4" w:rsidRDefault="00B301B8" w:rsidP="00B301B8">
      <w:pPr>
        <w:pStyle w:val="Nagwek1"/>
        <w:jc w:val="left"/>
        <w:rPr>
          <w:sz w:val="18"/>
          <w:szCs w:val="18"/>
        </w:rPr>
      </w:pPr>
      <w:r w:rsidRPr="007F1EB4">
        <w:rPr>
          <w:rFonts w:ascii="Arial" w:hAnsi="Arial" w:cs="Arial"/>
          <w:sz w:val="18"/>
          <w:szCs w:val="18"/>
        </w:rPr>
        <w:t xml:space="preserve">Telefon </w:t>
      </w:r>
      <w:r w:rsidR="002E10B8" w:rsidRPr="007F1EB4">
        <w:rPr>
          <w:sz w:val="18"/>
          <w:szCs w:val="18"/>
        </w:rPr>
        <w:t xml:space="preserve"> , </w:t>
      </w:r>
    </w:p>
    <w:p w:rsidR="00B301B8" w:rsidRPr="007F1EB4" w:rsidRDefault="00B301B8" w:rsidP="007F1EB4">
      <w:pPr>
        <w:spacing w:after="0" w:line="240" w:lineRule="auto"/>
        <w:ind w:left="3828"/>
      </w:pPr>
      <w:r>
        <w:t xml:space="preserve">  </w:t>
      </w:r>
    </w:p>
    <w:p w:rsidR="00B301B8" w:rsidRPr="004E31D0" w:rsidRDefault="00D468A2" w:rsidP="00B301B8">
      <w:pPr>
        <w:spacing w:after="0" w:line="240" w:lineRule="auto"/>
        <w:ind w:left="4253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KOMENDANT</w:t>
      </w:r>
    </w:p>
    <w:p w:rsidR="00B301B8" w:rsidRPr="004E31D0" w:rsidRDefault="00D468A2" w:rsidP="00B301B8">
      <w:pPr>
        <w:spacing w:after="0" w:line="240" w:lineRule="auto"/>
        <w:ind w:left="4253"/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>43 WOJSKOWEGO ODDZIAŁU GOSPODARCZEGO</w:t>
      </w:r>
    </w:p>
    <w:p w:rsidR="00B301B8" w:rsidRPr="004E31D0" w:rsidRDefault="00474F82" w:rsidP="00B301B8">
      <w:pPr>
        <w:spacing w:after="0" w:line="240" w:lineRule="auto"/>
        <w:ind w:left="4253"/>
        <w:rPr>
          <w:rFonts w:ascii="Arial" w:hAnsi="Arial" w:cs="Arial"/>
          <w:b/>
          <w:sz w:val="24"/>
          <w:szCs w:val="28"/>
          <w:u w:val="single"/>
        </w:rPr>
      </w:pPr>
      <w:r>
        <w:rPr>
          <w:rFonts w:ascii="Arial" w:hAnsi="Arial" w:cs="Arial"/>
          <w:b/>
          <w:sz w:val="24"/>
          <w:szCs w:val="28"/>
        </w:rPr>
        <w:t xml:space="preserve"> </w:t>
      </w:r>
      <w:r w:rsidR="00B301B8" w:rsidRPr="004E31D0">
        <w:rPr>
          <w:rFonts w:ascii="Arial" w:hAnsi="Arial" w:cs="Arial"/>
          <w:b/>
          <w:sz w:val="24"/>
          <w:szCs w:val="28"/>
        </w:rPr>
        <w:t xml:space="preserve">59-726 </w:t>
      </w:r>
      <w:r w:rsidR="00B301B8" w:rsidRPr="004E31D0">
        <w:rPr>
          <w:rFonts w:ascii="Arial" w:hAnsi="Arial" w:cs="Arial"/>
          <w:b/>
          <w:sz w:val="24"/>
          <w:szCs w:val="28"/>
          <w:u w:val="single"/>
        </w:rPr>
        <w:t>ŚWIĘTOSZÓW</w:t>
      </w:r>
    </w:p>
    <w:p w:rsidR="00B301B8" w:rsidRPr="004E31D0" w:rsidRDefault="00B301B8" w:rsidP="00B301B8">
      <w:pPr>
        <w:pStyle w:val="Nagwek1"/>
        <w:ind w:left="4253" w:hanging="709"/>
        <w:jc w:val="left"/>
        <w:rPr>
          <w:rFonts w:ascii="Arial" w:hAnsi="Arial" w:cs="Arial"/>
          <w:b/>
          <w:sz w:val="20"/>
        </w:rPr>
      </w:pPr>
      <w:r w:rsidRPr="004E31D0">
        <w:rPr>
          <w:rFonts w:ascii="Arial" w:hAnsi="Arial" w:cs="Arial"/>
          <w:b/>
          <w:sz w:val="20"/>
        </w:rPr>
        <w:t>poprzez:</w:t>
      </w:r>
    </w:p>
    <w:p w:rsidR="00B301B8" w:rsidRDefault="00B301B8" w:rsidP="00B301B8">
      <w:pPr>
        <w:spacing w:after="0" w:line="240" w:lineRule="auto"/>
        <w:ind w:left="4253"/>
        <w:rPr>
          <w:rFonts w:ascii="Arial" w:hAnsi="Arial" w:cs="Arial"/>
          <w:b/>
          <w:sz w:val="24"/>
          <w:szCs w:val="28"/>
        </w:rPr>
      </w:pPr>
      <w:r w:rsidRPr="004E31D0">
        <w:rPr>
          <w:rFonts w:ascii="Arial" w:hAnsi="Arial" w:cs="Arial"/>
          <w:b/>
          <w:sz w:val="24"/>
          <w:szCs w:val="28"/>
        </w:rPr>
        <w:t xml:space="preserve">PEŁNOMOCNIK ds. OCHRONY </w:t>
      </w:r>
    </w:p>
    <w:p w:rsidR="00B301B8" w:rsidRPr="004E31D0" w:rsidRDefault="00B301B8" w:rsidP="00B301B8">
      <w:pPr>
        <w:spacing w:after="0" w:line="240" w:lineRule="auto"/>
        <w:ind w:left="4253"/>
        <w:rPr>
          <w:rFonts w:ascii="Arial" w:hAnsi="Arial" w:cs="Arial"/>
          <w:b/>
          <w:sz w:val="24"/>
          <w:szCs w:val="28"/>
        </w:rPr>
      </w:pPr>
      <w:r w:rsidRPr="004E31D0">
        <w:rPr>
          <w:rFonts w:ascii="Arial" w:hAnsi="Arial" w:cs="Arial"/>
          <w:b/>
          <w:sz w:val="24"/>
          <w:szCs w:val="28"/>
        </w:rPr>
        <w:t>INFORMACJI NIEJAWNYCH</w:t>
      </w:r>
    </w:p>
    <w:p w:rsidR="00B301B8" w:rsidRDefault="00B301B8" w:rsidP="00B301B8">
      <w:pPr>
        <w:spacing w:after="0" w:line="240" w:lineRule="auto"/>
        <w:ind w:left="4590"/>
        <w:rPr>
          <w:rFonts w:ascii="Arial" w:hAnsi="Arial" w:cs="Arial"/>
          <w:b/>
          <w:sz w:val="28"/>
          <w:szCs w:val="28"/>
        </w:rPr>
      </w:pPr>
    </w:p>
    <w:p w:rsidR="00B301B8" w:rsidRPr="001B462F" w:rsidRDefault="00B301B8" w:rsidP="00B301B8">
      <w:pPr>
        <w:spacing w:after="0" w:line="240" w:lineRule="auto"/>
        <w:ind w:left="4590"/>
        <w:rPr>
          <w:rFonts w:ascii="Arial" w:hAnsi="Arial" w:cs="Arial"/>
          <w:b/>
          <w:sz w:val="28"/>
          <w:szCs w:val="28"/>
        </w:rPr>
      </w:pPr>
    </w:p>
    <w:p w:rsidR="00B301B8" w:rsidRPr="008A4FB9" w:rsidRDefault="00B301B8" w:rsidP="00B301B8">
      <w:pPr>
        <w:pStyle w:val="Nagwek3"/>
        <w:spacing w:before="0" w:line="240" w:lineRule="auto"/>
        <w:jc w:val="center"/>
        <w:rPr>
          <w:rFonts w:cs="Arial"/>
          <w:color w:val="auto"/>
          <w:sz w:val="24"/>
          <w:szCs w:val="24"/>
        </w:rPr>
      </w:pPr>
      <w:r w:rsidRPr="008A4FB9">
        <w:rPr>
          <w:rFonts w:cs="Arial"/>
          <w:color w:val="auto"/>
          <w:sz w:val="24"/>
          <w:szCs w:val="24"/>
        </w:rPr>
        <w:t>WNIOSEK</w:t>
      </w:r>
    </w:p>
    <w:p w:rsidR="00B301B8" w:rsidRPr="00F443CF" w:rsidRDefault="00B301B8" w:rsidP="00B301B8">
      <w:pPr>
        <w:spacing w:after="0" w:line="240" w:lineRule="auto"/>
        <w:jc w:val="both"/>
        <w:rPr>
          <w:sz w:val="24"/>
        </w:rPr>
      </w:pPr>
    </w:p>
    <w:p w:rsidR="00B301B8" w:rsidRDefault="00B301B8" w:rsidP="00B301B8">
      <w:pPr>
        <w:spacing w:after="0" w:line="240" w:lineRule="auto"/>
        <w:rPr>
          <w:rFonts w:ascii="Arial" w:hAnsi="Arial" w:cs="Arial"/>
        </w:rPr>
      </w:pPr>
      <w:r w:rsidRPr="00902371">
        <w:rPr>
          <w:rFonts w:ascii="Arial" w:hAnsi="Arial" w:cs="Arial"/>
          <w:b/>
        </w:rPr>
        <w:t>Dotyczy:</w:t>
      </w:r>
      <w:r w:rsidRPr="00902371">
        <w:rPr>
          <w:rFonts w:ascii="Arial" w:hAnsi="Arial" w:cs="Arial"/>
        </w:rPr>
        <w:t xml:space="preserve"> pozwolenia na wej</w:t>
      </w:r>
      <w:r w:rsidR="00AB630B">
        <w:rPr>
          <w:rFonts w:ascii="Arial" w:hAnsi="Arial" w:cs="Arial"/>
        </w:rPr>
        <w:t>ście i wjazd na teren jednostki.</w:t>
      </w:r>
    </w:p>
    <w:p w:rsidR="00AB630B" w:rsidRPr="00902371" w:rsidRDefault="00AB630B" w:rsidP="00B301B8">
      <w:pPr>
        <w:spacing w:after="0" w:line="240" w:lineRule="auto"/>
        <w:rPr>
          <w:rFonts w:ascii="Arial" w:hAnsi="Arial" w:cs="Arial"/>
        </w:rPr>
      </w:pPr>
    </w:p>
    <w:p w:rsidR="00B301B8" w:rsidRDefault="00B301B8" w:rsidP="00B301B8">
      <w:pPr>
        <w:spacing w:after="0" w:line="240" w:lineRule="auto"/>
        <w:rPr>
          <w:rFonts w:ascii="Arial" w:hAnsi="Arial" w:cs="Arial"/>
        </w:rPr>
      </w:pPr>
    </w:p>
    <w:p w:rsidR="00B301B8" w:rsidRDefault="00B301B8" w:rsidP="00D14223">
      <w:pPr>
        <w:pStyle w:val="Tekstpodstawowy2"/>
        <w:spacing w:after="0" w:line="276" w:lineRule="auto"/>
        <w:jc w:val="both"/>
        <w:rPr>
          <w:rFonts w:ascii="Arial" w:hAnsi="Arial" w:cs="Arial"/>
        </w:rPr>
      </w:pPr>
      <w:r>
        <w:tab/>
      </w:r>
      <w:r w:rsidRPr="00902371">
        <w:rPr>
          <w:rFonts w:ascii="Arial" w:hAnsi="Arial" w:cs="Arial"/>
        </w:rPr>
        <w:t>W związku z wykonywaniem prac</w:t>
      </w:r>
      <w:r w:rsidR="00D14223">
        <w:rPr>
          <w:rFonts w:ascii="Arial" w:hAnsi="Arial" w:cs="Arial"/>
        </w:rPr>
        <w:t xml:space="preserve"> konserwacyjnych</w:t>
      </w:r>
      <w:r w:rsidR="007F1EB4">
        <w:rPr>
          <w:rFonts w:ascii="Arial" w:hAnsi="Arial" w:cs="Arial"/>
        </w:rPr>
        <w:t xml:space="preserve"> oraz dwukrotnego</w:t>
      </w:r>
      <w:r w:rsidR="00D468A2">
        <w:rPr>
          <w:rFonts w:ascii="Arial" w:hAnsi="Arial" w:cs="Arial"/>
        </w:rPr>
        <w:t xml:space="preserve"> oprysk</w:t>
      </w:r>
      <w:r w:rsidR="007F1EB4">
        <w:rPr>
          <w:rFonts w:ascii="Arial" w:hAnsi="Arial" w:cs="Arial"/>
        </w:rPr>
        <w:t>u odchwaszczającego</w:t>
      </w:r>
      <w:r w:rsidR="00DC4016">
        <w:rPr>
          <w:rFonts w:ascii="Arial" w:hAnsi="Arial" w:cs="Arial"/>
        </w:rPr>
        <w:t xml:space="preserve">  na wojskowych bocznicach </w:t>
      </w:r>
      <w:r w:rsidR="00CE24CD">
        <w:rPr>
          <w:rFonts w:ascii="Arial" w:hAnsi="Arial" w:cs="Arial"/>
        </w:rPr>
        <w:t>kolejowych nr 712 Żagań-Karliki</w:t>
      </w:r>
      <w:r w:rsidR="00B3797E">
        <w:rPr>
          <w:rFonts w:ascii="Arial" w:hAnsi="Arial" w:cs="Arial"/>
        </w:rPr>
        <w:t>,</w:t>
      </w:r>
      <w:r w:rsidR="00CE24CD">
        <w:rPr>
          <w:rFonts w:ascii="Arial" w:hAnsi="Arial" w:cs="Arial"/>
        </w:rPr>
        <w:t xml:space="preserve"> 718 Żagań </w:t>
      </w:r>
      <w:r w:rsidR="00792C0A">
        <w:rPr>
          <w:rFonts w:ascii="Arial" w:hAnsi="Arial" w:cs="Arial"/>
        </w:rPr>
        <w:t>i</w:t>
      </w:r>
      <w:r w:rsidR="00DC4016">
        <w:rPr>
          <w:rFonts w:ascii="Arial" w:hAnsi="Arial" w:cs="Arial"/>
        </w:rPr>
        <w:t xml:space="preserve"> 609 Pstrąże</w:t>
      </w:r>
      <w:r w:rsidR="008B6406">
        <w:rPr>
          <w:rFonts w:ascii="Arial" w:hAnsi="Arial" w:cs="Arial"/>
        </w:rPr>
        <w:t xml:space="preserve"> </w:t>
      </w:r>
      <w:r w:rsidRPr="00902371">
        <w:rPr>
          <w:rFonts w:ascii="Arial" w:hAnsi="Arial" w:cs="Arial"/>
        </w:rPr>
        <w:t xml:space="preserve">na terenie </w:t>
      </w:r>
      <w:r w:rsidR="00B3797E">
        <w:rPr>
          <w:rFonts w:ascii="Arial" w:hAnsi="Arial" w:cs="Arial"/>
        </w:rPr>
        <w:t xml:space="preserve">administrowanym przez </w:t>
      </w:r>
      <w:r w:rsidR="00D468A2">
        <w:rPr>
          <w:rFonts w:ascii="Arial" w:hAnsi="Arial" w:cs="Arial"/>
        </w:rPr>
        <w:t xml:space="preserve">43 Wojskowy Oddział Gospodarczy </w:t>
      </w:r>
      <w:r w:rsidR="006C66DF">
        <w:rPr>
          <w:rFonts w:ascii="Arial" w:hAnsi="Arial" w:cs="Arial"/>
        </w:rPr>
        <w:t>w</w:t>
      </w:r>
      <w:r w:rsidR="004B0861">
        <w:rPr>
          <w:rFonts w:ascii="Arial" w:hAnsi="Arial" w:cs="Arial"/>
        </w:rPr>
        <w:t xml:space="preserve"> </w:t>
      </w:r>
      <w:r w:rsidRPr="00902371">
        <w:rPr>
          <w:rFonts w:ascii="Arial" w:hAnsi="Arial" w:cs="Arial"/>
        </w:rPr>
        <w:t xml:space="preserve">Świętoszowie, proszę o pozwolenie na wejście i wjazd n/w pracowników i </w:t>
      </w:r>
      <w:r w:rsidR="002E10B8">
        <w:rPr>
          <w:rFonts w:ascii="Arial" w:hAnsi="Arial" w:cs="Arial"/>
        </w:rPr>
        <w:t>pojazdów firmy:</w:t>
      </w:r>
      <w:r w:rsidR="002E10B8" w:rsidRPr="002E10B8">
        <w:rPr>
          <w:rFonts w:ascii="Arial" w:hAnsi="Arial" w:cs="Arial"/>
        </w:rPr>
        <w:t xml:space="preserve"> </w:t>
      </w:r>
      <w:r w:rsidR="008B6406">
        <w:rPr>
          <w:rFonts w:ascii="Arial" w:hAnsi="Arial" w:cs="Arial"/>
        </w:rPr>
        <w:t xml:space="preserve"> </w:t>
      </w:r>
      <w:r w:rsidR="002E10B8">
        <w:rPr>
          <w:rFonts w:ascii="Arial" w:hAnsi="Arial" w:cs="Arial"/>
        </w:rPr>
        <w:t>w term</w:t>
      </w:r>
      <w:r w:rsidR="008B6406">
        <w:rPr>
          <w:rFonts w:ascii="Arial" w:hAnsi="Arial" w:cs="Arial"/>
        </w:rPr>
        <w:t xml:space="preserve">inie od </w:t>
      </w:r>
      <w:r w:rsidR="00934293">
        <w:rPr>
          <w:rFonts w:ascii="Arial" w:hAnsi="Arial" w:cs="Arial"/>
        </w:rPr>
        <w:t>02.01.2025</w:t>
      </w:r>
      <w:r w:rsidR="00DC4016">
        <w:rPr>
          <w:rFonts w:ascii="Arial" w:hAnsi="Arial" w:cs="Arial"/>
        </w:rPr>
        <w:t xml:space="preserve"> do </w:t>
      </w:r>
      <w:r w:rsidR="00EA3F26">
        <w:rPr>
          <w:rFonts w:ascii="Arial" w:hAnsi="Arial" w:cs="Arial"/>
        </w:rPr>
        <w:t>12</w:t>
      </w:r>
      <w:r w:rsidR="00D468A2">
        <w:rPr>
          <w:rFonts w:ascii="Arial" w:hAnsi="Arial" w:cs="Arial"/>
        </w:rPr>
        <w:t>.12.</w:t>
      </w:r>
      <w:r w:rsidR="00934293">
        <w:rPr>
          <w:rFonts w:ascii="Arial" w:hAnsi="Arial" w:cs="Arial"/>
        </w:rPr>
        <w:t>2025</w:t>
      </w:r>
      <w:r w:rsidR="00DC4016">
        <w:rPr>
          <w:rFonts w:ascii="Arial" w:hAnsi="Arial" w:cs="Arial"/>
        </w:rPr>
        <w:t xml:space="preserve"> roku</w:t>
      </w:r>
    </w:p>
    <w:p w:rsidR="00AB630B" w:rsidRPr="00AB630B" w:rsidRDefault="00AB630B" w:rsidP="00D14223">
      <w:pPr>
        <w:pStyle w:val="Tekstpodstawowy2"/>
        <w:spacing w:after="0" w:line="276" w:lineRule="auto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</w:rPr>
        <w:t xml:space="preserve"> </w:t>
      </w:r>
      <w:r w:rsidRPr="00AB630B">
        <w:rPr>
          <w:rFonts w:ascii="Arial" w:hAnsi="Arial" w:cs="Arial"/>
          <w:u w:val="single"/>
        </w:rPr>
        <w:t xml:space="preserve">- WBK 712 –Karliki –Żagań oraz Wbk 609 Pstrąże – wniosek do </w:t>
      </w:r>
      <w:r w:rsidRPr="00934293">
        <w:rPr>
          <w:rFonts w:ascii="Arial" w:hAnsi="Arial" w:cs="Arial"/>
          <w:b/>
          <w:u w:val="single"/>
        </w:rPr>
        <w:t>JW. Nr 5430 Dobre n/Kwisą</w:t>
      </w:r>
      <w:r w:rsidRPr="00AB630B">
        <w:rPr>
          <w:rFonts w:ascii="Arial" w:hAnsi="Arial" w:cs="Arial"/>
          <w:u w:val="single"/>
        </w:rPr>
        <w:t xml:space="preserve"> ,67-320 Małomice.</w:t>
      </w:r>
    </w:p>
    <w:p w:rsidR="00AB630B" w:rsidRPr="00934293" w:rsidRDefault="00AB630B" w:rsidP="00D14223">
      <w:pPr>
        <w:pStyle w:val="Tekstpodstawowy2"/>
        <w:spacing w:after="0" w:line="276" w:lineRule="auto"/>
        <w:jc w:val="both"/>
        <w:rPr>
          <w:rFonts w:ascii="Arial" w:hAnsi="Arial" w:cs="Arial"/>
          <w:b/>
          <w:u w:val="single"/>
        </w:rPr>
      </w:pPr>
      <w:r w:rsidRPr="00AB630B">
        <w:rPr>
          <w:rFonts w:ascii="Arial" w:hAnsi="Arial" w:cs="Arial"/>
          <w:u w:val="single"/>
        </w:rPr>
        <w:t xml:space="preserve">- WBK Nr 718 –Żagań – </w:t>
      </w:r>
      <w:r w:rsidRPr="00934293">
        <w:rPr>
          <w:rFonts w:ascii="Arial" w:hAnsi="Arial" w:cs="Arial"/>
          <w:b/>
          <w:u w:val="single"/>
        </w:rPr>
        <w:t>JW. Nr3423 Żagań</w:t>
      </w:r>
    </w:p>
    <w:p w:rsidR="00AB630B" w:rsidRPr="00902371" w:rsidRDefault="00AB630B" w:rsidP="00D14223">
      <w:pPr>
        <w:pStyle w:val="Tekstpodstawowy2"/>
        <w:spacing w:after="0" w:line="276" w:lineRule="auto"/>
        <w:jc w:val="both"/>
        <w:rPr>
          <w:rFonts w:ascii="Arial" w:hAnsi="Arial" w:cs="Arial"/>
        </w:rPr>
      </w:pPr>
    </w:p>
    <w:p w:rsidR="00B301B8" w:rsidRDefault="00B301B8" w:rsidP="00B301B8">
      <w:pPr>
        <w:pStyle w:val="Tekstpodstawowy2"/>
        <w:spacing w:after="0" w:line="240" w:lineRule="auto"/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79"/>
        <w:gridCol w:w="4733"/>
        <w:gridCol w:w="3676"/>
      </w:tblGrid>
      <w:tr w:rsidR="00B301B8" w:rsidRPr="00C21535" w:rsidTr="00875992">
        <w:trPr>
          <w:jc w:val="center"/>
        </w:trPr>
        <w:tc>
          <w:tcPr>
            <w:tcW w:w="473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1535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548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1535">
              <w:rPr>
                <w:rFonts w:ascii="Arial" w:hAnsi="Arial" w:cs="Arial"/>
                <w:b/>
                <w:sz w:val="24"/>
                <w:szCs w:val="24"/>
              </w:rPr>
              <w:t>Imię i nazwisko pracownika</w:t>
            </w:r>
          </w:p>
        </w:tc>
        <w:tc>
          <w:tcPr>
            <w:tcW w:w="1979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1535">
              <w:rPr>
                <w:rFonts w:ascii="Arial" w:hAnsi="Arial" w:cs="Arial"/>
                <w:b/>
                <w:sz w:val="24"/>
                <w:szCs w:val="24"/>
              </w:rPr>
              <w:t>Nr dokumentu tożsamości</w:t>
            </w:r>
            <w:r w:rsidR="00474F82">
              <w:rPr>
                <w:rFonts w:ascii="Arial" w:hAnsi="Arial" w:cs="Arial"/>
                <w:b/>
                <w:sz w:val="24"/>
                <w:szCs w:val="24"/>
              </w:rPr>
              <w:t>/ pesel</w:t>
            </w:r>
          </w:p>
        </w:tc>
      </w:tr>
      <w:tr w:rsidR="00B301B8" w:rsidRPr="00C21535" w:rsidTr="00875992">
        <w:trPr>
          <w:jc w:val="center"/>
        </w:trPr>
        <w:tc>
          <w:tcPr>
            <w:tcW w:w="473" w:type="pct"/>
          </w:tcPr>
          <w:p w:rsidR="00B301B8" w:rsidRPr="00C21535" w:rsidRDefault="00B301B8" w:rsidP="00C843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3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48" w:type="pct"/>
          </w:tcPr>
          <w:p w:rsidR="00B301B8" w:rsidRPr="00C21535" w:rsidRDefault="00B301B8" w:rsidP="002E1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pct"/>
          </w:tcPr>
          <w:p w:rsidR="00B301B8" w:rsidRPr="00C21535" w:rsidRDefault="00B301B8" w:rsidP="008B640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01B8" w:rsidRPr="00C21535" w:rsidTr="00875992">
        <w:trPr>
          <w:jc w:val="center"/>
        </w:trPr>
        <w:tc>
          <w:tcPr>
            <w:tcW w:w="473" w:type="pct"/>
          </w:tcPr>
          <w:p w:rsidR="00B301B8" w:rsidRPr="00C21535" w:rsidRDefault="00B301B8" w:rsidP="00C843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3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48" w:type="pct"/>
          </w:tcPr>
          <w:p w:rsidR="00B301B8" w:rsidRPr="00C21535" w:rsidRDefault="00B301B8" w:rsidP="002E10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01B8" w:rsidRPr="00C21535" w:rsidTr="00875992">
        <w:trPr>
          <w:jc w:val="center"/>
        </w:trPr>
        <w:tc>
          <w:tcPr>
            <w:tcW w:w="473" w:type="pct"/>
          </w:tcPr>
          <w:p w:rsidR="00B301B8" w:rsidRPr="00C21535" w:rsidRDefault="00B301B8" w:rsidP="00C843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3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548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01B8" w:rsidRPr="00C21535" w:rsidTr="00875992">
        <w:trPr>
          <w:jc w:val="center"/>
        </w:trPr>
        <w:tc>
          <w:tcPr>
            <w:tcW w:w="473" w:type="pct"/>
          </w:tcPr>
          <w:p w:rsidR="00B301B8" w:rsidRPr="00C21535" w:rsidRDefault="00B301B8" w:rsidP="00C8435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2548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79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301B8" w:rsidRPr="006A123A" w:rsidRDefault="00B301B8" w:rsidP="00B301B8">
      <w:pPr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XSpec="center" w:tblpY="-14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862"/>
        <w:gridCol w:w="4820"/>
        <w:gridCol w:w="3606"/>
      </w:tblGrid>
      <w:tr w:rsidR="00B301B8" w:rsidRPr="00C21535" w:rsidTr="00875992">
        <w:tc>
          <w:tcPr>
            <w:tcW w:w="464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1535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2595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1535">
              <w:rPr>
                <w:rFonts w:ascii="Arial" w:hAnsi="Arial" w:cs="Arial"/>
                <w:b/>
                <w:sz w:val="24"/>
                <w:szCs w:val="24"/>
              </w:rPr>
              <w:t>Marka samochodu</w:t>
            </w:r>
          </w:p>
        </w:tc>
        <w:tc>
          <w:tcPr>
            <w:tcW w:w="1941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21535">
              <w:rPr>
                <w:rFonts w:ascii="Arial" w:hAnsi="Arial" w:cs="Arial"/>
                <w:b/>
                <w:sz w:val="24"/>
                <w:szCs w:val="24"/>
              </w:rPr>
              <w:t>Nr rejestracyjny</w:t>
            </w:r>
          </w:p>
        </w:tc>
      </w:tr>
      <w:tr w:rsidR="00B301B8" w:rsidRPr="00C21535" w:rsidTr="00875992">
        <w:tc>
          <w:tcPr>
            <w:tcW w:w="464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35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2595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301B8" w:rsidRPr="00C21535" w:rsidTr="00875992">
        <w:tc>
          <w:tcPr>
            <w:tcW w:w="464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35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2595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pct"/>
          </w:tcPr>
          <w:p w:rsidR="00B301B8" w:rsidRPr="00C21535" w:rsidRDefault="00B301B8" w:rsidP="00875992">
            <w:pPr>
              <w:spacing w:after="0" w:line="240" w:lineRule="auto"/>
              <w:jc w:val="center"/>
            </w:pPr>
          </w:p>
        </w:tc>
      </w:tr>
      <w:tr w:rsidR="00B301B8" w:rsidRPr="00C21535" w:rsidTr="00875992">
        <w:tc>
          <w:tcPr>
            <w:tcW w:w="464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21535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2595" w:type="pct"/>
          </w:tcPr>
          <w:p w:rsidR="00B301B8" w:rsidRPr="00C21535" w:rsidRDefault="00B301B8" w:rsidP="0087599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41" w:type="pct"/>
          </w:tcPr>
          <w:p w:rsidR="00B301B8" w:rsidRPr="00C21535" w:rsidRDefault="00B301B8" w:rsidP="00875992">
            <w:pPr>
              <w:spacing w:after="0" w:line="240" w:lineRule="auto"/>
              <w:jc w:val="center"/>
            </w:pPr>
          </w:p>
        </w:tc>
      </w:tr>
    </w:tbl>
    <w:p w:rsidR="00B301B8" w:rsidRPr="00F443CF" w:rsidRDefault="00B301B8" w:rsidP="00B301B8">
      <w:pPr>
        <w:spacing w:after="0" w:line="240" w:lineRule="auto"/>
        <w:ind w:left="4248" w:firstLine="708"/>
        <w:jc w:val="both"/>
        <w:rPr>
          <w:sz w:val="24"/>
        </w:rPr>
      </w:pPr>
      <w:r w:rsidRPr="00F443CF">
        <w:rPr>
          <w:sz w:val="24"/>
        </w:rPr>
        <w:t>.........................................................</w:t>
      </w:r>
    </w:p>
    <w:p w:rsidR="00B301B8" w:rsidRPr="001B462F" w:rsidRDefault="00B301B8" w:rsidP="00B301B8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443CF">
        <w:rPr>
          <w:sz w:val="24"/>
        </w:rPr>
        <w:tab/>
      </w:r>
      <w:r w:rsidRPr="00F443CF">
        <w:rPr>
          <w:sz w:val="24"/>
        </w:rPr>
        <w:tab/>
      </w:r>
      <w:r w:rsidRPr="00F443CF">
        <w:rPr>
          <w:sz w:val="24"/>
        </w:rPr>
        <w:tab/>
      </w:r>
      <w:r w:rsidRPr="00F443CF">
        <w:rPr>
          <w:sz w:val="24"/>
        </w:rPr>
        <w:tab/>
      </w:r>
      <w:r w:rsidRPr="00F443CF">
        <w:rPr>
          <w:sz w:val="24"/>
        </w:rPr>
        <w:tab/>
      </w:r>
      <w:r w:rsidRPr="00F443CF">
        <w:rPr>
          <w:sz w:val="24"/>
        </w:rPr>
        <w:tab/>
      </w:r>
      <w:r w:rsidRPr="00F443CF">
        <w:rPr>
          <w:sz w:val="24"/>
        </w:rPr>
        <w:tab/>
      </w:r>
      <w:r w:rsidRPr="00F443CF">
        <w:t xml:space="preserve">               </w:t>
      </w:r>
      <w:r w:rsidRPr="001B462F">
        <w:rPr>
          <w:rFonts w:ascii="Arial" w:hAnsi="Arial" w:cs="Arial"/>
          <w:sz w:val="16"/>
          <w:szCs w:val="16"/>
        </w:rPr>
        <w:t>podpis wnioskodawcy</w:t>
      </w:r>
    </w:p>
    <w:p w:rsidR="00B301B8" w:rsidRPr="00F443CF" w:rsidRDefault="00771E1E" w:rsidP="00B301B8">
      <w:pPr>
        <w:spacing w:after="0" w:line="240" w:lineRule="auto"/>
        <w:jc w:val="both"/>
        <w:rPr>
          <w:sz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1890395</wp:posOffset>
                </wp:positionH>
                <wp:positionV relativeFrom="paragraph">
                  <wp:posOffset>111760</wp:posOffset>
                </wp:positionV>
                <wp:extent cx="4172585" cy="480060"/>
                <wp:effectExtent l="4445" t="0" r="444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2585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01B8" w:rsidRPr="004E31D0" w:rsidRDefault="00B301B8" w:rsidP="00B301B8">
                            <w:r w:rsidRPr="004E31D0">
                              <w:rPr>
                                <w:rFonts w:ascii="Arial" w:hAnsi="Arial" w:cs="Arial"/>
                              </w:rPr>
                              <w:t>Proponuję (wyrazić / nie wyrazić ) zgodę /y/  na przedmiotowy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8.85pt;margin-top:8.8pt;width:328.55pt;height:37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" stroked="f">
                <v:textbox>
                  <w:txbxContent>
                    <w:p w:rsidR="00B301B8" w:rsidRPr="004E31D0" w:rsidRDefault="00B301B8" w:rsidP="00B301B8">
                      <w:r w:rsidRPr="004E31D0">
                        <w:rPr>
                          <w:rFonts w:ascii="Arial" w:hAnsi="Arial" w:cs="Arial"/>
                        </w:rPr>
                        <w:t>Proponuję (wyrazić / nie wyrazić ) zgodę /y/  na przedmiotowy</w:t>
                      </w:r>
                    </w:p>
                  </w:txbxContent>
                </v:textbox>
              </v:shape>
            </w:pict>
          </mc:Fallback>
        </mc:AlternateContent>
      </w:r>
    </w:p>
    <w:p w:rsidR="00B301B8" w:rsidRPr="00F443CF" w:rsidRDefault="00B301B8" w:rsidP="00B301B8">
      <w:pPr>
        <w:spacing w:after="0" w:line="240" w:lineRule="auto"/>
        <w:jc w:val="both"/>
        <w:rPr>
          <w:sz w:val="24"/>
        </w:rPr>
      </w:pPr>
      <w:r w:rsidRPr="001B462F">
        <w:rPr>
          <w:rFonts w:ascii="Arial" w:hAnsi="Arial" w:cs="Arial"/>
        </w:rPr>
        <w:t>Opinia pełnomocnika ochrony</w:t>
      </w:r>
      <w:r w:rsidRPr="00F443CF">
        <w:rPr>
          <w:sz w:val="24"/>
        </w:rPr>
        <w:t xml:space="preserve"> .....................................................................................................</w:t>
      </w:r>
    </w:p>
    <w:p w:rsidR="00B301B8" w:rsidRDefault="00771E1E" w:rsidP="00B301B8">
      <w:pPr>
        <w:spacing w:after="0" w:line="240" w:lineRule="auto"/>
        <w:jc w:val="both"/>
        <w:rPr>
          <w:sz w:val="2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17780</wp:posOffset>
                </wp:positionV>
                <wp:extent cx="5715635" cy="315595"/>
                <wp:effectExtent l="4445" t="0" r="444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635" cy="315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301B8" w:rsidRPr="004E31D0" w:rsidRDefault="00B301B8" w:rsidP="00B301B8">
                            <w:r w:rsidRPr="004E31D0">
                              <w:rPr>
                                <w:rFonts w:ascii="Arial" w:hAnsi="Arial" w:cs="Arial"/>
                              </w:rPr>
                              <w:t xml:space="preserve">wniosek.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 w:rsidRPr="004E31D0">
                              <w:rPr>
                                <w:rFonts w:ascii="Arial" w:hAnsi="Arial" w:cs="Arial"/>
                              </w:rPr>
                              <w:t>Komendant Ochrony do realizacji.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.1pt;margin-top:1.4pt;width:450.05pt;height:2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" stroked="f">
                <v:textbox>
                  <w:txbxContent>
                    <w:p w:rsidR="00B301B8" w:rsidRPr="004E31D0" w:rsidRDefault="00B301B8" w:rsidP="00B301B8">
                      <w:r w:rsidRPr="004E31D0">
                        <w:rPr>
                          <w:rFonts w:ascii="Arial" w:hAnsi="Arial" w:cs="Arial"/>
                        </w:rPr>
                        <w:t xml:space="preserve">wniosek. </w:t>
                      </w:r>
                      <w:r>
                        <w:rPr>
                          <w:rFonts w:ascii="Arial" w:hAnsi="Arial" w:cs="Arial"/>
                        </w:rPr>
                        <w:t xml:space="preserve"> </w:t>
                      </w:r>
                      <w:r w:rsidRPr="004E31D0">
                        <w:rPr>
                          <w:rFonts w:ascii="Arial" w:hAnsi="Arial" w:cs="Arial"/>
                        </w:rPr>
                        <w:t>Komendant Ochrony do realizacji.</w:t>
                      </w:r>
                    </w:p>
                  </w:txbxContent>
                </v:textbox>
              </v:shape>
            </w:pict>
          </mc:Fallback>
        </mc:AlternateContent>
      </w:r>
    </w:p>
    <w:p w:rsidR="00B301B8" w:rsidRPr="00474F82" w:rsidRDefault="00B301B8" w:rsidP="00474F82">
      <w:pPr>
        <w:spacing w:after="0" w:line="240" w:lineRule="auto"/>
        <w:jc w:val="both"/>
        <w:rPr>
          <w:sz w:val="24"/>
        </w:rPr>
      </w:pPr>
      <w:r w:rsidRPr="00F443CF">
        <w:rPr>
          <w:sz w:val="24"/>
        </w:rPr>
        <w:t>........................................................................................................................................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ab/>
      </w:r>
    </w:p>
    <w:p w:rsidR="00B301B8" w:rsidRPr="004E31D0" w:rsidRDefault="00B301B8" w:rsidP="00B301B8">
      <w:pPr>
        <w:spacing w:after="0" w:line="240" w:lineRule="auto"/>
        <w:ind w:left="284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 w:rsidRPr="004E31D0">
        <w:rPr>
          <w:rFonts w:ascii="Arial" w:hAnsi="Arial" w:cs="Arial"/>
          <w:sz w:val="24"/>
          <w:szCs w:val="24"/>
        </w:rPr>
        <w:t>Pełnomocnik Ochrony</w:t>
      </w:r>
    </w:p>
    <w:p w:rsidR="00B301B8" w:rsidRPr="004E31D0" w:rsidRDefault="00B301B8" w:rsidP="00B301B8">
      <w:pPr>
        <w:spacing w:after="0" w:line="240" w:lineRule="auto"/>
        <w:ind w:left="595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……………………………..</w:t>
      </w:r>
    </w:p>
    <w:p w:rsidR="00B301B8" w:rsidRPr="00A26060" w:rsidRDefault="00B301B8" w:rsidP="00B301B8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</w:t>
      </w:r>
      <w:r w:rsidRPr="00A26060">
        <w:rPr>
          <w:rFonts w:ascii="Arial" w:hAnsi="Arial" w:cs="Arial"/>
          <w:sz w:val="16"/>
          <w:szCs w:val="16"/>
        </w:rPr>
        <w:t>( stopień, imię i nazwisko)</w:t>
      </w:r>
    </w:p>
    <w:p w:rsidR="00B301B8" w:rsidRPr="00071881" w:rsidRDefault="00B301B8" w:rsidP="00B301B8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731AA3" w:rsidRPr="00071881" w:rsidRDefault="00B301B8" w:rsidP="00474F82">
      <w:pPr>
        <w:spacing w:after="0" w:line="240" w:lineRule="auto"/>
        <w:jc w:val="center"/>
        <w:rPr>
          <w:rFonts w:ascii="Arial" w:hAnsi="Arial" w:cs="Arial"/>
        </w:rPr>
      </w:pPr>
      <w:r w:rsidRPr="00071881">
        <w:rPr>
          <w:rFonts w:ascii="Arial" w:hAnsi="Arial" w:cs="Arial"/>
          <w:sz w:val="20"/>
        </w:rPr>
        <w:t xml:space="preserve">                                                                                        </w:t>
      </w:r>
      <w:r w:rsidR="00474F82" w:rsidRPr="00071881">
        <w:rPr>
          <w:rFonts w:ascii="Arial" w:hAnsi="Arial" w:cs="Arial"/>
          <w:sz w:val="20"/>
        </w:rPr>
        <w:t xml:space="preserve">      </w:t>
      </w:r>
      <w:r w:rsidRPr="00071881">
        <w:rPr>
          <w:rFonts w:ascii="Arial" w:hAnsi="Arial" w:cs="Arial"/>
          <w:sz w:val="20"/>
        </w:rPr>
        <w:t xml:space="preserve"> Dnia…………………….</w:t>
      </w:r>
      <w:r w:rsidRPr="00071881">
        <w:rPr>
          <w:rFonts w:ascii="Arial" w:hAnsi="Arial" w:cs="Arial"/>
        </w:rPr>
        <w:t xml:space="preserve">       </w:t>
      </w:r>
    </w:p>
    <w:p w:rsidR="00731AA3" w:rsidRPr="00071881" w:rsidRDefault="00731AA3" w:rsidP="00731AA3">
      <w:pPr>
        <w:spacing w:after="0" w:line="240" w:lineRule="auto"/>
        <w:rPr>
          <w:rFonts w:ascii="Arial" w:hAnsi="Arial" w:cs="Arial"/>
        </w:rPr>
      </w:pPr>
    </w:p>
    <w:p w:rsidR="00731AA3" w:rsidRPr="00071881" w:rsidRDefault="00731AA3" w:rsidP="00731AA3">
      <w:pPr>
        <w:pStyle w:val="Tytu"/>
        <w:jc w:val="left"/>
        <w:rPr>
          <w:rFonts w:ascii="Arial" w:hAnsi="Arial" w:cs="Arial"/>
          <w:b w:val="0"/>
        </w:rPr>
      </w:pPr>
      <w:r w:rsidRPr="00071881">
        <w:rPr>
          <w:rFonts w:ascii="Arial" w:eastAsiaTheme="minorHAnsi" w:hAnsi="Arial" w:cs="Arial"/>
          <w:b w:val="0"/>
          <w:sz w:val="20"/>
          <w:lang w:eastAsia="en-US"/>
        </w:rPr>
        <w:t xml:space="preserve">Nazwa firmy </w:t>
      </w:r>
      <w:r w:rsidRPr="00071881">
        <w:rPr>
          <w:rFonts w:ascii="Arial" w:eastAsiaTheme="minorHAnsi" w:hAnsi="Arial" w:cs="Arial"/>
          <w:b w:val="0"/>
          <w:sz w:val="20"/>
          <w:lang w:eastAsia="en-US"/>
        </w:rPr>
        <w:tab/>
      </w:r>
      <w:r w:rsidRPr="00071881">
        <w:rPr>
          <w:rFonts w:ascii="Arial" w:eastAsiaTheme="minorHAnsi" w:hAnsi="Arial" w:cs="Arial"/>
          <w:b w:val="0"/>
          <w:sz w:val="20"/>
          <w:lang w:eastAsia="en-US"/>
        </w:rPr>
        <w:tab/>
      </w:r>
      <w:r w:rsidRPr="00071881">
        <w:rPr>
          <w:rFonts w:ascii="Arial" w:eastAsiaTheme="minorHAnsi" w:hAnsi="Arial" w:cs="Arial"/>
          <w:b w:val="0"/>
          <w:sz w:val="20"/>
          <w:lang w:eastAsia="en-US"/>
        </w:rPr>
        <w:tab/>
      </w:r>
      <w:r w:rsidRPr="00071881">
        <w:rPr>
          <w:rFonts w:ascii="Arial" w:eastAsiaTheme="minorHAnsi" w:hAnsi="Arial" w:cs="Arial"/>
          <w:b w:val="0"/>
          <w:sz w:val="20"/>
          <w:lang w:eastAsia="en-US"/>
        </w:rPr>
        <w:tab/>
      </w:r>
      <w:r w:rsidRPr="00071881">
        <w:rPr>
          <w:rFonts w:ascii="Arial" w:eastAsiaTheme="minorHAnsi" w:hAnsi="Arial" w:cs="Arial"/>
          <w:b w:val="0"/>
          <w:sz w:val="20"/>
          <w:lang w:eastAsia="en-US"/>
        </w:rPr>
        <w:tab/>
      </w:r>
      <w:r w:rsidRPr="00071881">
        <w:rPr>
          <w:rFonts w:ascii="Arial" w:eastAsiaTheme="minorHAnsi" w:hAnsi="Arial" w:cs="Arial"/>
          <w:b w:val="0"/>
          <w:sz w:val="20"/>
          <w:lang w:eastAsia="en-US"/>
        </w:rPr>
        <w:tab/>
      </w:r>
      <w:r w:rsidRPr="00071881">
        <w:rPr>
          <w:rFonts w:ascii="Arial" w:eastAsiaTheme="minorHAnsi" w:hAnsi="Arial" w:cs="Arial"/>
          <w:b w:val="0"/>
          <w:sz w:val="20"/>
          <w:lang w:eastAsia="en-US"/>
        </w:rPr>
        <w:tab/>
      </w:r>
      <w:r w:rsidRPr="00071881">
        <w:rPr>
          <w:rFonts w:ascii="Arial" w:eastAsiaTheme="minorHAnsi" w:hAnsi="Arial" w:cs="Arial"/>
          <w:b w:val="0"/>
          <w:sz w:val="20"/>
          <w:lang w:eastAsia="en-US"/>
        </w:rPr>
        <w:tab/>
      </w:r>
    </w:p>
    <w:p w:rsidR="00731AA3" w:rsidRPr="00071881" w:rsidRDefault="00731AA3" w:rsidP="00731AA3">
      <w:pPr>
        <w:pStyle w:val="Tytu"/>
        <w:jc w:val="left"/>
        <w:rPr>
          <w:rFonts w:ascii="Arial" w:hAnsi="Arial" w:cs="Arial"/>
          <w:b w:val="0"/>
        </w:rPr>
      </w:pPr>
      <w:r w:rsidRPr="00071881">
        <w:rPr>
          <w:rFonts w:ascii="Arial" w:eastAsiaTheme="minorHAnsi" w:hAnsi="Arial" w:cs="Arial"/>
          <w:b w:val="0"/>
          <w:sz w:val="20"/>
          <w:lang w:eastAsia="en-US"/>
        </w:rPr>
        <w:t>Adres firmy</w:t>
      </w:r>
      <w:r w:rsidRPr="00071881">
        <w:rPr>
          <w:rFonts w:ascii="Arial" w:hAnsi="Arial" w:cs="Arial"/>
          <w:b w:val="0"/>
          <w:sz w:val="18"/>
          <w:szCs w:val="18"/>
        </w:rPr>
        <w:t xml:space="preserve"> </w:t>
      </w:r>
      <w:r w:rsidRPr="00071881">
        <w:rPr>
          <w:rFonts w:ascii="Arial" w:hAnsi="Arial" w:cs="Arial"/>
          <w:b w:val="0"/>
          <w:sz w:val="18"/>
          <w:szCs w:val="18"/>
        </w:rPr>
        <w:tab/>
      </w:r>
      <w:r w:rsidRPr="00071881">
        <w:rPr>
          <w:rFonts w:ascii="Arial" w:hAnsi="Arial" w:cs="Arial"/>
          <w:b w:val="0"/>
          <w:sz w:val="18"/>
          <w:szCs w:val="18"/>
        </w:rPr>
        <w:tab/>
      </w:r>
      <w:r w:rsidRPr="00071881">
        <w:rPr>
          <w:rFonts w:ascii="Arial" w:hAnsi="Arial" w:cs="Arial"/>
          <w:b w:val="0"/>
          <w:sz w:val="18"/>
          <w:szCs w:val="18"/>
        </w:rPr>
        <w:tab/>
      </w:r>
      <w:r w:rsidRPr="00071881">
        <w:rPr>
          <w:rFonts w:ascii="Arial" w:hAnsi="Arial" w:cs="Arial"/>
          <w:b w:val="0"/>
          <w:sz w:val="18"/>
          <w:szCs w:val="18"/>
        </w:rPr>
        <w:tab/>
      </w:r>
    </w:p>
    <w:p w:rsidR="00731AA3" w:rsidRPr="00071881" w:rsidRDefault="00731AA3" w:rsidP="00731AA3">
      <w:pPr>
        <w:rPr>
          <w:rFonts w:ascii="Arial" w:eastAsiaTheme="minorHAnsi" w:hAnsi="Arial" w:cs="Arial"/>
          <w:sz w:val="20"/>
          <w:szCs w:val="20"/>
        </w:rPr>
      </w:pPr>
      <w:r w:rsidRPr="00071881">
        <w:rPr>
          <w:rFonts w:ascii="Arial" w:eastAsiaTheme="minorHAnsi" w:hAnsi="Arial" w:cs="Arial"/>
          <w:sz w:val="20"/>
          <w:szCs w:val="20"/>
        </w:rPr>
        <w:t>Nr telefonu</w:t>
      </w:r>
    </w:p>
    <w:p w:rsidR="00731AA3" w:rsidRPr="00071881" w:rsidRDefault="00731AA3" w:rsidP="00731AA3">
      <w:pPr>
        <w:spacing w:after="0"/>
        <w:ind w:left="4956"/>
        <w:rPr>
          <w:rFonts w:ascii="Arial" w:eastAsiaTheme="minorHAnsi" w:hAnsi="Arial" w:cs="Arial"/>
          <w:b/>
        </w:rPr>
      </w:pPr>
      <w:r w:rsidRPr="00071881">
        <w:rPr>
          <w:rFonts w:ascii="Arial" w:eastAsiaTheme="minorHAnsi" w:hAnsi="Arial" w:cs="Arial"/>
          <w:b/>
        </w:rPr>
        <w:t xml:space="preserve">DOWÓDCA </w:t>
      </w:r>
    </w:p>
    <w:p w:rsidR="00731AA3" w:rsidRPr="00071881" w:rsidRDefault="00731AA3" w:rsidP="00731AA3">
      <w:pPr>
        <w:spacing w:after="0"/>
        <w:ind w:left="4956"/>
        <w:rPr>
          <w:rFonts w:ascii="Arial" w:eastAsiaTheme="minorHAnsi" w:hAnsi="Arial" w:cs="Arial"/>
          <w:b/>
        </w:rPr>
      </w:pPr>
      <w:r w:rsidRPr="00071881">
        <w:rPr>
          <w:rFonts w:ascii="Arial" w:eastAsiaTheme="minorHAnsi" w:hAnsi="Arial" w:cs="Arial"/>
          <w:b/>
        </w:rPr>
        <w:t>JEDNOSTKI WOJSKOWEJ NR 4229</w:t>
      </w:r>
    </w:p>
    <w:p w:rsidR="00731AA3" w:rsidRPr="00071881" w:rsidRDefault="00731AA3" w:rsidP="00731AA3">
      <w:pPr>
        <w:spacing w:after="0"/>
        <w:ind w:left="4956"/>
        <w:rPr>
          <w:rFonts w:ascii="Arial" w:hAnsi="Arial" w:cs="Arial"/>
          <w:b/>
        </w:rPr>
      </w:pPr>
      <w:r w:rsidRPr="00071881">
        <w:rPr>
          <w:rFonts w:ascii="Arial" w:hAnsi="Arial" w:cs="Arial"/>
          <w:color w:val="000000"/>
        </w:rPr>
        <w:t>ul. Pretwicza 28</w:t>
      </w:r>
    </w:p>
    <w:p w:rsidR="00731AA3" w:rsidRPr="00071881" w:rsidRDefault="00731AA3" w:rsidP="00731AA3">
      <w:pPr>
        <w:spacing w:after="0"/>
        <w:ind w:left="4956"/>
        <w:jc w:val="both"/>
        <w:rPr>
          <w:rFonts w:ascii="Arial" w:hAnsi="Arial" w:cs="Arial"/>
          <w:b/>
        </w:rPr>
      </w:pPr>
      <w:r w:rsidRPr="00071881">
        <w:rPr>
          <w:rFonts w:ascii="Arial" w:hAnsi="Arial" w:cs="Arial"/>
          <w:b/>
          <w:color w:val="000000"/>
        </w:rPr>
        <w:t xml:space="preserve">50-984 </w:t>
      </w:r>
      <w:r w:rsidRPr="00071881">
        <w:rPr>
          <w:rFonts w:ascii="Arial" w:hAnsi="Arial" w:cs="Arial"/>
          <w:b/>
          <w:color w:val="000000"/>
          <w:u w:val="single"/>
        </w:rPr>
        <w:t>Wrocław</w:t>
      </w:r>
    </w:p>
    <w:p w:rsidR="00731AA3" w:rsidRPr="00071881" w:rsidRDefault="00731AA3" w:rsidP="00731AA3">
      <w:pPr>
        <w:spacing w:after="0"/>
        <w:rPr>
          <w:rFonts w:ascii="Arial" w:eastAsiaTheme="minorHAnsi" w:hAnsi="Arial" w:cs="Arial"/>
        </w:rPr>
      </w:pPr>
    </w:p>
    <w:p w:rsidR="00731AA3" w:rsidRPr="00071881" w:rsidRDefault="00731AA3" w:rsidP="00731AA3">
      <w:pPr>
        <w:rPr>
          <w:rFonts w:ascii="Arial" w:eastAsiaTheme="minorHAnsi" w:hAnsi="Arial" w:cs="Arial"/>
        </w:rPr>
      </w:pPr>
      <w:r w:rsidRPr="00071881">
        <w:rPr>
          <w:rFonts w:ascii="Arial" w:eastAsiaTheme="minorHAnsi" w:hAnsi="Arial" w:cs="Arial"/>
        </w:rPr>
        <w:t>Dotyczy: pozwolenia na wejście i wjazd na teren składów magazynowych Duninów i Potok.</w:t>
      </w:r>
    </w:p>
    <w:p w:rsidR="00731AA3" w:rsidRPr="00071881" w:rsidRDefault="00731AA3" w:rsidP="00071881">
      <w:pPr>
        <w:ind w:firstLine="708"/>
        <w:jc w:val="both"/>
        <w:rPr>
          <w:rFonts w:ascii="Arial" w:eastAsiaTheme="minorHAnsi" w:hAnsi="Arial" w:cs="Arial"/>
        </w:rPr>
      </w:pPr>
      <w:r w:rsidRPr="00071881">
        <w:rPr>
          <w:rFonts w:ascii="Arial" w:eastAsiaTheme="minorHAnsi" w:hAnsi="Arial" w:cs="Arial"/>
        </w:rPr>
        <w:t>W związku z wykonywaniem usługi polegającej na</w:t>
      </w:r>
      <w:r w:rsidR="001C1098" w:rsidRPr="00071881">
        <w:rPr>
          <w:rFonts w:ascii="Arial" w:hAnsi="Arial" w:cs="Arial"/>
        </w:rPr>
        <w:t xml:space="preserve"> pracach konserwacyjnych</w:t>
      </w:r>
      <w:r w:rsidR="00071881">
        <w:rPr>
          <w:rFonts w:ascii="Arial" w:hAnsi="Arial" w:cs="Arial"/>
        </w:rPr>
        <w:t xml:space="preserve"> </w:t>
      </w:r>
      <w:r w:rsidR="007817B9" w:rsidRPr="00071881">
        <w:rPr>
          <w:rFonts w:ascii="Arial" w:hAnsi="Arial" w:cs="Arial"/>
        </w:rPr>
        <w:t>miesięczny obchód</w:t>
      </w:r>
      <w:r w:rsidR="001C1098" w:rsidRPr="00071881">
        <w:rPr>
          <w:rFonts w:ascii="Arial" w:hAnsi="Arial" w:cs="Arial"/>
        </w:rPr>
        <w:t xml:space="preserve"> oraz dwukrotnym oprysku odchwaszczającym  na wojskowych bocznicach kolejowych nr 606 Duninów  i 713 Potok</w:t>
      </w:r>
      <w:r w:rsidR="001C1098" w:rsidRPr="00071881">
        <w:rPr>
          <w:rFonts w:ascii="Arial" w:eastAsiaTheme="minorHAnsi" w:hAnsi="Arial" w:cs="Arial"/>
        </w:rPr>
        <w:t xml:space="preserve"> </w:t>
      </w:r>
      <w:r w:rsidRPr="00071881">
        <w:rPr>
          <w:rFonts w:ascii="Arial" w:eastAsiaTheme="minorHAnsi" w:hAnsi="Arial" w:cs="Arial"/>
        </w:rPr>
        <w:t xml:space="preserve">, znajdujących </w:t>
      </w:r>
      <w:r w:rsidR="00A04B36">
        <w:rPr>
          <w:rFonts w:ascii="Arial" w:eastAsiaTheme="minorHAnsi" w:hAnsi="Arial" w:cs="Arial"/>
        </w:rPr>
        <w:t>się na terenie JW. 4229 proszę</w:t>
      </w:r>
      <w:bookmarkStart w:id="0" w:name="_GoBack"/>
      <w:bookmarkEnd w:id="0"/>
      <w:r w:rsidRPr="00071881">
        <w:rPr>
          <w:rFonts w:ascii="Arial" w:eastAsiaTheme="minorHAnsi" w:hAnsi="Arial" w:cs="Arial"/>
        </w:rPr>
        <w:t xml:space="preserve"> o pozwolenie na wejście i wjazd n/w pracowników i pojazdów firmy w terminie od</w:t>
      </w:r>
      <w:r w:rsidR="00934293">
        <w:rPr>
          <w:rFonts w:ascii="Arial" w:eastAsiaTheme="minorHAnsi" w:hAnsi="Arial" w:cs="Arial"/>
        </w:rPr>
        <w:t xml:space="preserve"> 02.01.2025</w:t>
      </w:r>
      <w:r w:rsidRPr="00071881">
        <w:rPr>
          <w:rFonts w:ascii="Arial" w:eastAsiaTheme="minorHAnsi" w:hAnsi="Arial" w:cs="Arial"/>
        </w:rPr>
        <w:t xml:space="preserve"> do </w:t>
      </w:r>
      <w:r w:rsidR="00071881" w:rsidRPr="00071881">
        <w:rPr>
          <w:rFonts w:ascii="Arial" w:eastAsiaTheme="minorHAnsi" w:hAnsi="Arial" w:cs="Arial"/>
        </w:rPr>
        <w:t>12.12.20</w:t>
      </w:r>
      <w:r w:rsidR="00934293">
        <w:rPr>
          <w:rFonts w:ascii="Arial" w:eastAsiaTheme="minorHAnsi" w:hAnsi="Arial" w:cs="Arial"/>
        </w:rPr>
        <w:t>25</w:t>
      </w:r>
      <w:r w:rsidR="00F15FAA" w:rsidRPr="00071881">
        <w:rPr>
          <w:rFonts w:ascii="Arial" w:eastAsiaTheme="minorHAnsi" w:hAnsi="Arial" w:cs="Arial"/>
        </w:rPr>
        <w:t xml:space="preserve"> </w:t>
      </w:r>
      <w:r w:rsidRPr="00071881">
        <w:rPr>
          <w:rFonts w:ascii="Arial" w:eastAsiaTheme="minorHAnsi" w:hAnsi="Arial" w:cs="Arial"/>
        </w:rPr>
        <w:t>r. Nadzór nad usługą ze strony administratora b</w:t>
      </w:r>
      <w:r w:rsidR="00DE6DBB" w:rsidRPr="00071881">
        <w:rPr>
          <w:rFonts w:ascii="Arial" w:eastAsiaTheme="minorHAnsi" w:hAnsi="Arial" w:cs="Arial"/>
        </w:rPr>
        <w:t xml:space="preserve">ędzie prowadzić </w:t>
      </w:r>
      <w:r w:rsidR="00A04B36">
        <w:rPr>
          <w:rFonts w:ascii="Arial" w:eastAsiaTheme="minorHAnsi" w:hAnsi="Arial" w:cs="Arial"/>
        </w:rPr>
        <w:t>……………………………………………………………………………………………………………</w:t>
      </w: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570"/>
        <w:gridCol w:w="3803"/>
        <w:gridCol w:w="2121"/>
        <w:gridCol w:w="2794"/>
      </w:tblGrid>
      <w:tr w:rsidR="00731AA3" w:rsidRPr="00071881" w:rsidTr="00C63631">
        <w:tc>
          <w:tcPr>
            <w:tcW w:w="570" w:type="dxa"/>
            <w:vAlign w:val="center"/>
          </w:tcPr>
          <w:p w:rsidR="00731AA3" w:rsidRPr="00071881" w:rsidRDefault="00731AA3" w:rsidP="00C63631">
            <w:pPr>
              <w:jc w:val="center"/>
              <w:rPr>
                <w:rFonts w:ascii="Arial" w:hAnsi="Arial" w:cs="Arial"/>
                <w:b/>
              </w:rPr>
            </w:pPr>
            <w:r w:rsidRPr="00071881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803" w:type="dxa"/>
            <w:vAlign w:val="center"/>
          </w:tcPr>
          <w:p w:rsidR="00731AA3" w:rsidRPr="00071881" w:rsidRDefault="00731AA3" w:rsidP="00C63631">
            <w:pPr>
              <w:jc w:val="center"/>
              <w:rPr>
                <w:rFonts w:ascii="Arial" w:hAnsi="Arial" w:cs="Arial"/>
                <w:b/>
              </w:rPr>
            </w:pPr>
            <w:r w:rsidRPr="00071881">
              <w:rPr>
                <w:rFonts w:ascii="Arial" w:hAnsi="Arial" w:cs="Arial"/>
                <w:b/>
              </w:rPr>
              <w:t>Imię i Nazwisko pracownika</w:t>
            </w:r>
          </w:p>
        </w:tc>
        <w:tc>
          <w:tcPr>
            <w:tcW w:w="2121" w:type="dxa"/>
            <w:vAlign w:val="center"/>
          </w:tcPr>
          <w:p w:rsidR="00731AA3" w:rsidRPr="00071881" w:rsidRDefault="00731AA3" w:rsidP="00C63631">
            <w:pPr>
              <w:jc w:val="center"/>
              <w:rPr>
                <w:rFonts w:ascii="Arial" w:hAnsi="Arial" w:cs="Arial"/>
                <w:b/>
              </w:rPr>
            </w:pPr>
            <w:r w:rsidRPr="00071881">
              <w:rPr>
                <w:rFonts w:ascii="Arial" w:hAnsi="Arial" w:cs="Arial"/>
                <w:b/>
              </w:rPr>
              <w:t>Nr Dowodu Osobistego</w:t>
            </w:r>
          </w:p>
        </w:tc>
        <w:tc>
          <w:tcPr>
            <w:tcW w:w="2794" w:type="dxa"/>
            <w:vAlign w:val="center"/>
          </w:tcPr>
          <w:p w:rsidR="00731AA3" w:rsidRPr="00071881" w:rsidRDefault="00731AA3" w:rsidP="00C63631">
            <w:pPr>
              <w:jc w:val="center"/>
              <w:rPr>
                <w:rFonts w:ascii="Arial" w:hAnsi="Arial" w:cs="Arial"/>
                <w:b/>
              </w:rPr>
            </w:pPr>
            <w:r w:rsidRPr="00071881">
              <w:rPr>
                <w:rFonts w:ascii="Arial" w:hAnsi="Arial" w:cs="Arial"/>
                <w:b/>
              </w:rPr>
              <w:t>Adres Zamieszkania</w:t>
            </w:r>
          </w:p>
        </w:tc>
      </w:tr>
      <w:tr w:rsidR="00731AA3" w:rsidRPr="00071881" w:rsidTr="00C63631">
        <w:tc>
          <w:tcPr>
            <w:tcW w:w="570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03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794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</w:tr>
      <w:tr w:rsidR="00731AA3" w:rsidRPr="00071881" w:rsidTr="00C63631">
        <w:tc>
          <w:tcPr>
            <w:tcW w:w="570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03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794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</w:tr>
      <w:tr w:rsidR="00731AA3" w:rsidRPr="00071881" w:rsidTr="00C63631">
        <w:tc>
          <w:tcPr>
            <w:tcW w:w="570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03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121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794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</w:tr>
    </w:tbl>
    <w:p w:rsidR="00731AA3" w:rsidRPr="00071881" w:rsidRDefault="00731AA3" w:rsidP="00731AA3">
      <w:pPr>
        <w:jc w:val="both"/>
        <w:rPr>
          <w:rFonts w:ascii="Arial" w:eastAsiaTheme="minorHAnsi" w:hAnsi="Arial" w:cs="Arial"/>
        </w:rPr>
      </w:pPr>
    </w:p>
    <w:tbl>
      <w:tblPr>
        <w:tblStyle w:val="Tabela-Siatka11"/>
        <w:tblW w:w="0" w:type="auto"/>
        <w:tblLook w:val="04A0" w:firstRow="1" w:lastRow="0" w:firstColumn="1" w:lastColumn="0" w:noHBand="0" w:noVBand="1"/>
      </w:tblPr>
      <w:tblGrid>
        <w:gridCol w:w="675"/>
        <w:gridCol w:w="3686"/>
        <w:gridCol w:w="4851"/>
      </w:tblGrid>
      <w:tr w:rsidR="00731AA3" w:rsidRPr="00071881" w:rsidTr="00C63631">
        <w:tc>
          <w:tcPr>
            <w:tcW w:w="675" w:type="dxa"/>
            <w:vAlign w:val="center"/>
          </w:tcPr>
          <w:p w:rsidR="00731AA3" w:rsidRPr="00071881" w:rsidRDefault="00731AA3" w:rsidP="00C63631">
            <w:pPr>
              <w:jc w:val="center"/>
              <w:rPr>
                <w:rFonts w:ascii="Arial" w:hAnsi="Arial" w:cs="Arial"/>
                <w:b/>
              </w:rPr>
            </w:pPr>
            <w:r w:rsidRPr="00071881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686" w:type="dxa"/>
            <w:vAlign w:val="center"/>
          </w:tcPr>
          <w:p w:rsidR="00731AA3" w:rsidRPr="00071881" w:rsidRDefault="00731AA3" w:rsidP="00C63631">
            <w:pPr>
              <w:jc w:val="center"/>
              <w:rPr>
                <w:rFonts w:ascii="Arial" w:hAnsi="Arial" w:cs="Arial"/>
                <w:b/>
              </w:rPr>
            </w:pPr>
            <w:r w:rsidRPr="00071881">
              <w:rPr>
                <w:rFonts w:ascii="Arial" w:hAnsi="Arial" w:cs="Arial"/>
                <w:b/>
              </w:rPr>
              <w:t>Marka Samochodu</w:t>
            </w:r>
          </w:p>
        </w:tc>
        <w:tc>
          <w:tcPr>
            <w:tcW w:w="4851" w:type="dxa"/>
            <w:vAlign w:val="center"/>
          </w:tcPr>
          <w:p w:rsidR="00731AA3" w:rsidRPr="00071881" w:rsidRDefault="00731AA3" w:rsidP="00C63631">
            <w:pPr>
              <w:jc w:val="center"/>
              <w:rPr>
                <w:rFonts w:ascii="Arial" w:hAnsi="Arial" w:cs="Arial"/>
                <w:b/>
              </w:rPr>
            </w:pPr>
            <w:r w:rsidRPr="00071881">
              <w:rPr>
                <w:rFonts w:ascii="Arial" w:hAnsi="Arial" w:cs="Arial"/>
                <w:b/>
              </w:rPr>
              <w:t>Nr Rejestracyjny</w:t>
            </w:r>
          </w:p>
        </w:tc>
      </w:tr>
      <w:tr w:rsidR="00731AA3" w:rsidRPr="00071881" w:rsidTr="00C63631">
        <w:tc>
          <w:tcPr>
            <w:tcW w:w="675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51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</w:tr>
      <w:tr w:rsidR="00731AA3" w:rsidRPr="00071881" w:rsidTr="00C63631">
        <w:tc>
          <w:tcPr>
            <w:tcW w:w="675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851" w:type="dxa"/>
          </w:tcPr>
          <w:p w:rsidR="00731AA3" w:rsidRPr="00071881" w:rsidRDefault="00731AA3" w:rsidP="00C63631">
            <w:pPr>
              <w:jc w:val="both"/>
              <w:rPr>
                <w:rFonts w:ascii="Arial" w:hAnsi="Arial" w:cs="Arial"/>
              </w:rPr>
            </w:pPr>
          </w:p>
        </w:tc>
      </w:tr>
    </w:tbl>
    <w:p w:rsidR="0002688E" w:rsidRPr="00071881" w:rsidRDefault="0002688E" w:rsidP="00731AA3">
      <w:pPr>
        <w:ind w:left="5664"/>
        <w:jc w:val="both"/>
        <w:rPr>
          <w:rFonts w:ascii="Arial" w:eastAsiaTheme="minorHAnsi" w:hAnsi="Arial" w:cs="Arial"/>
        </w:rPr>
      </w:pPr>
    </w:p>
    <w:p w:rsidR="0002688E" w:rsidRPr="00071881" w:rsidRDefault="0002688E" w:rsidP="00731AA3">
      <w:pPr>
        <w:ind w:left="5664"/>
        <w:jc w:val="both"/>
        <w:rPr>
          <w:rFonts w:ascii="Arial" w:eastAsiaTheme="minorHAnsi" w:hAnsi="Arial" w:cs="Arial"/>
        </w:rPr>
      </w:pPr>
    </w:p>
    <w:p w:rsidR="00731AA3" w:rsidRPr="00071881" w:rsidRDefault="00731AA3" w:rsidP="00731AA3">
      <w:pPr>
        <w:ind w:left="5664"/>
        <w:jc w:val="both"/>
        <w:rPr>
          <w:rFonts w:ascii="Arial" w:eastAsiaTheme="minorHAnsi" w:hAnsi="Arial" w:cs="Arial"/>
        </w:rPr>
      </w:pPr>
      <w:r w:rsidRPr="00071881">
        <w:rPr>
          <w:rFonts w:ascii="Arial" w:eastAsiaTheme="minorHAnsi" w:hAnsi="Arial" w:cs="Arial"/>
        </w:rPr>
        <w:t>………………………..</w:t>
      </w:r>
    </w:p>
    <w:p w:rsidR="00731AA3" w:rsidRPr="00071881" w:rsidRDefault="00731AA3" w:rsidP="00731AA3">
      <w:pPr>
        <w:ind w:left="5664"/>
        <w:jc w:val="both"/>
        <w:rPr>
          <w:rFonts w:ascii="Arial" w:eastAsiaTheme="minorHAnsi" w:hAnsi="Arial" w:cs="Arial"/>
        </w:rPr>
      </w:pPr>
      <w:r w:rsidRPr="00071881">
        <w:rPr>
          <w:rFonts w:ascii="Arial" w:eastAsiaTheme="minorHAnsi" w:hAnsi="Arial" w:cs="Arial"/>
        </w:rPr>
        <w:t>Podpis wnioskodawcy</w:t>
      </w:r>
    </w:p>
    <w:p w:rsidR="00731AA3" w:rsidRPr="00071881" w:rsidRDefault="00731AA3" w:rsidP="00731AA3">
      <w:pPr>
        <w:jc w:val="both"/>
        <w:rPr>
          <w:rFonts w:ascii="Arial" w:eastAsiaTheme="minorHAnsi" w:hAnsi="Arial" w:cs="Arial"/>
        </w:rPr>
      </w:pPr>
      <w:r w:rsidRPr="00071881">
        <w:rPr>
          <w:rFonts w:ascii="Arial" w:eastAsiaTheme="minorHAnsi" w:hAnsi="Arial" w:cs="Arial"/>
        </w:rPr>
        <w:t>Opinia pełnomocnika ochrony. Proponuję (wyrazić / Nie wyrazić) zgodę na przedmiotowy wniosek</w:t>
      </w:r>
    </w:p>
    <w:p w:rsidR="00731AA3" w:rsidRPr="00071881" w:rsidRDefault="00731AA3" w:rsidP="00731AA3">
      <w:pPr>
        <w:ind w:left="5664"/>
        <w:jc w:val="both"/>
        <w:rPr>
          <w:rFonts w:ascii="Arial" w:eastAsiaTheme="minorHAnsi" w:hAnsi="Arial" w:cs="Arial"/>
        </w:rPr>
      </w:pPr>
      <w:r w:rsidRPr="00071881">
        <w:rPr>
          <w:rFonts w:ascii="Arial" w:eastAsiaTheme="minorHAnsi" w:hAnsi="Arial" w:cs="Arial"/>
        </w:rPr>
        <w:t>Pełnomocnik Ochrony</w:t>
      </w:r>
    </w:p>
    <w:p w:rsidR="00731AA3" w:rsidRPr="00071881" w:rsidRDefault="00731AA3" w:rsidP="00731AA3">
      <w:pPr>
        <w:ind w:left="5664"/>
        <w:jc w:val="both"/>
        <w:rPr>
          <w:rFonts w:ascii="Arial" w:eastAsiaTheme="minorHAnsi" w:hAnsi="Arial" w:cs="Arial"/>
        </w:rPr>
      </w:pPr>
    </w:p>
    <w:p w:rsidR="00C40EC6" w:rsidRPr="00071881" w:rsidRDefault="00731AA3" w:rsidP="00731AA3">
      <w:pPr>
        <w:ind w:left="5664"/>
        <w:jc w:val="both"/>
        <w:rPr>
          <w:rFonts w:ascii="Arial" w:eastAsiaTheme="minorHAnsi" w:hAnsi="Arial" w:cs="Arial"/>
        </w:rPr>
      </w:pPr>
      <w:r w:rsidRPr="00071881">
        <w:rPr>
          <w:rFonts w:ascii="Arial" w:eastAsiaTheme="minorHAnsi" w:hAnsi="Arial" w:cs="Arial"/>
        </w:rPr>
        <w:t>………………………</w:t>
      </w:r>
      <w:r w:rsidR="00B301B8" w:rsidRPr="00071881">
        <w:rPr>
          <w:rFonts w:ascii="Arial" w:hAnsi="Arial" w:cs="Arial"/>
        </w:rPr>
        <w:t xml:space="preserve">                              </w:t>
      </w:r>
    </w:p>
    <w:sectPr w:rsidR="00C40EC6" w:rsidRPr="00071881" w:rsidSect="00C40E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1B35" w:rsidRDefault="00E01B35" w:rsidP="00384084">
      <w:pPr>
        <w:spacing w:after="0" w:line="240" w:lineRule="auto"/>
      </w:pPr>
      <w:r>
        <w:separator/>
      </w:r>
    </w:p>
  </w:endnote>
  <w:endnote w:type="continuationSeparator" w:id="0">
    <w:p w:rsidR="00E01B35" w:rsidRDefault="00E01B35" w:rsidP="0038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1B35" w:rsidRDefault="00E01B35" w:rsidP="00384084">
      <w:pPr>
        <w:spacing w:after="0" w:line="240" w:lineRule="auto"/>
      </w:pPr>
      <w:r>
        <w:separator/>
      </w:r>
    </w:p>
  </w:footnote>
  <w:footnote w:type="continuationSeparator" w:id="0">
    <w:p w:rsidR="00E01B35" w:rsidRDefault="00E01B35" w:rsidP="00384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4084" w:rsidRPr="00384084" w:rsidRDefault="00384084">
    <w:pPr>
      <w:pStyle w:val="Nagwek"/>
      <w:rPr>
        <w:sz w:val="28"/>
        <w:szCs w:val="28"/>
      </w:rPr>
    </w:pPr>
    <w:r>
      <w:t xml:space="preserve">                                                                                                              </w:t>
    </w:r>
    <w:r w:rsidR="00D374F2">
      <w:t xml:space="preserve">                </w:t>
    </w:r>
    <w:r>
      <w:t xml:space="preserve">  </w:t>
    </w:r>
    <w:r w:rsidR="00D374F2">
      <w:rPr>
        <w:sz w:val="28"/>
        <w:szCs w:val="28"/>
      </w:rPr>
      <w:t>Zał. nr 2 do OPZ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1B8"/>
    <w:rsid w:val="0002688E"/>
    <w:rsid w:val="0007001E"/>
    <w:rsid w:val="00071881"/>
    <w:rsid w:val="001C1098"/>
    <w:rsid w:val="002B3C66"/>
    <w:rsid w:val="002E10B8"/>
    <w:rsid w:val="0035328A"/>
    <w:rsid w:val="00384084"/>
    <w:rsid w:val="00474F82"/>
    <w:rsid w:val="00492EC6"/>
    <w:rsid w:val="004A48A2"/>
    <w:rsid w:val="004B0861"/>
    <w:rsid w:val="00505D2F"/>
    <w:rsid w:val="005267FF"/>
    <w:rsid w:val="005659FC"/>
    <w:rsid w:val="006316C2"/>
    <w:rsid w:val="006338E8"/>
    <w:rsid w:val="006C66DF"/>
    <w:rsid w:val="007076B9"/>
    <w:rsid w:val="00731AA3"/>
    <w:rsid w:val="00771E1E"/>
    <w:rsid w:val="007817B9"/>
    <w:rsid w:val="00792C0A"/>
    <w:rsid w:val="007F1EB4"/>
    <w:rsid w:val="00810A1C"/>
    <w:rsid w:val="00822877"/>
    <w:rsid w:val="008B6406"/>
    <w:rsid w:val="008D523B"/>
    <w:rsid w:val="00934293"/>
    <w:rsid w:val="009A5658"/>
    <w:rsid w:val="00A04B36"/>
    <w:rsid w:val="00AB0EBD"/>
    <w:rsid w:val="00AB630B"/>
    <w:rsid w:val="00AF3D23"/>
    <w:rsid w:val="00B301B8"/>
    <w:rsid w:val="00B3797E"/>
    <w:rsid w:val="00BA187A"/>
    <w:rsid w:val="00C35015"/>
    <w:rsid w:val="00C40EC6"/>
    <w:rsid w:val="00C8435B"/>
    <w:rsid w:val="00CE24CD"/>
    <w:rsid w:val="00D14223"/>
    <w:rsid w:val="00D374F2"/>
    <w:rsid w:val="00D46246"/>
    <w:rsid w:val="00D468A2"/>
    <w:rsid w:val="00D54871"/>
    <w:rsid w:val="00DC4016"/>
    <w:rsid w:val="00DE6DBB"/>
    <w:rsid w:val="00E01B35"/>
    <w:rsid w:val="00E05346"/>
    <w:rsid w:val="00E24325"/>
    <w:rsid w:val="00E6303F"/>
    <w:rsid w:val="00E9087B"/>
    <w:rsid w:val="00EA3F26"/>
    <w:rsid w:val="00F15FAA"/>
    <w:rsid w:val="00F34B87"/>
    <w:rsid w:val="00F423DA"/>
    <w:rsid w:val="00F54C5F"/>
    <w:rsid w:val="00FD6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7BB106"/>
  <w15:docId w15:val="{BF95CD75-484E-407B-9FF1-ACCA5AD33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01B8"/>
    <w:rPr>
      <w:rFonts w:ascii="Times New Roman" w:eastAsia="Times New Roman" w:hAnsi="Times New Roman" w:cs="Times New Roman"/>
      <w:sz w:val="22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301B8"/>
    <w:pPr>
      <w:keepNext/>
      <w:spacing w:after="0" w:line="240" w:lineRule="auto"/>
      <w:jc w:val="center"/>
      <w:outlineLvl w:val="0"/>
    </w:pPr>
    <w:rPr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301B8"/>
    <w:pPr>
      <w:keepNext/>
      <w:keepLines/>
      <w:spacing w:before="200" w:after="0"/>
      <w:outlineLvl w:val="2"/>
    </w:pPr>
    <w:rPr>
      <w:rFonts w:ascii="Arial" w:hAnsi="Arial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B301B8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B301B8"/>
    <w:rPr>
      <w:rFonts w:eastAsia="Times New Roman" w:cs="Times New Roman"/>
      <w:b/>
      <w:bCs/>
      <w:color w:val="4F81BD"/>
      <w:sz w:val="22"/>
    </w:rPr>
  </w:style>
  <w:style w:type="paragraph" w:styleId="Tekstpodstawowy2">
    <w:name w:val="Body Text 2"/>
    <w:basedOn w:val="Normalny"/>
    <w:link w:val="Tekstpodstawowy2Znak"/>
    <w:uiPriority w:val="99"/>
    <w:semiHidden/>
    <w:rsid w:val="00B301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301B8"/>
    <w:rPr>
      <w:rFonts w:ascii="Times New Roman" w:eastAsia="Times New Roman" w:hAnsi="Times New Roman" w:cs="Times New Roman"/>
      <w:sz w:val="22"/>
    </w:rPr>
  </w:style>
  <w:style w:type="paragraph" w:styleId="Tytu">
    <w:name w:val="Title"/>
    <w:basedOn w:val="Normalny"/>
    <w:link w:val="TytuZnak"/>
    <w:qFormat/>
    <w:rsid w:val="00731AA3"/>
    <w:pPr>
      <w:spacing w:after="0" w:line="240" w:lineRule="auto"/>
      <w:jc w:val="center"/>
    </w:pPr>
    <w:rPr>
      <w:b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31AA3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table" w:customStyle="1" w:styleId="Tabela-Siatka11">
    <w:name w:val="Tabela - Siatka11"/>
    <w:basedOn w:val="Standardowy"/>
    <w:next w:val="Tabela-Siatka"/>
    <w:uiPriority w:val="59"/>
    <w:rsid w:val="00731AA3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731A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840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084"/>
    <w:rPr>
      <w:rFonts w:ascii="Segoe UI" w:eastAsia="Times New Roman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84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4084"/>
    <w:rPr>
      <w:rFonts w:ascii="Times New Roman" w:eastAsia="Times New Roman" w:hAnsi="Times New Roman" w:cs="Times New Roman"/>
      <w:sz w:val="22"/>
    </w:rPr>
  </w:style>
  <w:style w:type="paragraph" w:styleId="Stopka">
    <w:name w:val="footer"/>
    <w:basedOn w:val="Normalny"/>
    <w:link w:val="StopkaZnak"/>
    <w:uiPriority w:val="99"/>
    <w:unhideWhenUsed/>
    <w:rsid w:val="003840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4084"/>
    <w:rPr>
      <w:rFonts w:ascii="Times New Roman" w:eastAsia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57F2E9-43FE-432B-AF0A-8F7524BCACE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25A5C8A-161D-4213-A293-78E0C927C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MILWAN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r.matuszak</dc:creator>
  <cp:keywords/>
  <dc:description/>
  <cp:lastModifiedBy>Sobania Ewelina</cp:lastModifiedBy>
  <cp:revision>30</cp:revision>
  <cp:lastPrinted>2021-10-21T12:45:00Z</cp:lastPrinted>
  <dcterms:created xsi:type="dcterms:W3CDTF">2012-12-04T06:20:00Z</dcterms:created>
  <dcterms:modified xsi:type="dcterms:W3CDTF">2024-10-28T07:43:00Z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e5828e8d-a1fe-426f-aefe-4961f68a97da</vt:lpwstr>
  </property>
  <property fmtid="{D5CDD505-2E9C-101B-9397-08002B2CF9AE}" pid="3" name="s5636:Creator type=author">
    <vt:lpwstr>r.matuszak</vt:lpwstr>
  </property>
  <property fmtid="{D5CDD505-2E9C-101B-9397-08002B2CF9AE}" pid="4" name="s5636:Creator type=organization">
    <vt:lpwstr>MILNET-Z</vt:lpwstr>
  </property>
  <property fmtid="{D5CDD505-2E9C-101B-9397-08002B2CF9AE}" pid="5" name="s5636:Creator type=IP">
    <vt:lpwstr>10.68.115.98</vt:lpwstr>
  </property>
  <property fmtid="{D5CDD505-2E9C-101B-9397-08002B2CF9AE}" pid="6" name="bjClsUserRVM">
    <vt:lpwstr>[]</vt:lpwstr>
  </property>
  <property fmtid="{D5CDD505-2E9C-101B-9397-08002B2CF9AE}" pid="7" name="bjSaver">
    <vt:lpwstr>SFBc7qOZoyVC2/fsVmV0HHZLwBhPLJti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PortionMark">
    <vt:lpwstr>[]</vt:lpwstr>
  </property>
</Properties>
</file>