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FD5C4" w14:textId="382FB86F" w:rsidR="002642EC" w:rsidRPr="001370E0" w:rsidRDefault="002642EC" w:rsidP="004E135F">
      <w:pPr>
        <w:pageBreakBefore/>
        <w:spacing w:line="24" w:lineRule="atLeast"/>
        <w:jc w:val="both"/>
        <w:rPr>
          <w:rFonts w:ascii="Encode Sans Compressed" w:hAnsi="Encode Sans Compressed"/>
          <w:sz w:val="22"/>
          <w:szCs w:val="22"/>
        </w:rPr>
      </w:pPr>
      <w:r w:rsidRPr="001370E0">
        <w:rPr>
          <w:rFonts w:ascii="Encode Sans Compressed" w:hAnsi="Encode Sans Compressed"/>
          <w:sz w:val="22"/>
          <w:szCs w:val="22"/>
        </w:rPr>
        <w:t xml:space="preserve">w wyniku dokonania przez Zamawiającego wyboru wykonawcy w postępowaniu przeprowadzonym zgodnie z Ustawą z dnia </w:t>
      </w:r>
      <w:r w:rsidR="0087439E">
        <w:rPr>
          <w:rFonts w:ascii="Encode Sans Compressed" w:hAnsi="Encode Sans Compressed"/>
          <w:sz w:val="22"/>
          <w:szCs w:val="22"/>
        </w:rPr>
        <w:t>11 września 2019r.</w:t>
      </w:r>
      <w:r w:rsidRPr="001370E0">
        <w:rPr>
          <w:rFonts w:ascii="Encode Sans Compressed" w:hAnsi="Encode Sans Compressed"/>
          <w:sz w:val="22"/>
          <w:szCs w:val="22"/>
        </w:rPr>
        <w:t xml:space="preserve"> Prawo zamówień publicznych </w:t>
      </w:r>
      <w:r w:rsidR="000B7742" w:rsidRPr="00AF52DB">
        <w:rPr>
          <w:rFonts w:ascii="Encode Sans Compressed" w:hAnsi="Encode Sans Compressed"/>
          <w:sz w:val="22"/>
          <w:szCs w:val="22"/>
        </w:rPr>
        <w:t>(</w:t>
      </w:r>
      <w:r w:rsidR="00E61C20">
        <w:rPr>
          <w:rFonts w:ascii="Encode Sans Compressed" w:hAnsi="Encode Sans Compressed"/>
          <w:sz w:val="22"/>
          <w:szCs w:val="22"/>
        </w:rPr>
        <w:t xml:space="preserve">t.j. </w:t>
      </w:r>
      <w:r w:rsidR="000B7742" w:rsidRPr="00AF52DB">
        <w:rPr>
          <w:rFonts w:ascii="Encode Sans Compressed" w:hAnsi="Encode Sans Compressed"/>
          <w:sz w:val="22"/>
          <w:szCs w:val="22"/>
        </w:rPr>
        <w:t>Dz U. z 20</w:t>
      </w:r>
      <w:r w:rsidR="000B7742">
        <w:rPr>
          <w:rFonts w:ascii="Encode Sans Compressed" w:hAnsi="Encode Sans Compressed"/>
          <w:sz w:val="22"/>
          <w:szCs w:val="22"/>
        </w:rPr>
        <w:t>2</w:t>
      </w:r>
      <w:r w:rsidR="009C0074">
        <w:rPr>
          <w:rFonts w:ascii="Encode Sans Compressed" w:hAnsi="Encode Sans Compressed"/>
          <w:sz w:val="22"/>
          <w:szCs w:val="22"/>
        </w:rPr>
        <w:t>2</w:t>
      </w:r>
      <w:r w:rsidR="000B7742" w:rsidRPr="00AF52DB">
        <w:rPr>
          <w:rFonts w:ascii="Encode Sans Compressed" w:hAnsi="Encode Sans Compressed"/>
          <w:sz w:val="22"/>
          <w:szCs w:val="22"/>
        </w:rPr>
        <w:t xml:space="preserve"> r. poz. </w:t>
      </w:r>
      <w:r w:rsidR="000B7742" w:rsidRPr="00F71865">
        <w:rPr>
          <w:rFonts w:ascii="Encode Sans Compressed" w:hAnsi="Encode Sans Compressed"/>
          <w:sz w:val="22"/>
          <w:szCs w:val="22"/>
        </w:rPr>
        <w:t>1</w:t>
      </w:r>
      <w:r w:rsidR="009C0074">
        <w:rPr>
          <w:rFonts w:ascii="Encode Sans Compressed" w:hAnsi="Encode Sans Compressed"/>
          <w:sz w:val="22"/>
          <w:szCs w:val="22"/>
        </w:rPr>
        <w:t>710</w:t>
      </w:r>
      <w:r w:rsidR="00CE4CD5">
        <w:rPr>
          <w:rFonts w:ascii="Encode Sans Compressed" w:hAnsi="Encode Sans Compressed"/>
          <w:sz w:val="22"/>
          <w:szCs w:val="22"/>
        </w:rPr>
        <w:t xml:space="preserve"> ze zm.</w:t>
      </w:r>
      <w:r w:rsidR="000B7742" w:rsidRPr="00AF52DB">
        <w:rPr>
          <w:rFonts w:ascii="Encode Sans Compressed" w:hAnsi="Encode Sans Compressed"/>
          <w:sz w:val="22"/>
          <w:szCs w:val="22"/>
        </w:rPr>
        <w:t xml:space="preserve">), </w:t>
      </w:r>
      <w:r w:rsidR="004E135F">
        <w:rPr>
          <w:rFonts w:ascii="Encode Sans Compressed" w:hAnsi="Encode Sans Compressed"/>
          <w:sz w:val="22"/>
          <w:szCs w:val="22"/>
        </w:rPr>
        <w:t xml:space="preserve">zwanej dalej Pzp, </w:t>
      </w:r>
      <w:r w:rsidRPr="001370E0">
        <w:rPr>
          <w:rFonts w:ascii="Encode Sans Compressed" w:hAnsi="Encode Sans Compressed"/>
          <w:sz w:val="22"/>
          <w:szCs w:val="22"/>
        </w:rPr>
        <w:t xml:space="preserve">w trybie </w:t>
      </w:r>
      <w:r w:rsidR="00C9480C">
        <w:rPr>
          <w:rFonts w:ascii="Encode Sans Compressed" w:hAnsi="Encode Sans Compressed"/>
          <w:sz w:val="22"/>
          <w:szCs w:val="22"/>
        </w:rPr>
        <w:t>podstawowym</w:t>
      </w:r>
      <w:r w:rsidRPr="001370E0">
        <w:rPr>
          <w:rFonts w:ascii="Encode Sans Compressed" w:hAnsi="Encode Sans Compressed"/>
          <w:sz w:val="22"/>
          <w:szCs w:val="22"/>
        </w:rPr>
        <w:t xml:space="preserve">, zawarto </w:t>
      </w:r>
      <w:r w:rsidR="004E135F">
        <w:rPr>
          <w:rFonts w:ascii="Encode Sans Compressed" w:hAnsi="Encode Sans Compressed"/>
          <w:sz w:val="22"/>
          <w:szCs w:val="22"/>
        </w:rPr>
        <w:t>U</w:t>
      </w:r>
      <w:r w:rsidRPr="001370E0">
        <w:rPr>
          <w:rFonts w:ascii="Encode Sans Compressed" w:hAnsi="Encode Sans Compressed"/>
          <w:sz w:val="22"/>
          <w:szCs w:val="22"/>
        </w:rPr>
        <w:t>mowę</w:t>
      </w:r>
      <w:r w:rsidR="004E135F">
        <w:rPr>
          <w:rFonts w:ascii="Encode Sans Compressed" w:hAnsi="Encode Sans Compressed"/>
          <w:sz w:val="22"/>
          <w:szCs w:val="22"/>
        </w:rPr>
        <w:t xml:space="preserve"> o</w:t>
      </w:r>
      <w:r w:rsidRPr="001370E0">
        <w:rPr>
          <w:rFonts w:ascii="Encode Sans Compressed" w:hAnsi="Encode Sans Compressed"/>
          <w:sz w:val="22"/>
          <w:szCs w:val="22"/>
        </w:rPr>
        <w:t xml:space="preserve"> następującej treści:</w:t>
      </w:r>
    </w:p>
    <w:p w14:paraId="0CA72784" w14:textId="77777777" w:rsidR="004E135F" w:rsidRPr="00B47284" w:rsidRDefault="004E135F" w:rsidP="004E135F">
      <w:pPr>
        <w:spacing w:line="24" w:lineRule="atLeast"/>
        <w:jc w:val="both"/>
        <w:rPr>
          <w:rFonts w:ascii="Encode Sans Compressed" w:hAnsi="Encode Sans Compressed"/>
          <w:sz w:val="22"/>
          <w:szCs w:val="22"/>
        </w:rPr>
      </w:pPr>
    </w:p>
    <w:p w14:paraId="385CD9D3" w14:textId="77777777" w:rsidR="004E135F" w:rsidRPr="00B47284" w:rsidRDefault="004E135F" w:rsidP="004E135F">
      <w:pPr>
        <w:spacing w:line="24" w:lineRule="atLeast"/>
        <w:jc w:val="center"/>
        <w:rPr>
          <w:rFonts w:ascii="Encode Sans Compressed" w:hAnsi="Encode Sans Compressed"/>
          <w:sz w:val="22"/>
          <w:szCs w:val="22"/>
        </w:rPr>
      </w:pPr>
      <w:r w:rsidRPr="00B47284">
        <w:rPr>
          <w:rFonts w:ascii="Encode Sans Compressed" w:hAnsi="Encode Sans Compressed"/>
          <w:sz w:val="22"/>
          <w:szCs w:val="22"/>
        </w:rPr>
        <w:t>§ 1</w:t>
      </w:r>
    </w:p>
    <w:p w14:paraId="5D1D39B5" w14:textId="3160B020" w:rsidR="004E135F" w:rsidRPr="00B47284" w:rsidRDefault="004E135F" w:rsidP="00C62BC8">
      <w:pPr>
        <w:pStyle w:val="Tekstpodstawowy"/>
        <w:numPr>
          <w:ilvl w:val="0"/>
          <w:numId w:val="48"/>
        </w:numPr>
        <w:suppressAutoHyphens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 xml:space="preserve">Zamawiający powierza a Wykonawca przyjmuje do wykonania </w:t>
      </w:r>
      <w:r w:rsidR="003E0C6B">
        <w:rPr>
          <w:rFonts w:ascii="Encode Sans Compressed" w:hAnsi="Encode Sans Compressed" w:cs="Times New Roman"/>
          <w:b/>
          <w:sz w:val="22"/>
          <w:szCs w:val="22"/>
        </w:rPr>
        <w:t>Wymian</w:t>
      </w:r>
      <w:r w:rsidR="003E0C6B">
        <w:rPr>
          <w:rFonts w:ascii="Encode Sans Compressed" w:hAnsi="Encode Sans Compressed" w:cs="Times New Roman"/>
          <w:b/>
          <w:sz w:val="22"/>
          <w:szCs w:val="22"/>
          <w:lang w:val="pl-PL"/>
        </w:rPr>
        <w:t>ę</w:t>
      </w:r>
      <w:r w:rsidR="003E0C6B" w:rsidRPr="009C4A70">
        <w:rPr>
          <w:rFonts w:ascii="Encode Sans Compressed" w:hAnsi="Encode Sans Compressed" w:cs="Times New Roman"/>
          <w:b/>
          <w:sz w:val="22"/>
          <w:szCs w:val="22"/>
        </w:rPr>
        <w:t xml:space="preserve"> nawierzchni w ramach bieżącej konserwacji DW 182 m. Lubasz ul. Chrobrego</w:t>
      </w:r>
      <w:r w:rsidR="003E0C6B" w:rsidRPr="00B47284">
        <w:rPr>
          <w:rFonts w:ascii="Encode Sans Compressed" w:hAnsi="Encode Sans Compressed"/>
          <w:sz w:val="22"/>
          <w:szCs w:val="22"/>
        </w:rPr>
        <w:t xml:space="preserve"> </w:t>
      </w:r>
      <w:r w:rsidRPr="00B47284">
        <w:rPr>
          <w:rFonts w:ascii="Encode Sans Compressed" w:hAnsi="Encode Sans Compressed"/>
          <w:sz w:val="22"/>
          <w:szCs w:val="22"/>
        </w:rPr>
        <w:t xml:space="preserve">w zakresie szczegółowo określonym </w:t>
      </w:r>
      <w:r w:rsidR="003E0C6B">
        <w:rPr>
          <w:rFonts w:ascii="Encode Sans Compressed" w:hAnsi="Encode Sans Compressed"/>
          <w:sz w:val="22"/>
          <w:szCs w:val="22"/>
        </w:rPr>
        <w:br/>
      </w:r>
      <w:r w:rsidRPr="00B47284">
        <w:rPr>
          <w:rFonts w:ascii="Encode Sans Compressed" w:hAnsi="Encode Sans Compressed"/>
          <w:sz w:val="22"/>
          <w:szCs w:val="22"/>
        </w:rPr>
        <w:t xml:space="preserve">w Specyfikacji Warunków Zamówienia obejmującej: dokumentację projektową, Specyfikacje Techniczne </w:t>
      </w:r>
      <w:r w:rsidR="003E0C6B">
        <w:rPr>
          <w:rFonts w:ascii="Encode Sans Compressed" w:hAnsi="Encode Sans Compressed"/>
          <w:sz w:val="22"/>
          <w:szCs w:val="22"/>
        </w:rPr>
        <w:br/>
      </w:r>
      <w:r w:rsidRPr="00B47284">
        <w:rPr>
          <w:rFonts w:ascii="Encode Sans Compressed" w:hAnsi="Encode Sans Compressed"/>
          <w:sz w:val="22"/>
          <w:szCs w:val="22"/>
        </w:rPr>
        <w:t xml:space="preserve">D-M.-00.00.00 (ST Wymagania Ogólne), Specyfikacje Techniczne (ST) </w:t>
      </w:r>
      <w:r w:rsidR="0065037A">
        <w:rPr>
          <w:rFonts w:ascii="Encode Sans Compressed" w:hAnsi="Encode Sans Compressed"/>
          <w:sz w:val="22"/>
          <w:szCs w:val="22"/>
          <w:lang w:val="pl-PL"/>
        </w:rPr>
        <w:t xml:space="preserve">oraz </w:t>
      </w:r>
      <w:r w:rsidR="0065037A">
        <w:rPr>
          <w:rFonts w:ascii="Encode Sans Compressed" w:hAnsi="Encode Sans Compressed"/>
          <w:sz w:val="22"/>
          <w:szCs w:val="22"/>
        </w:rPr>
        <w:t xml:space="preserve">Ofercie Wykonawcy </w:t>
      </w:r>
      <w:r w:rsidRPr="00B47284">
        <w:rPr>
          <w:rFonts w:ascii="Encode Sans Compressed" w:hAnsi="Encode Sans Compressed"/>
          <w:sz w:val="22"/>
          <w:szCs w:val="22"/>
        </w:rPr>
        <w:t xml:space="preserve">– zwanym dalej </w:t>
      </w:r>
      <w:r w:rsidRPr="00B47284">
        <w:rPr>
          <w:rFonts w:ascii="Encode Sans Compressed" w:hAnsi="Encode Sans Compressed"/>
          <w:b/>
          <w:sz w:val="22"/>
          <w:szCs w:val="22"/>
        </w:rPr>
        <w:t>Przedmiotem Umowy</w:t>
      </w:r>
      <w:r w:rsidRPr="00B47284">
        <w:rPr>
          <w:rFonts w:ascii="Encode Sans Compressed" w:hAnsi="Encode Sans Compressed"/>
          <w:sz w:val="22"/>
          <w:szCs w:val="22"/>
        </w:rPr>
        <w:t xml:space="preserve">. </w:t>
      </w:r>
    </w:p>
    <w:p w14:paraId="453BCE96" w14:textId="77777777" w:rsidR="004E135F" w:rsidRPr="00B47284" w:rsidRDefault="004E135F" w:rsidP="00C62BC8">
      <w:pPr>
        <w:pStyle w:val="Tekstpodstawowy"/>
        <w:numPr>
          <w:ilvl w:val="0"/>
          <w:numId w:val="48"/>
        </w:numPr>
        <w:suppressAutoHyphens w:val="0"/>
        <w:spacing w:line="24" w:lineRule="atLeast"/>
        <w:jc w:val="both"/>
        <w:rPr>
          <w:rFonts w:ascii="Encode Sans Compressed" w:hAnsi="Encode Sans Compressed"/>
          <w:b/>
          <w:sz w:val="22"/>
          <w:szCs w:val="22"/>
        </w:rPr>
      </w:pPr>
      <w:r w:rsidRPr="00B47284">
        <w:rPr>
          <w:rFonts w:ascii="Encode Sans Compressed" w:hAnsi="Encode Sans Compressed"/>
          <w:sz w:val="22"/>
          <w:szCs w:val="22"/>
        </w:rPr>
        <w:t xml:space="preserve">Przedmiot Umowy zostanie zrealizowany zgodnie z zasadami wiedzy technicznej i obowiązującymi </w:t>
      </w:r>
      <w:r w:rsidRPr="00B47284">
        <w:rPr>
          <w:rFonts w:ascii="Encode Sans Compressed" w:hAnsi="Encode Sans Compressed"/>
          <w:sz w:val="22"/>
          <w:szCs w:val="22"/>
        </w:rPr>
        <w:br/>
        <w:t xml:space="preserve">w Polsce przepisami prawa i normami jakości. </w:t>
      </w:r>
    </w:p>
    <w:p w14:paraId="227137AC" w14:textId="77777777" w:rsidR="004E135F" w:rsidRPr="00B47284" w:rsidRDefault="004E135F" w:rsidP="00C62BC8">
      <w:pPr>
        <w:pStyle w:val="Tekstpodstawowy"/>
        <w:numPr>
          <w:ilvl w:val="0"/>
          <w:numId w:val="48"/>
        </w:numPr>
        <w:suppressAutoHyphens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 xml:space="preserve">Wykonawca zobowiązuje się wykonać wszelkie roboty budowlane, które okażą się niezbędne do zrealizowania Przedmiotu Umowy. </w:t>
      </w:r>
    </w:p>
    <w:p w14:paraId="6C717987" w14:textId="4932ED8F" w:rsidR="004E135F" w:rsidRPr="002B52B7" w:rsidRDefault="004E135F" w:rsidP="00C62BC8">
      <w:pPr>
        <w:pStyle w:val="Akapitzlist"/>
        <w:numPr>
          <w:ilvl w:val="0"/>
          <w:numId w:val="48"/>
        </w:numPr>
        <w:tabs>
          <w:tab w:val="left" w:pos="426"/>
        </w:tabs>
        <w:suppressAutoHyphens w:val="0"/>
        <w:spacing w:line="24" w:lineRule="atLeast"/>
        <w:ind w:right="51"/>
        <w:contextualSpacing/>
        <w:jc w:val="both"/>
        <w:rPr>
          <w:rFonts w:ascii="Encode Sans Compressed" w:hAnsi="Encode Sans Compressed"/>
          <w:sz w:val="22"/>
          <w:szCs w:val="22"/>
        </w:rPr>
      </w:pPr>
      <w:r w:rsidRPr="00B47284">
        <w:rPr>
          <w:rFonts w:ascii="Encode Sans Compressed" w:hAnsi="Encode Sans Compressed"/>
          <w:sz w:val="22"/>
          <w:szCs w:val="22"/>
        </w:rPr>
        <w:t xml:space="preserve">Wykonawca zobowiązuje się wykonać roboty budowlane, które nie zostały wyszczególnione </w:t>
      </w:r>
      <w:r w:rsidRPr="00B47284">
        <w:rPr>
          <w:rFonts w:ascii="Encode Sans Compressed" w:hAnsi="Encode Sans Compressed"/>
          <w:sz w:val="22"/>
          <w:szCs w:val="22"/>
        </w:rPr>
        <w:br/>
        <w:t xml:space="preserve">w przedmiarze robót, a są konieczne do realizacji Przedmiotu Umowy zgodnie z </w:t>
      </w:r>
      <w:r w:rsidR="001721EE" w:rsidRPr="002B52B7">
        <w:rPr>
          <w:rFonts w:ascii="Encode Sans Compressed" w:hAnsi="Encode Sans Compressed"/>
          <w:sz w:val="22"/>
          <w:szCs w:val="22"/>
          <w:lang w:val="pl-PL"/>
        </w:rPr>
        <w:t xml:space="preserve">dokumentacją projektową </w:t>
      </w:r>
      <w:r w:rsidRPr="002B52B7">
        <w:rPr>
          <w:rFonts w:ascii="Encode Sans Compressed" w:hAnsi="Encode Sans Compressed"/>
          <w:sz w:val="22"/>
          <w:szCs w:val="22"/>
        </w:rPr>
        <w:t xml:space="preserve">i nie wymagają zawarcia odrębnej umowy. </w:t>
      </w:r>
    </w:p>
    <w:p w14:paraId="58502B26" w14:textId="5716444A" w:rsidR="004E135F" w:rsidRPr="00B47284" w:rsidRDefault="004E135F" w:rsidP="00C62BC8">
      <w:pPr>
        <w:pStyle w:val="Akapitzlist"/>
        <w:numPr>
          <w:ilvl w:val="0"/>
          <w:numId w:val="48"/>
        </w:numPr>
        <w:tabs>
          <w:tab w:val="left" w:pos="426"/>
        </w:tabs>
        <w:suppressAutoHyphens w:val="0"/>
        <w:spacing w:line="24" w:lineRule="atLeast"/>
        <w:ind w:right="51"/>
        <w:contextualSpacing/>
        <w:jc w:val="both"/>
        <w:rPr>
          <w:rFonts w:ascii="Encode Sans Compressed" w:hAnsi="Encode Sans Compressed"/>
          <w:sz w:val="22"/>
          <w:szCs w:val="22"/>
        </w:rPr>
      </w:pPr>
      <w:r w:rsidRPr="00B47284">
        <w:rPr>
          <w:rFonts w:ascii="Encode Sans Compressed" w:hAnsi="Encode Sans Compressed"/>
          <w:sz w:val="22"/>
          <w:szCs w:val="22"/>
        </w:rPr>
        <w:t xml:space="preserve">Jeżeli wykonanie robót, o których mowa w ust. 3 i 4 </w:t>
      </w:r>
      <w:r w:rsidRPr="00320AA2">
        <w:rPr>
          <w:rFonts w:ascii="Encode Sans Compressed" w:hAnsi="Encode Sans Compressed"/>
          <w:sz w:val="22"/>
          <w:szCs w:val="22"/>
        </w:rPr>
        <w:t>będzie prowadziło do zwiększenia wynagrodzenia</w:t>
      </w:r>
      <w:r w:rsidRPr="00B47284">
        <w:rPr>
          <w:rFonts w:ascii="Encode Sans Compressed" w:hAnsi="Encode Sans Compressed"/>
          <w:sz w:val="22"/>
          <w:szCs w:val="22"/>
        </w:rPr>
        <w:t xml:space="preserve"> Wykonawcy, wykonanie tych robót musi być poprzedzone zmianą Umowy. Wynagrodzenie z tytułu realizacji rob</w:t>
      </w:r>
      <w:r w:rsidR="00A07B30">
        <w:rPr>
          <w:rFonts w:ascii="Encode Sans Compressed" w:hAnsi="Encode Sans Compressed"/>
          <w:sz w:val="22"/>
          <w:szCs w:val="22"/>
        </w:rPr>
        <w:t xml:space="preserve">ót będzie ustalone zgodnie z § </w:t>
      </w:r>
      <w:r w:rsidR="00320AA2">
        <w:rPr>
          <w:rFonts w:ascii="Encode Sans Compressed" w:hAnsi="Encode Sans Compressed"/>
          <w:sz w:val="22"/>
          <w:szCs w:val="22"/>
          <w:lang w:val="pl-PL"/>
        </w:rPr>
        <w:t>7</w:t>
      </w:r>
      <w:r w:rsidRPr="00B47284">
        <w:rPr>
          <w:rFonts w:ascii="Encode Sans Compressed" w:hAnsi="Encode Sans Compressed"/>
          <w:sz w:val="22"/>
          <w:szCs w:val="22"/>
        </w:rPr>
        <w:t xml:space="preserve"> Umowy.</w:t>
      </w:r>
    </w:p>
    <w:p w14:paraId="16943B6E" w14:textId="00163072" w:rsidR="004E135F" w:rsidRPr="00B47284" w:rsidRDefault="004E135F" w:rsidP="00C62BC8">
      <w:pPr>
        <w:pStyle w:val="Akapitzlist"/>
        <w:numPr>
          <w:ilvl w:val="0"/>
          <w:numId w:val="48"/>
        </w:numPr>
        <w:tabs>
          <w:tab w:val="left" w:pos="426"/>
        </w:tabs>
        <w:suppressAutoHyphens w:val="0"/>
        <w:spacing w:line="24" w:lineRule="atLeast"/>
        <w:ind w:right="51"/>
        <w:contextualSpacing/>
        <w:jc w:val="both"/>
        <w:rPr>
          <w:rFonts w:ascii="Encode Sans Compressed" w:hAnsi="Encode Sans Compressed"/>
          <w:sz w:val="22"/>
          <w:szCs w:val="22"/>
        </w:rPr>
      </w:pPr>
      <w:r w:rsidRPr="00B47284">
        <w:rPr>
          <w:rFonts w:ascii="Encode Sans Compressed" w:hAnsi="Encode Sans Compressed"/>
          <w:sz w:val="22"/>
          <w:szCs w:val="22"/>
        </w:rPr>
        <w:t>Roboty budowlane nieob</w:t>
      </w:r>
      <w:r w:rsidR="00A07B30">
        <w:rPr>
          <w:rFonts w:ascii="Encode Sans Compressed" w:hAnsi="Encode Sans Compressed"/>
          <w:sz w:val="22"/>
          <w:szCs w:val="22"/>
        </w:rPr>
        <w:t>jęte niniejszą Umową, nieujęte</w:t>
      </w:r>
      <w:r w:rsidRPr="00B47284">
        <w:rPr>
          <w:rFonts w:ascii="Encode Sans Compressed" w:hAnsi="Encode Sans Compressed"/>
          <w:sz w:val="22"/>
          <w:szCs w:val="22"/>
        </w:rPr>
        <w:t xml:space="preserve"> </w:t>
      </w:r>
      <w:r w:rsidR="001721EE" w:rsidRPr="002B52B7">
        <w:rPr>
          <w:rFonts w:ascii="Encode Sans Compressed" w:hAnsi="Encode Sans Compressed"/>
          <w:sz w:val="22"/>
          <w:szCs w:val="22"/>
          <w:lang w:val="pl-PL"/>
        </w:rPr>
        <w:t>dokumentacją projektową</w:t>
      </w:r>
      <w:r w:rsidRPr="002B52B7">
        <w:rPr>
          <w:rFonts w:ascii="Encode Sans Compressed" w:hAnsi="Encode Sans Compressed"/>
          <w:sz w:val="22"/>
          <w:szCs w:val="22"/>
        </w:rPr>
        <w:t>, które nie były możliwe do przewidzenia w chwili w</w:t>
      </w:r>
      <w:r w:rsidRPr="00B47284">
        <w:rPr>
          <w:rFonts w:ascii="Encode Sans Compressed" w:hAnsi="Encode Sans Compressed"/>
          <w:sz w:val="22"/>
          <w:szCs w:val="22"/>
        </w:rPr>
        <w:t>szczęcia postępowania o udzielenie zamówienia publicznego stanowią rob</w:t>
      </w:r>
      <w:r w:rsidR="00380C8A">
        <w:rPr>
          <w:rFonts w:ascii="Encode Sans Compressed" w:hAnsi="Encode Sans Compressed"/>
          <w:sz w:val="22"/>
          <w:szCs w:val="22"/>
        </w:rPr>
        <w:t>oty dodatkowe w rozumieniu art.</w:t>
      </w:r>
      <w:r w:rsidR="00380C8A">
        <w:rPr>
          <w:rFonts w:ascii="Encode Sans Compressed" w:hAnsi="Encode Sans Compressed"/>
          <w:sz w:val="22"/>
          <w:szCs w:val="22"/>
          <w:lang w:val="pl-PL"/>
        </w:rPr>
        <w:t xml:space="preserve"> 455 ust. 1 pkt 3)</w:t>
      </w:r>
      <w:r w:rsidRPr="00B47284">
        <w:rPr>
          <w:rFonts w:ascii="Encode Sans Compressed" w:hAnsi="Encode Sans Compressed"/>
          <w:sz w:val="22"/>
          <w:szCs w:val="22"/>
        </w:rPr>
        <w:t xml:space="preserve"> Pzp.</w:t>
      </w:r>
    </w:p>
    <w:p w14:paraId="4FB8B0A5" w14:textId="77777777" w:rsidR="004E135F" w:rsidRPr="00B47284" w:rsidRDefault="004E135F" w:rsidP="004E135F">
      <w:pPr>
        <w:pStyle w:val="Tekstpodstawowy"/>
        <w:spacing w:line="24" w:lineRule="atLeast"/>
        <w:rPr>
          <w:rFonts w:ascii="Encode Sans Compressed" w:hAnsi="Encode Sans Compressed"/>
          <w:sz w:val="22"/>
          <w:szCs w:val="22"/>
        </w:rPr>
      </w:pPr>
    </w:p>
    <w:p w14:paraId="7B5D80EE" w14:textId="77777777" w:rsidR="004E135F" w:rsidRPr="00B47284" w:rsidRDefault="004E135F" w:rsidP="004E135F">
      <w:pPr>
        <w:pStyle w:val="Tekstpodstawowy"/>
        <w:spacing w:line="24" w:lineRule="atLeast"/>
        <w:jc w:val="center"/>
        <w:rPr>
          <w:rFonts w:ascii="Encode Sans Compressed" w:hAnsi="Encode Sans Compressed"/>
          <w:sz w:val="22"/>
          <w:szCs w:val="22"/>
        </w:rPr>
      </w:pPr>
      <w:r w:rsidRPr="00B47284">
        <w:rPr>
          <w:rFonts w:ascii="Encode Sans Compressed" w:hAnsi="Encode Sans Compressed"/>
          <w:sz w:val="22"/>
          <w:szCs w:val="22"/>
        </w:rPr>
        <w:t>§ 2</w:t>
      </w:r>
    </w:p>
    <w:p w14:paraId="4D28263E" w14:textId="6E929873" w:rsidR="004E135F" w:rsidRPr="00B47284" w:rsidRDefault="00380C8A" w:rsidP="00C62BC8">
      <w:pPr>
        <w:pStyle w:val="Lista"/>
        <w:numPr>
          <w:ilvl w:val="0"/>
          <w:numId w:val="27"/>
        </w:numPr>
        <w:suppressAutoHyphens w:val="0"/>
        <w:spacing w:line="24" w:lineRule="atLeast"/>
        <w:ind w:left="426" w:hanging="426"/>
        <w:jc w:val="both"/>
        <w:rPr>
          <w:rFonts w:ascii="Encode Sans Compressed" w:hAnsi="Encode Sans Compressed"/>
          <w:sz w:val="22"/>
          <w:szCs w:val="22"/>
        </w:rPr>
      </w:pPr>
      <w:r w:rsidRPr="002B52B7">
        <w:rPr>
          <w:rFonts w:ascii="Encode Sans Compressed" w:hAnsi="Encode Sans Compressed"/>
          <w:sz w:val="22"/>
          <w:szCs w:val="22"/>
        </w:rPr>
        <w:t xml:space="preserve">Na mocy art. 455 ust. 1 pkt 1) Pzp </w:t>
      </w:r>
      <w:r w:rsidR="004E135F" w:rsidRPr="002B52B7">
        <w:rPr>
          <w:rFonts w:ascii="Encode Sans Compressed" w:hAnsi="Encode Sans Compressed"/>
          <w:sz w:val="22"/>
          <w:szCs w:val="22"/>
        </w:rPr>
        <w:t xml:space="preserve">Zamawiający ma prawo, jeżeli jest to niezbędne do zgodnej z Umową realizacji robót budowlanych, polecać </w:t>
      </w:r>
      <w:r w:rsidR="004E135F" w:rsidRPr="00B47284">
        <w:rPr>
          <w:rFonts w:ascii="Encode Sans Compressed" w:hAnsi="Encode Sans Compressed"/>
          <w:sz w:val="22"/>
          <w:szCs w:val="22"/>
        </w:rPr>
        <w:t>dokonywanie takich zmian ich jakości i ilości, jakie będą niezbędne dla wykonania Przedmiotu Umowy,  a Wykonawca powinien wykonać każde z poniższych poleceń:</w:t>
      </w:r>
    </w:p>
    <w:p w14:paraId="184FF510" w14:textId="77777777" w:rsidR="004E135F" w:rsidRPr="00B47284" w:rsidRDefault="004E135F" w:rsidP="00C62BC8">
      <w:pPr>
        <w:pStyle w:val="Lista2"/>
        <w:numPr>
          <w:ilvl w:val="0"/>
          <w:numId w:val="28"/>
        </w:numPr>
        <w:tabs>
          <w:tab w:val="clear" w:pos="432"/>
          <w:tab w:val="num" w:pos="709"/>
        </w:tabs>
        <w:suppressAutoHyphens w:val="0"/>
        <w:spacing w:line="24" w:lineRule="atLeast"/>
        <w:ind w:left="709" w:hanging="283"/>
        <w:contextualSpacing w:val="0"/>
        <w:jc w:val="both"/>
        <w:rPr>
          <w:rFonts w:ascii="Encode Sans Compressed" w:hAnsi="Encode Sans Compressed"/>
          <w:sz w:val="22"/>
          <w:szCs w:val="22"/>
        </w:rPr>
      </w:pPr>
      <w:r w:rsidRPr="00B47284">
        <w:rPr>
          <w:rFonts w:ascii="Encode Sans Compressed" w:hAnsi="Encode Sans Compressed"/>
          <w:sz w:val="22"/>
          <w:szCs w:val="22"/>
        </w:rPr>
        <w:t>zwiększyć lub zmniejszyć ilość robót objętych kosztorysem ofertowym,</w:t>
      </w:r>
    </w:p>
    <w:p w14:paraId="4E7926CD" w14:textId="77777777" w:rsidR="004E135F" w:rsidRPr="00B47284" w:rsidRDefault="004E135F" w:rsidP="00C62BC8">
      <w:pPr>
        <w:pStyle w:val="Lista2"/>
        <w:numPr>
          <w:ilvl w:val="0"/>
          <w:numId w:val="28"/>
        </w:numPr>
        <w:tabs>
          <w:tab w:val="clear" w:pos="432"/>
          <w:tab w:val="num" w:pos="709"/>
        </w:tabs>
        <w:suppressAutoHyphens w:val="0"/>
        <w:spacing w:line="24" w:lineRule="atLeast"/>
        <w:ind w:left="709" w:hanging="283"/>
        <w:contextualSpacing w:val="0"/>
        <w:jc w:val="both"/>
        <w:rPr>
          <w:rFonts w:ascii="Encode Sans Compressed" w:hAnsi="Encode Sans Compressed"/>
          <w:sz w:val="22"/>
          <w:szCs w:val="22"/>
        </w:rPr>
      </w:pPr>
      <w:r w:rsidRPr="00B47284">
        <w:rPr>
          <w:rFonts w:ascii="Encode Sans Compressed" w:hAnsi="Encode Sans Compressed"/>
          <w:sz w:val="22"/>
          <w:szCs w:val="22"/>
        </w:rPr>
        <w:t>pominąć część robót,</w:t>
      </w:r>
    </w:p>
    <w:p w14:paraId="18D264F6" w14:textId="77777777" w:rsidR="004E135F" w:rsidRPr="00B47284" w:rsidRDefault="004E135F" w:rsidP="00C62BC8">
      <w:pPr>
        <w:pStyle w:val="Lista2"/>
        <w:numPr>
          <w:ilvl w:val="0"/>
          <w:numId w:val="28"/>
        </w:numPr>
        <w:tabs>
          <w:tab w:val="clear" w:pos="432"/>
          <w:tab w:val="num" w:pos="709"/>
        </w:tabs>
        <w:suppressAutoHyphens w:val="0"/>
        <w:spacing w:line="24" w:lineRule="atLeast"/>
        <w:ind w:left="709" w:hanging="283"/>
        <w:contextualSpacing w:val="0"/>
        <w:jc w:val="both"/>
        <w:rPr>
          <w:rFonts w:ascii="Encode Sans Compressed" w:hAnsi="Encode Sans Compressed"/>
          <w:sz w:val="22"/>
          <w:szCs w:val="22"/>
        </w:rPr>
      </w:pPr>
      <w:r w:rsidRPr="00B47284">
        <w:rPr>
          <w:rFonts w:ascii="Encode Sans Compressed" w:hAnsi="Encode Sans Compressed"/>
          <w:sz w:val="22"/>
          <w:szCs w:val="22"/>
        </w:rPr>
        <w:t>wykonać roboty nie objęte kosztorysem ofertowym a ujęte w dokumentacji projektowej lub takie, które są niezbędne do wykonania Umowy w zakresie określonym w projekcie budowlanym,</w:t>
      </w:r>
    </w:p>
    <w:p w14:paraId="5A77E6B7" w14:textId="5EF002C1" w:rsidR="004E135F" w:rsidRPr="00B47284" w:rsidRDefault="004E135F" w:rsidP="00C62BC8">
      <w:pPr>
        <w:pStyle w:val="Lista2"/>
        <w:numPr>
          <w:ilvl w:val="0"/>
          <w:numId w:val="28"/>
        </w:numPr>
        <w:tabs>
          <w:tab w:val="clear" w:pos="432"/>
          <w:tab w:val="num" w:pos="709"/>
        </w:tabs>
        <w:suppressAutoHyphens w:val="0"/>
        <w:spacing w:line="24" w:lineRule="atLeast"/>
        <w:ind w:left="709" w:hanging="283"/>
        <w:contextualSpacing w:val="0"/>
        <w:jc w:val="both"/>
        <w:rPr>
          <w:rFonts w:ascii="Encode Sans Compressed" w:hAnsi="Encode Sans Compressed"/>
          <w:sz w:val="22"/>
          <w:szCs w:val="22"/>
        </w:rPr>
      </w:pPr>
      <w:r w:rsidRPr="00B47284">
        <w:rPr>
          <w:rFonts w:ascii="Encode Sans Compressed" w:hAnsi="Encode Sans Compressed"/>
          <w:sz w:val="22"/>
          <w:szCs w:val="22"/>
        </w:rPr>
        <w:t xml:space="preserve">wykonać rozwiązania zamienne w stosunku do przedstawionych w </w:t>
      </w:r>
      <w:r w:rsidR="00320AA2">
        <w:rPr>
          <w:rFonts w:ascii="Encode Sans Compressed" w:hAnsi="Encode Sans Compressed"/>
          <w:sz w:val="22"/>
          <w:szCs w:val="22"/>
        </w:rPr>
        <w:t>ST lub opisach Przedmiotu Umowy.</w:t>
      </w:r>
    </w:p>
    <w:p w14:paraId="0CDFD3A8" w14:textId="61B2F7CA" w:rsidR="00D5340F" w:rsidRPr="00D5340F" w:rsidRDefault="004E135F" w:rsidP="00C62BC8">
      <w:pPr>
        <w:pStyle w:val="Lista"/>
        <w:numPr>
          <w:ilvl w:val="0"/>
          <w:numId w:val="27"/>
        </w:numPr>
        <w:suppressAutoHyphens w:val="0"/>
        <w:spacing w:line="24" w:lineRule="atLeast"/>
        <w:ind w:left="426" w:hanging="426"/>
        <w:jc w:val="both"/>
        <w:rPr>
          <w:rFonts w:ascii="Encode Sans Compressed" w:hAnsi="Encode Sans Compressed"/>
          <w:color w:val="C00000"/>
          <w:sz w:val="22"/>
          <w:szCs w:val="22"/>
        </w:rPr>
      </w:pPr>
      <w:r w:rsidRPr="00B47284">
        <w:rPr>
          <w:rFonts w:ascii="Encode Sans Compressed" w:hAnsi="Encode Sans Compressed"/>
          <w:sz w:val="22"/>
          <w:szCs w:val="22"/>
        </w:rPr>
        <w:t xml:space="preserve">Wprowadzone przez Zamawiającego zmiany nie unieważniają w jakiejkolwiek mierze Umowy, ale skutki tych zmian stanowią podstawę do zmiany - na wniosek Wykonawcy - wynagrodzenia zgodnie </w:t>
      </w:r>
      <w:r w:rsidR="00320AA2">
        <w:rPr>
          <w:rFonts w:ascii="Encode Sans Compressed" w:hAnsi="Encode Sans Compressed"/>
          <w:sz w:val="22"/>
          <w:szCs w:val="22"/>
        </w:rPr>
        <w:br/>
        <w:t>z postanowieniami § 7</w:t>
      </w:r>
      <w:r w:rsidRPr="00B47284">
        <w:rPr>
          <w:rFonts w:ascii="Encode Sans Compressed" w:hAnsi="Encode Sans Compressed"/>
          <w:sz w:val="22"/>
          <w:szCs w:val="22"/>
        </w:rPr>
        <w:t xml:space="preserve"> Umowy.</w:t>
      </w:r>
    </w:p>
    <w:p w14:paraId="1BF309BD" w14:textId="78DBF99F" w:rsidR="004E135F" w:rsidRPr="002B52B7" w:rsidRDefault="00D5340F" w:rsidP="00C62BC8">
      <w:pPr>
        <w:pStyle w:val="Lista"/>
        <w:numPr>
          <w:ilvl w:val="0"/>
          <w:numId w:val="27"/>
        </w:numPr>
        <w:suppressAutoHyphens w:val="0"/>
        <w:spacing w:line="24" w:lineRule="atLeast"/>
        <w:ind w:left="426" w:hanging="426"/>
        <w:jc w:val="both"/>
        <w:rPr>
          <w:rFonts w:ascii="Encode Sans Compressed" w:hAnsi="Encode Sans Compressed"/>
          <w:strike/>
          <w:sz w:val="22"/>
          <w:szCs w:val="22"/>
        </w:rPr>
      </w:pPr>
      <w:r w:rsidRPr="002B52B7">
        <w:rPr>
          <w:rFonts w:ascii="Encode Sans Compressed" w:hAnsi="Encode Sans Compressed"/>
          <w:sz w:val="22"/>
          <w:szCs w:val="22"/>
        </w:rPr>
        <w:t xml:space="preserve">Ograniczenie wartości zamówienia nie przekroczy 15 % wynagrodzenia umownego brutto, o którym mowa w § 5 Umowy </w:t>
      </w:r>
      <w:r w:rsidR="002B52B7" w:rsidRPr="002B52B7">
        <w:rPr>
          <w:rFonts w:ascii="Encode Sans Compressed" w:hAnsi="Encode Sans Compressed"/>
          <w:sz w:val="22"/>
          <w:szCs w:val="22"/>
        </w:rPr>
        <w:t>.</w:t>
      </w:r>
    </w:p>
    <w:p w14:paraId="55C948E3" w14:textId="77777777" w:rsidR="004E135F" w:rsidRPr="00B47284" w:rsidRDefault="004E135F" w:rsidP="00C62BC8">
      <w:pPr>
        <w:pStyle w:val="Lista"/>
        <w:numPr>
          <w:ilvl w:val="0"/>
          <w:numId w:val="27"/>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Wykonawca nie wprowadzi żadnych zmian jakości i ilości robót bez pisemnego polecenia Zamawiającego.</w:t>
      </w:r>
    </w:p>
    <w:p w14:paraId="25FE1345" w14:textId="09EB8C58" w:rsidR="004E135F" w:rsidRPr="00B47284" w:rsidRDefault="004E135F" w:rsidP="00C62BC8">
      <w:pPr>
        <w:pStyle w:val="Lista"/>
        <w:numPr>
          <w:ilvl w:val="0"/>
          <w:numId w:val="27"/>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Wykonanie innych robót niż wymienione w kosztorysie ofertowym (zwanym dalej </w:t>
      </w:r>
      <w:r w:rsidRPr="00B47284">
        <w:rPr>
          <w:rFonts w:ascii="Encode Sans Compressed" w:hAnsi="Encode Sans Compressed"/>
          <w:b/>
          <w:sz w:val="22"/>
          <w:szCs w:val="22"/>
        </w:rPr>
        <w:t>TER</w:t>
      </w:r>
      <w:r w:rsidRPr="00B47284">
        <w:rPr>
          <w:rFonts w:ascii="Encode Sans Compressed" w:hAnsi="Encode Sans Compressed"/>
          <w:sz w:val="22"/>
          <w:szCs w:val="22"/>
        </w:rPr>
        <w:t>) lub zmiana ilości robót w stosunku do TER wymaga sporządzenia przez Wykonawcę protokołu konieczności zawierającego opis robót, uzasadnienie ich wykonania lub zaniechania, wyliczenie warto</w:t>
      </w:r>
      <w:r w:rsidR="00320AA2">
        <w:rPr>
          <w:rFonts w:ascii="Encode Sans Compressed" w:hAnsi="Encode Sans Compressed"/>
          <w:sz w:val="22"/>
          <w:szCs w:val="22"/>
        </w:rPr>
        <w:t>ści robót w oparciu o zapisy § 7</w:t>
      </w:r>
      <w:r w:rsidRPr="00B47284">
        <w:rPr>
          <w:rFonts w:ascii="Encode Sans Compressed" w:hAnsi="Encode Sans Compressed"/>
          <w:sz w:val="22"/>
          <w:szCs w:val="22"/>
        </w:rPr>
        <w:t xml:space="preserve"> Umowy.</w:t>
      </w:r>
    </w:p>
    <w:p w14:paraId="1F35F9A3" w14:textId="06A40734" w:rsidR="004E135F" w:rsidRPr="00B47284" w:rsidRDefault="004E135F" w:rsidP="00C62BC8">
      <w:pPr>
        <w:pStyle w:val="Lista"/>
        <w:numPr>
          <w:ilvl w:val="0"/>
          <w:numId w:val="27"/>
        </w:numPr>
        <w:suppressAutoHyphens w:val="0"/>
        <w:spacing w:line="24" w:lineRule="atLeast"/>
        <w:ind w:left="426" w:hanging="426"/>
        <w:jc w:val="both"/>
        <w:rPr>
          <w:rFonts w:ascii="Encode Sans Compressed" w:hAnsi="Encode Sans Compressed"/>
          <w:strike/>
          <w:sz w:val="22"/>
          <w:szCs w:val="22"/>
        </w:rPr>
      </w:pPr>
      <w:r w:rsidRPr="00B47284">
        <w:rPr>
          <w:rFonts w:ascii="Encode Sans Compressed" w:hAnsi="Encode Sans Compressed"/>
          <w:sz w:val="22"/>
          <w:szCs w:val="22"/>
        </w:rPr>
        <w:t xml:space="preserve">Wykonawca może przystąpić do wykonania robót o których mowa w ust. </w:t>
      </w:r>
      <w:r w:rsidR="003F2058">
        <w:rPr>
          <w:rFonts w:ascii="Encode Sans Compressed" w:hAnsi="Encode Sans Compressed"/>
          <w:sz w:val="22"/>
          <w:szCs w:val="22"/>
        </w:rPr>
        <w:t>5</w:t>
      </w:r>
      <w:r w:rsidRPr="00B47284">
        <w:rPr>
          <w:rFonts w:ascii="Encode Sans Compressed" w:hAnsi="Encode Sans Compressed"/>
          <w:sz w:val="22"/>
          <w:szCs w:val="22"/>
        </w:rPr>
        <w:t xml:space="preserve"> wyłącznie po zatwierdzeniu protokołu konieczności przez Dyrektora lub Zastępcę Dyrektora Zamawiającego. W przypadku gdy Wykonawca wykona wyżej wymienione roboty bez zgody Zamawiającego, nie otrzyma za nie wynagrodzenia. </w:t>
      </w:r>
    </w:p>
    <w:p w14:paraId="74B6A533" w14:textId="77777777" w:rsidR="004E135F" w:rsidRPr="00B47284" w:rsidRDefault="004E135F" w:rsidP="00C62BC8">
      <w:pPr>
        <w:pStyle w:val="Lista"/>
        <w:numPr>
          <w:ilvl w:val="0"/>
          <w:numId w:val="27"/>
        </w:numPr>
        <w:suppressAutoHyphens w:val="0"/>
        <w:spacing w:line="24" w:lineRule="atLeast"/>
        <w:ind w:left="426" w:hanging="426"/>
        <w:jc w:val="both"/>
        <w:rPr>
          <w:rFonts w:ascii="Encode Sans Compressed" w:hAnsi="Encode Sans Compressed"/>
          <w:strike/>
          <w:sz w:val="22"/>
          <w:szCs w:val="22"/>
        </w:rPr>
      </w:pPr>
      <w:r w:rsidRPr="00B47284">
        <w:rPr>
          <w:rFonts w:ascii="Encode Sans Compressed" w:hAnsi="Encode Sans Compressed"/>
          <w:sz w:val="22"/>
          <w:szCs w:val="22"/>
        </w:rPr>
        <w:t xml:space="preserve">Brak akceptacji przez Wykonawcę poleceń Zamawiającego, o których mowa w ust. 1 oraz 4 nie zwalania Wykonawcy z obowiązku ich realizacji. </w:t>
      </w:r>
    </w:p>
    <w:p w14:paraId="1DEC7E34" w14:textId="77777777" w:rsidR="004E135F" w:rsidRPr="00B47284" w:rsidRDefault="004E135F" w:rsidP="00C62BC8">
      <w:pPr>
        <w:pStyle w:val="Lista"/>
        <w:numPr>
          <w:ilvl w:val="0"/>
          <w:numId w:val="27"/>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lastRenderedPageBreak/>
        <w:t>Po zakończeniu robót Wykonawca zobowiązany jest sporządzić protokół poinwentaryzacyjny, uwzględniający obmiary powykonawcze i TER, zgodnie z ST Wymagania Ogólne.</w:t>
      </w:r>
    </w:p>
    <w:p w14:paraId="14B2614B" w14:textId="77777777" w:rsidR="004E135F" w:rsidRPr="00B47284" w:rsidRDefault="004E135F" w:rsidP="004E135F">
      <w:pPr>
        <w:pStyle w:val="Tekstpodstawowy"/>
        <w:spacing w:line="24" w:lineRule="atLeast"/>
        <w:rPr>
          <w:rFonts w:ascii="Encode Sans Compressed" w:hAnsi="Encode Sans Compressed"/>
          <w:i/>
          <w:sz w:val="22"/>
          <w:szCs w:val="22"/>
        </w:rPr>
      </w:pPr>
    </w:p>
    <w:p w14:paraId="1A4B29E7" w14:textId="77777777" w:rsidR="004E135F" w:rsidRPr="00B47284" w:rsidRDefault="004E135F" w:rsidP="004E135F">
      <w:pPr>
        <w:pStyle w:val="Tekstpodstawowy"/>
        <w:spacing w:line="24" w:lineRule="atLeast"/>
        <w:jc w:val="center"/>
        <w:rPr>
          <w:rFonts w:ascii="Encode Sans Compressed" w:hAnsi="Encode Sans Compressed"/>
          <w:sz w:val="22"/>
          <w:szCs w:val="22"/>
        </w:rPr>
      </w:pPr>
      <w:r w:rsidRPr="00B47284">
        <w:rPr>
          <w:rFonts w:ascii="Encode Sans Compressed" w:hAnsi="Encode Sans Compressed"/>
          <w:sz w:val="22"/>
          <w:szCs w:val="22"/>
        </w:rPr>
        <w:t>§3</w:t>
      </w:r>
    </w:p>
    <w:p w14:paraId="50934A79" w14:textId="7F70F195" w:rsidR="004E135F" w:rsidRPr="00B47284" w:rsidRDefault="004E135F" w:rsidP="00C62BC8">
      <w:pPr>
        <w:pStyle w:val="Lista"/>
        <w:numPr>
          <w:ilvl w:val="0"/>
          <w:numId w:val="23"/>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Przedmiot Umowy wykonany zostanie z materiałów </w:t>
      </w:r>
      <w:r w:rsidR="005018A7" w:rsidRPr="002B52B7">
        <w:rPr>
          <w:rFonts w:ascii="Encode Sans Compressed" w:hAnsi="Encode Sans Compressed"/>
          <w:sz w:val="22"/>
          <w:szCs w:val="22"/>
        </w:rPr>
        <w:t xml:space="preserve">zakupionych i </w:t>
      </w:r>
      <w:r w:rsidRPr="00B47284">
        <w:rPr>
          <w:rFonts w:ascii="Encode Sans Compressed" w:hAnsi="Encode Sans Compressed"/>
          <w:sz w:val="22"/>
          <w:szCs w:val="22"/>
        </w:rPr>
        <w:t>dostarczonych przez Wykonawcę.</w:t>
      </w:r>
    </w:p>
    <w:p w14:paraId="3D9CEFB4" w14:textId="752381DA" w:rsidR="004E135F" w:rsidRPr="00B47284" w:rsidRDefault="004E135F" w:rsidP="00C62BC8">
      <w:pPr>
        <w:pStyle w:val="Lista"/>
        <w:numPr>
          <w:ilvl w:val="0"/>
          <w:numId w:val="23"/>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Materiały, o których mowa w ust. 1, powinny odpowiadać, co do jakości wymaganiom określonym</w:t>
      </w:r>
      <w:r w:rsidR="005018A7">
        <w:rPr>
          <w:rFonts w:ascii="Encode Sans Compressed" w:hAnsi="Encode Sans Compressed"/>
          <w:sz w:val="22"/>
          <w:szCs w:val="22"/>
        </w:rPr>
        <w:t xml:space="preserve"> ustawą z dnia 16 kwietnia 2004</w:t>
      </w:r>
      <w:r w:rsidRPr="00B47284">
        <w:rPr>
          <w:rFonts w:ascii="Encode Sans Compressed" w:hAnsi="Encode Sans Compressed"/>
          <w:sz w:val="22"/>
          <w:szCs w:val="22"/>
        </w:rPr>
        <w:t xml:space="preserve">r. o wyrobach budowlanych oraz wymaganiom określonym w ST Wymagania Ogólne i ST. </w:t>
      </w:r>
    </w:p>
    <w:p w14:paraId="48A4ADDF" w14:textId="77777777" w:rsidR="004E135F" w:rsidRPr="00B47284" w:rsidRDefault="004E135F" w:rsidP="00C62BC8">
      <w:pPr>
        <w:pStyle w:val="Lista"/>
        <w:numPr>
          <w:ilvl w:val="0"/>
          <w:numId w:val="23"/>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Wykonawca będzie przeprowadzać na własny koszt pomiary i badania materiałów oraz robót zgodnie z zasadami kontroli jakości materiałów i robót określonymi w ST Wymagania Ogólne i w ST. </w:t>
      </w:r>
    </w:p>
    <w:p w14:paraId="70AF29E9" w14:textId="77777777" w:rsidR="004E135F" w:rsidRPr="00B47284" w:rsidRDefault="004E135F" w:rsidP="004E135F">
      <w:pPr>
        <w:spacing w:line="24" w:lineRule="atLeast"/>
        <w:jc w:val="both"/>
        <w:rPr>
          <w:rFonts w:ascii="Encode Sans Compressed" w:hAnsi="Encode Sans Compressed"/>
          <w:sz w:val="22"/>
          <w:szCs w:val="22"/>
        </w:rPr>
      </w:pPr>
    </w:p>
    <w:p w14:paraId="0AE7D10D" w14:textId="77777777" w:rsidR="004E135F" w:rsidRPr="00B47284" w:rsidRDefault="004E135F" w:rsidP="004E135F">
      <w:pPr>
        <w:spacing w:line="24" w:lineRule="atLeast"/>
        <w:jc w:val="center"/>
        <w:rPr>
          <w:rFonts w:ascii="Encode Sans Compressed" w:hAnsi="Encode Sans Compressed"/>
          <w:sz w:val="22"/>
          <w:szCs w:val="22"/>
        </w:rPr>
      </w:pPr>
      <w:r w:rsidRPr="00B47284">
        <w:rPr>
          <w:rFonts w:ascii="Encode Sans Compressed" w:hAnsi="Encode Sans Compressed"/>
          <w:sz w:val="22"/>
          <w:szCs w:val="22"/>
        </w:rPr>
        <w:t>§ 4</w:t>
      </w:r>
    </w:p>
    <w:p w14:paraId="04A37150" w14:textId="40E8FAA3" w:rsidR="004E135F" w:rsidRPr="00B22976" w:rsidRDefault="004E135F" w:rsidP="00C62BC8">
      <w:pPr>
        <w:numPr>
          <w:ilvl w:val="0"/>
          <w:numId w:val="24"/>
        </w:numPr>
        <w:suppressAutoHyphens w:val="0"/>
        <w:spacing w:line="24" w:lineRule="atLeast"/>
        <w:jc w:val="both"/>
        <w:rPr>
          <w:rFonts w:ascii="Encode Sans Compressed" w:hAnsi="Encode Sans Compressed"/>
          <w:iCs/>
          <w:sz w:val="22"/>
          <w:szCs w:val="22"/>
        </w:rPr>
      </w:pPr>
      <w:r w:rsidRPr="00B22976">
        <w:rPr>
          <w:rFonts w:ascii="Encode Sans Compressed" w:hAnsi="Encode Sans Compressed"/>
          <w:iCs/>
          <w:sz w:val="22"/>
          <w:szCs w:val="22"/>
        </w:rPr>
        <w:t>Termin zakończenia robót:</w:t>
      </w:r>
      <w:r w:rsidR="00320AA2">
        <w:rPr>
          <w:rFonts w:ascii="Encode Sans Compressed" w:hAnsi="Encode Sans Compressed"/>
          <w:iCs/>
        </w:rPr>
        <w:t xml:space="preserve"> </w:t>
      </w:r>
      <w:r w:rsidR="00A75F6F">
        <w:rPr>
          <w:rFonts w:ascii="Encode Sans Compressed" w:hAnsi="Encode Sans Compressed"/>
          <w:iCs/>
          <w:sz w:val="22"/>
          <w:szCs w:val="22"/>
        </w:rPr>
        <w:t>46</w:t>
      </w:r>
      <w:r w:rsidRPr="00320AA2">
        <w:rPr>
          <w:rFonts w:ascii="Encode Sans Compressed" w:hAnsi="Encode Sans Compressed"/>
          <w:iCs/>
          <w:sz w:val="22"/>
          <w:szCs w:val="22"/>
        </w:rPr>
        <w:t xml:space="preserve"> </w:t>
      </w:r>
      <w:r w:rsidR="00C62BC8">
        <w:rPr>
          <w:rFonts w:ascii="Encode Sans Compressed" w:hAnsi="Encode Sans Compressed"/>
          <w:sz w:val="22"/>
          <w:szCs w:val="22"/>
        </w:rPr>
        <w:t>dni od dnia podpisania Umowy.</w:t>
      </w:r>
    </w:p>
    <w:p w14:paraId="0D3ECDBA" w14:textId="6C2B9CCE" w:rsidR="004E135F" w:rsidRPr="00B22976" w:rsidRDefault="004E135F" w:rsidP="00C62BC8">
      <w:pPr>
        <w:numPr>
          <w:ilvl w:val="0"/>
          <w:numId w:val="24"/>
        </w:numPr>
        <w:suppressAutoHyphens w:val="0"/>
        <w:spacing w:line="24" w:lineRule="atLeast"/>
        <w:jc w:val="both"/>
        <w:rPr>
          <w:rFonts w:ascii="Encode Sans Compressed" w:hAnsi="Encode Sans Compressed"/>
          <w:iCs/>
          <w:sz w:val="22"/>
          <w:szCs w:val="22"/>
        </w:rPr>
      </w:pPr>
      <w:r w:rsidRPr="00B22976">
        <w:rPr>
          <w:rFonts w:ascii="Encode Sans Compressed" w:hAnsi="Encode Sans Compressed"/>
          <w:iCs/>
          <w:sz w:val="22"/>
          <w:szCs w:val="22"/>
        </w:rPr>
        <w:t xml:space="preserve">Termin ostatecznego odbioru robót: </w:t>
      </w:r>
      <w:r w:rsidR="00A75F6F">
        <w:rPr>
          <w:rFonts w:ascii="Encode Sans Compressed" w:hAnsi="Encode Sans Compressed"/>
          <w:iCs/>
          <w:sz w:val="22"/>
          <w:szCs w:val="22"/>
        </w:rPr>
        <w:t>5</w:t>
      </w:r>
      <w:r w:rsidR="00320AA2">
        <w:rPr>
          <w:rFonts w:ascii="Encode Sans Compressed" w:hAnsi="Encode Sans Compressed"/>
          <w:iCs/>
          <w:sz w:val="22"/>
          <w:szCs w:val="22"/>
        </w:rPr>
        <w:t>9</w:t>
      </w:r>
      <w:r w:rsidRPr="00B22976">
        <w:rPr>
          <w:rFonts w:ascii="Encode Sans Compressed" w:hAnsi="Encode Sans Compressed"/>
          <w:iCs/>
          <w:sz w:val="22"/>
          <w:szCs w:val="22"/>
        </w:rPr>
        <w:t xml:space="preserve"> </w:t>
      </w:r>
      <w:r w:rsidRPr="00B22976">
        <w:rPr>
          <w:rFonts w:ascii="Encode Sans Compressed" w:hAnsi="Encode Sans Compressed"/>
          <w:sz w:val="22"/>
          <w:szCs w:val="22"/>
        </w:rPr>
        <w:t>d</w:t>
      </w:r>
      <w:r w:rsidR="00C62BC8">
        <w:rPr>
          <w:rFonts w:ascii="Encode Sans Compressed" w:hAnsi="Encode Sans Compressed"/>
          <w:sz w:val="22"/>
          <w:szCs w:val="22"/>
        </w:rPr>
        <w:t>ni</w:t>
      </w:r>
      <w:r w:rsidR="00A14C74" w:rsidRPr="00A14C74">
        <w:rPr>
          <w:rFonts w:ascii="Encode Sans Compressed" w:hAnsi="Encode Sans Compressed"/>
          <w:sz w:val="22"/>
          <w:szCs w:val="22"/>
        </w:rPr>
        <w:t xml:space="preserve"> </w:t>
      </w:r>
      <w:r w:rsidR="00C62BC8">
        <w:rPr>
          <w:rFonts w:ascii="Encode Sans Compressed" w:hAnsi="Encode Sans Compressed"/>
          <w:sz w:val="22"/>
          <w:szCs w:val="22"/>
        </w:rPr>
        <w:t>od dnia podpisania Umowy.</w:t>
      </w:r>
    </w:p>
    <w:p w14:paraId="3565989C" w14:textId="00629A01" w:rsidR="004E135F" w:rsidRPr="00B47284" w:rsidRDefault="004E135F" w:rsidP="00C62BC8">
      <w:pPr>
        <w:numPr>
          <w:ilvl w:val="0"/>
          <w:numId w:val="24"/>
        </w:numPr>
        <w:suppressAutoHyphens w:val="0"/>
        <w:spacing w:line="24" w:lineRule="atLeast"/>
        <w:jc w:val="both"/>
        <w:rPr>
          <w:rFonts w:ascii="Encode Sans Compressed" w:hAnsi="Encode Sans Compressed"/>
          <w:iCs/>
          <w:sz w:val="22"/>
          <w:szCs w:val="22"/>
        </w:rPr>
      </w:pPr>
      <w:r w:rsidRPr="00B47284">
        <w:rPr>
          <w:rFonts w:ascii="Encode Sans Compressed" w:hAnsi="Encode Sans Compressed"/>
          <w:iCs/>
          <w:sz w:val="22"/>
          <w:szCs w:val="22"/>
        </w:rPr>
        <w:t xml:space="preserve">Wykonawca </w:t>
      </w:r>
      <w:r w:rsidRPr="002B52B7">
        <w:rPr>
          <w:rFonts w:ascii="Encode Sans Compressed" w:hAnsi="Encode Sans Compressed"/>
          <w:iCs/>
          <w:sz w:val="22"/>
          <w:szCs w:val="22"/>
        </w:rPr>
        <w:t xml:space="preserve">na </w:t>
      </w:r>
      <w:r w:rsidR="00CE4CD5">
        <w:rPr>
          <w:rFonts w:ascii="Encode Sans Compressed" w:hAnsi="Encode Sans Compressed"/>
          <w:iCs/>
          <w:sz w:val="22"/>
          <w:szCs w:val="22"/>
        </w:rPr>
        <w:t>7</w:t>
      </w:r>
      <w:r w:rsidRPr="002B52B7">
        <w:rPr>
          <w:rFonts w:ascii="Encode Sans Compressed" w:hAnsi="Encode Sans Compressed"/>
          <w:iCs/>
          <w:sz w:val="22"/>
          <w:szCs w:val="22"/>
        </w:rPr>
        <w:t xml:space="preserve"> </w:t>
      </w:r>
      <w:r w:rsidR="00A14C74" w:rsidRPr="002B52B7">
        <w:rPr>
          <w:rFonts w:ascii="Encode Sans Compressed" w:hAnsi="Encode Sans Compressed"/>
          <w:iCs/>
          <w:sz w:val="22"/>
          <w:szCs w:val="22"/>
        </w:rPr>
        <w:t xml:space="preserve">(słownie: </w:t>
      </w:r>
      <w:r w:rsidR="00320AA2">
        <w:rPr>
          <w:rFonts w:ascii="Encode Sans Compressed" w:hAnsi="Encode Sans Compressed"/>
          <w:iCs/>
          <w:sz w:val="22"/>
          <w:szCs w:val="22"/>
        </w:rPr>
        <w:t>siedem</w:t>
      </w:r>
      <w:r w:rsidR="005018A7" w:rsidRPr="002B52B7">
        <w:rPr>
          <w:rFonts w:ascii="Encode Sans Compressed" w:hAnsi="Encode Sans Compressed"/>
          <w:iCs/>
          <w:sz w:val="22"/>
          <w:szCs w:val="22"/>
        </w:rPr>
        <w:t xml:space="preserve">) </w:t>
      </w:r>
      <w:r w:rsidR="00A14C74" w:rsidRPr="002B52B7">
        <w:rPr>
          <w:rFonts w:ascii="Encode Sans Compressed" w:hAnsi="Encode Sans Compressed"/>
          <w:i/>
          <w:iCs/>
          <w:sz w:val="22"/>
          <w:szCs w:val="22"/>
        </w:rPr>
        <w:t xml:space="preserve"> </w:t>
      </w:r>
      <w:r w:rsidRPr="002B52B7">
        <w:rPr>
          <w:rFonts w:ascii="Encode Sans Compressed" w:hAnsi="Encode Sans Compressed"/>
          <w:iCs/>
          <w:sz w:val="22"/>
          <w:szCs w:val="22"/>
        </w:rPr>
        <w:t xml:space="preserve">dni </w:t>
      </w:r>
      <w:r w:rsidR="00C62BC8">
        <w:rPr>
          <w:rFonts w:ascii="Encode Sans Compressed" w:hAnsi="Encode Sans Compressed"/>
          <w:iCs/>
          <w:sz w:val="22"/>
          <w:szCs w:val="22"/>
        </w:rPr>
        <w:t xml:space="preserve">kalendarzowych </w:t>
      </w:r>
      <w:r w:rsidRPr="00B47284">
        <w:rPr>
          <w:rFonts w:ascii="Encode Sans Compressed" w:hAnsi="Encode Sans Compressed"/>
          <w:iCs/>
          <w:sz w:val="22"/>
          <w:szCs w:val="22"/>
        </w:rPr>
        <w:t xml:space="preserve">przed terminem, o którym mowa w ust. 2 zobowiązany jest przedłożyć Zamawiającemu komplet dokumentów niezbędnych do dokonania odbioru ostatecznego, zgodnie z </w:t>
      </w:r>
      <w:r w:rsidRPr="00B47284">
        <w:rPr>
          <w:rFonts w:ascii="Encode Sans Compressed" w:hAnsi="Encode Sans Compressed"/>
          <w:sz w:val="22"/>
          <w:szCs w:val="22"/>
        </w:rPr>
        <w:t>ST Wymagania Ogólne i w ST.</w:t>
      </w:r>
    </w:p>
    <w:p w14:paraId="159C6B19" w14:textId="77777777" w:rsidR="004E135F" w:rsidRPr="00B47284" w:rsidRDefault="004E135F" w:rsidP="004E135F">
      <w:pPr>
        <w:spacing w:line="24" w:lineRule="atLeast"/>
        <w:jc w:val="both"/>
        <w:rPr>
          <w:rFonts w:ascii="Encode Sans Compressed" w:hAnsi="Encode Sans Compressed"/>
          <w:iCs/>
          <w:sz w:val="22"/>
          <w:szCs w:val="22"/>
        </w:rPr>
      </w:pPr>
    </w:p>
    <w:p w14:paraId="27B7398E" w14:textId="3C62EAB5" w:rsidR="004E135F" w:rsidRPr="00B47284" w:rsidRDefault="004E135F" w:rsidP="00A75F6F">
      <w:pPr>
        <w:pStyle w:val="Lista"/>
        <w:spacing w:line="24" w:lineRule="atLeast"/>
        <w:ind w:left="0" w:firstLine="0"/>
        <w:jc w:val="center"/>
        <w:rPr>
          <w:rFonts w:ascii="Encode Sans Compressed" w:hAnsi="Encode Sans Compressed"/>
          <w:sz w:val="22"/>
          <w:szCs w:val="22"/>
        </w:rPr>
      </w:pPr>
      <w:r w:rsidRPr="00B47284">
        <w:rPr>
          <w:rFonts w:ascii="Encode Sans Compressed" w:hAnsi="Encode Sans Compressed"/>
          <w:sz w:val="22"/>
          <w:szCs w:val="22"/>
        </w:rPr>
        <w:t xml:space="preserve">§ </w:t>
      </w:r>
      <w:r w:rsidR="00C62BC8">
        <w:rPr>
          <w:rFonts w:ascii="Encode Sans Compressed" w:hAnsi="Encode Sans Compressed"/>
          <w:sz w:val="22"/>
          <w:szCs w:val="22"/>
        </w:rPr>
        <w:t>5</w:t>
      </w:r>
    </w:p>
    <w:p w14:paraId="3B27CC16" w14:textId="2F92BC35" w:rsidR="004E135F" w:rsidRPr="00B47284" w:rsidRDefault="004E135F" w:rsidP="00C62BC8">
      <w:pPr>
        <w:numPr>
          <w:ilvl w:val="0"/>
          <w:numId w:val="25"/>
        </w:numPr>
        <w:suppressAutoHyphens w:val="0"/>
        <w:spacing w:line="24" w:lineRule="atLeast"/>
        <w:ind w:left="284" w:right="51" w:hanging="284"/>
        <w:jc w:val="both"/>
        <w:rPr>
          <w:rFonts w:ascii="Encode Sans Compressed" w:hAnsi="Encode Sans Compressed"/>
          <w:sz w:val="22"/>
          <w:szCs w:val="22"/>
        </w:rPr>
      </w:pPr>
      <w:r w:rsidRPr="00B47284">
        <w:rPr>
          <w:rFonts w:ascii="Encode Sans Compressed" w:hAnsi="Encode Sans Compressed"/>
          <w:sz w:val="22"/>
          <w:szCs w:val="22"/>
        </w:rPr>
        <w:t xml:space="preserve">Wynagrodzenie za wykonanie Przedmiotu Umowy określonego w § 1 Umowy </w:t>
      </w:r>
      <w:r w:rsidR="00A14C74">
        <w:rPr>
          <w:rFonts w:ascii="Encode Sans Compressed" w:hAnsi="Encode Sans Compressed"/>
          <w:sz w:val="22"/>
          <w:szCs w:val="22"/>
        </w:rPr>
        <w:t>S</w:t>
      </w:r>
      <w:r w:rsidRPr="00B47284">
        <w:rPr>
          <w:rFonts w:ascii="Encode Sans Compressed" w:hAnsi="Encode Sans Compressed"/>
          <w:sz w:val="22"/>
          <w:szCs w:val="22"/>
        </w:rPr>
        <w:t xml:space="preserve">trony ustalają zgodnie </w:t>
      </w:r>
      <w:r w:rsidRPr="00B47284">
        <w:rPr>
          <w:rFonts w:ascii="Encode Sans Compressed" w:hAnsi="Encode Sans Compressed"/>
          <w:sz w:val="22"/>
          <w:szCs w:val="22"/>
        </w:rPr>
        <w:br/>
        <w:t xml:space="preserve">z ofertą Wykonawcy na dzień podpisania Umowy na kwotę brutto </w:t>
      </w:r>
      <w:r w:rsidRPr="00B47284">
        <w:rPr>
          <w:rFonts w:ascii="Encode Sans Compressed" w:hAnsi="Encode Sans Compressed"/>
          <w:b/>
          <w:sz w:val="22"/>
          <w:szCs w:val="22"/>
        </w:rPr>
        <w:t>_______________ zł</w:t>
      </w:r>
      <w:r w:rsidRPr="00B47284">
        <w:rPr>
          <w:rFonts w:ascii="Encode Sans Compressed" w:hAnsi="Encode Sans Compressed"/>
          <w:sz w:val="22"/>
          <w:szCs w:val="22"/>
        </w:rPr>
        <w:t xml:space="preserve"> (słownie __________________________________________).</w:t>
      </w:r>
    </w:p>
    <w:p w14:paraId="00CD371F" w14:textId="77777777" w:rsidR="004E135F" w:rsidRPr="00B47284" w:rsidRDefault="004E135F" w:rsidP="004E135F">
      <w:pPr>
        <w:spacing w:line="24" w:lineRule="atLeast"/>
        <w:ind w:left="284"/>
        <w:jc w:val="both"/>
        <w:rPr>
          <w:rFonts w:ascii="Encode Sans Compressed" w:hAnsi="Encode Sans Compressed"/>
          <w:sz w:val="22"/>
          <w:szCs w:val="22"/>
        </w:rPr>
      </w:pPr>
      <w:r w:rsidRPr="00B47284">
        <w:rPr>
          <w:rFonts w:ascii="Encode Sans Compressed" w:hAnsi="Encode Sans Compressed"/>
          <w:sz w:val="22"/>
          <w:szCs w:val="22"/>
        </w:rPr>
        <w:t>W powyższej kwocie uwzględnione zostały:</w:t>
      </w:r>
    </w:p>
    <w:p w14:paraId="5BC84C8B" w14:textId="77777777" w:rsidR="004E135F" w:rsidRPr="00B47284" w:rsidRDefault="004E135F" w:rsidP="004E135F">
      <w:pPr>
        <w:spacing w:line="24" w:lineRule="atLeast"/>
        <w:ind w:left="284"/>
        <w:jc w:val="both"/>
        <w:rPr>
          <w:rFonts w:ascii="Encode Sans Compressed" w:hAnsi="Encode Sans Compressed"/>
          <w:sz w:val="22"/>
          <w:szCs w:val="22"/>
        </w:rPr>
      </w:pPr>
      <w:r w:rsidRPr="00B47284">
        <w:rPr>
          <w:rFonts w:ascii="Encode Sans Compressed" w:hAnsi="Encode Sans Compressed"/>
          <w:sz w:val="22"/>
          <w:szCs w:val="22"/>
        </w:rPr>
        <w:t>Kwota netto w wysokości ______________zł.</w:t>
      </w:r>
    </w:p>
    <w:p w14:paraId="2E2D57C0" w14:textId="77777777" w:rsidR="004E135F" w:rsidRPr="00B47284" w:rsidRDefault="004E135F" w:rsidP="004E135F">
      <w:pPr>
        <w:pStyle w:val="Zwykytekst"/>
        <w:suppressAutoHyphens/>
        <w:spacing w:line="24" w:lineRule="atLeast"/>
        <w:ind w:left="284"/>
        <w:jc w:val="both"/>
        <w:rPr>
          <w:rFonts w:ascii="Encode Sans Compressed" w:hAnsi="Encode Sans Compressed"/>
        </w:rPr>
      </w:pPr>
      <w:r w:rsidRPr="00B47284">
        <w:rPr>
          <w:rFonts w:ascii="Encode Sans Compressed" w:hAnsi="Encode Sans Compressed"/>
        </w:rPr>
        <w:t>Podatek VAT w wysokości _____________ zł.</w:t>
      </w:r>
    </w:p>
    <w:p w14:paraId="2B5A0D20" w14:textId="57E146A7" w:rsidR="0065037A" w:rsidRDefault="004E135F" w:rsidP="00A14C74">
      <w:pPr>
        <w:numPr>
          <w:ilvl w:val="0"/>
          <w:numId w:val="25"/>
        </w:numPr>
        <w:suppressAutoHyphens w:val="0"/>
        <w:spacing w:line="24" w:lineRule="atLeast"/>
        <w:ind w:left="284" w:right="51" w:hanging="284"/>
        <w:jc w:val="both"/>
        <w:rPr>
          <w:rFonts w:ascii="Encode Sans Compressed" w:hAnsi="Encode Sans Compressed"/>
          <w:sz w:val="22"/>
          <w:szCs w:val="22"/>
        </w:rPr>
      </w:pPr>
      <w:r w:rsidRPr="00B47284">
        <w:rPr>
          <w:rFonts w:ascii="Encode Sans Compressed" w:hAnsi="Encode Sans Compressed"/>
          <w:sz w:val="22"/>
          <w:szCs w:val="22"/>
        </w:rPr>
        <w:t xml:space="preserve">Wynagrodzenie o którym mowa w </w:t>
      </w:r>
      <w:r w:rsidRPr="00B47284">
        <w:rPr>
          <w:rFonts w:ascii="Encode Sans Compressed" w:hAnsi="Encode Sans Compressed"/>
          <w:iCs/>
          <w:sz w:val="22"/>
          <w:szCs w:val="22"/>
        </w:rPr>
        <w:t xml:space="preserve">ust. </w:t>
      </w:r>
      <w:r w:rsidRPr="00B47284">
        <w:rPr>
          <w:rFonts w:ascii="Encode Sans Compressed" w:hAnsi="Encode Sans Compressed"/>
          <w:sz w:val="22"/>
          <w:szCs w:val="22"/>
        </w:rPr>
        <w:t xml:space="preserve">1 jest wynagrodzeniem kosztorysowym i zostało wyliczone </w:t>
      </w:r>
      <w:r w:rsidR="00765103">
        <w:rPr>
          <w:rFonts w:ascii="Encode Sans Compressed" w:hAnsi="Encode Sans Compressed"/>
          <w:sz w:val="22"/>
          <w:szCs w:val="22"/>
        </w:rPr>
        <w:br/>
      </w:r>
      <w:r w:rsidRPr="00B47284">
        <w:rPr>
          <w:rFonts w:ascii="Encode Sans Compressed" w:hAnsi="Encode Sans Compressed"/>
          <w:sz w:val="22"/>
          <w:szCs w:val="22"/>
        </w:rPr>
        <w:t>w oparciu o TER, metodą kalkulacji uproszczonej. Wynagrodzenie to może być powiększone lub pomniejszone o wartości wynikające z protokołów konieczno</w:t>
      </w:r>
      <w:r w:rsidR="003F2058">
        <w:rPr>
          <w:rFonts w:ascii="Encode Sans Compressed" w:hAnsi="Encode Sans Compressed"/>
          <w:sz w:val="22"/>
          <w:szCs w:val="22"/>
        </w:rPr>
        <w:t>ści, o których mowa w § 2 ust. 5</w:t>
      </w:r>
      <w:r w:rsidRPr="00B47284">
        <w:rPr>
          <w:rFonts w:ascii="Encode Sans Compressed" w:hAnsi="Encode Sans Compressed"/>
          <w:sz w:val="22"/>
          <w:szCs w:val="22"/>
        </w:rPr>
        <w:t xml:space="preserve"> Umowy.</w:t>
      </w:r>
    </w:p>
    <w:p w14:paraId="3DCAE2B2" w14:textId="6B6E1D5F" w:rsidR="0065037A" w:rsidRPr="00CA4729" w:rsidRDefault="0065037A" w:rsidP="00A14C74">
      <w:pPr>
        <w:numPr>
          <w:ilvl w:val="0"/>
          <w:numId w:val="25"/>
        </w:numPr>
        <w:suppressAutoHyphens w:val="0"/>
        <w:spacing w:line="24" w:lineRule="atLeast"/>
        <w:jc w:val="both"/>
        <w:rPr>
          <w:rFonts w:ascii="Encode Sans Compressed" w:hAnsi="Encode Sans Compressed"/>
          <w:sz w:val="22"/>
          <w:szCs w:val="22"/>
        </w:rPr>
      </w:pPr>
      <w:r w:rsidRPr="00CA4729">
        <w:rPr>
          <w:rFonts w:ascii="Encode Sans Compressed" w:hAnsi="Encode Sans Compressed"/>
          <w:sz w:val="22"/>
          <w:szCs w:val="22"/>
        </w:rPr>
        <w:t xml:space="preserve">Zamawiający ma prawo potrącenia z wierzytelności Wykonawcy wszelkich wierzytelności Zamawiającego przysługujących mu wobec Wykonawcy, w tym również kar i odsetek naliczonych zgodnie z </w:t>
      </w:r>
      <w:r w:rsidRPr="00320AA2">
        <w:rPr>
          <w:rFonts w:ascii="Encode Sans Compressed" w:hAnsi="Encode Sans Compressed"/>
          <w:sz w:val="22"/>
          <w:szCs w:val="22"/>
        </w:rPr>
        <w:t xml:space="preserve">§ </w:t>
      </w:r>
      <w:r w:rsidR="00320AA2" w:rsidRPr="00320AA2">
        <w:rPr>
          <w:rFonts w:ascii="Encode Sans Compressed" w:hAnsi="Encode Sans Compressed"/>
          <w:sz w:val="22"/>
          <w:szCs w:val="22"/>
        </w:rPr>
        <w:t>20</w:t>
      </w:r>
      <w:r w:rsidR="00CC63EE" w:rsidRPr="00320AA2">
        <w:rPr>
          <w:rFonts w:ascii="Encode Sans Compressed" w:hAnsi="Encode Sans Compressed"/>
          <w:sz w:val="22"/>
          <w:szCs w:val="22"/>
          <w:vertAlign w:val="superscript"/>
        </w:rPr>
        <w:t xml:space="preserve"> </w:t>
      </w:r>
      <w:r w:rsidRPr="00320AA2">
        <w:rPr>
          <w:rFonts w:ascii="Encode Sans Compressed" w:hAnsi="Encode Sans Compressed"/>
          <w:sz w:val="22"/>
          <w:szCs w:val="22"/>
        </w:rPr>
        <w:t>Umowy</w:t>
      </w:r>
      <w:r w:rsidRPr="00CA4729">
        <w:rPr>
          <w:rFonts w:ascii="Encode Sans Compressed" w:hAnsi="Encode Sans Compressed"/>
          <w:sz w:val="22"/>
          <w:szCs w:val="22"/>
        </w:rPr>
        <w:t>.</w:t>
      </w:r>
    </w:p>
    <w:p w14:paraId="39E174B8" w14:textId="6682E790" w:rsidR="004E135F" w:rsidRDefault="004E135F" w:rsidP="00A14C74">
      <w:pPr>
        <w:pStyle w:val="Lista"/>
        <w:spacing w:line="24" w:lineRule="atLeast"/>
        <w:ind w:left="360" w:firstLine="0"/>
        <w:jc w:val="center"/>
        <w:rPr>
          <w:rFonts w:ascii="Encode Sans Compressed" w:hAnsi="Encode Sans Compressed"/>
          <w:sz w:val="22"/>
          <w:szCs w:val="22"/>
        </w:rPr>
      </w:pPr>
    </w:p>
    <w:p w14:paraId="46FA5CBF" w14:textId="3C2B7B18" w:rsidR="0065037A" w:rsidRDefault="0065037A" w:rsidP="00A75F6F">
      <w:pPr>
        <w:pStyle w:val="Lista"/>
        <w:spacing w:line="24" w:lineRule="atLeast"/>
        <w:ind w:left="0" w:firstLine="0"/>
        <w:jc w:val="center"/>
        <w:rPr>
          <w:rFonts w:ascii="Encode Sans Compressed" w:hAnsi="Encode Sans Compressed"/>
          <w:sz w:val="22"/>
          <w:szCs w:val="22"/>
        </w:rPr>
      </w:pPr>
      <w:r>
        <w:rPr>
          <w:rFonts w:ascii="Encode Sans Compressed" w:hAnsi="Encode Sans Compressed"/>
          <w:sz w:val="22"/>
          <w:szCs w:val="22"/>
        </w:rPr>
        <w:t>§ 6</w:t>
      </w:r>
    </w:p>
    <w:p w14:paraId="34FC5493" w14:textId="42778168" w:rsidR="005A3E8E" w:rsidRPr="00B47284" w:rsidRDefault="0065037A" w:rsidP="00320AA2">
      <w:pPr>
        <w:pStyle w:val="Akapitzlist"/>
        <w:suppressAutoHyphens w:val="0"/>
        <w:spacing w:line="24" w:lineRule="atLeast"/>
        <w:ind w:left="360"/>
        <w:contextualSpacing/>
        <w:jc w:val="both"/>
        <w:rPr>
          <w:rFonts w:ascii="Encode Sans Compressed" w:hAnsi="Encode Sans Compressed"/>
          <w:sz w:val="22"/>
          <w:szCs w:val="22"/>
        </w:rPr>
      </w:pPr>
      <w:r w:rsidRPr="0065037A">
        <w:rPr>
          <w:rFonts w:ascii="Encode Sans Compressed" w:hAnsi="Encode Sans Compressed"/>
          <w:sz w:val="22"/>
          <w:szCs w:val="22"/>
        </w:rPr>
        <w:t>W przypadku ustawowej zmiany stawki podatku VAT, wynagrodzenie określone w</w:t>
      </w:r>
      <w:r w:rsidR="00665FF3">
        <w:rPr>
          <w:rFonts w:ascii="Encode Sans Compressed" w:hAnsi="Encode Sans Compressed"/>
          <w:sz w:val="22"/>
          <w:szCs w:val="22"/>
          <w:lang w:val="pl-PL"/>
        </w:rPr>
        <w:t xml:space="preserve"> § 5</w:t>
      </w:r>
      <w:r w:rsidRPr="0065037A">
        <w:rPr>
          <w:rFonts w:ascii="Encode Sans Compressed" w:hAnsi="Encode Sans Compressed"/>
          <w:sz w:val="22"/>
          <w:szCs w:val="22"/>
        </w:rPr>
        <w:t xml:space="preserve"> ust. 1 Umowy zostanie zmienione poprzez uwzględnienie nowej stawki podatku. Przy czym wartość netto wynagrodzenia Wykonawcy nie zmieni się, a określona w aneksie wartość brutto wynagrodzenia zostanie wyliczona na podstawie nowych przepisów. Zmiana wysokości wynagrodzenia obowiązywać będzie od dnia wejścia w życie zmiany. </w:t>
      </w:r>
    </w:p>
    <w:p w14:paraId="5529CB43" w14:textId="77777777" w:rsidR="00320AA2" w:rsidRDefault="00320AA2" w:rsidP="004E135F">
      <w:pPr>
        <w:spacing w:line="24" w:lineRule="atLeast"/>
        <w:ind w:left="360" w:right="51"/>
        <w:jc w:val="center"/>
        <w:rPr>
          <w:rFonts w:ascii="Encode Sans Compressed" w:hAnsi="Encode Sans Compressed"/>
          <w:sz w:val="22"/>
          <w:szCs w:val="22"/>
        </w:rPr>
      </w:pPr>
    </w:p>
    <w:p w14:paraId="25FC5E04" w14:textId="3CFFB93F" w:rsidR="004E135F" w:rsidRPr="00B22976" w:rsidRDefault="00725E1B" w:rsidP="00A75F6F">
      <w:pPr>
        <w:spacing w:line="24" w:lineRule="atLeast"/>
        <w:ind w:right="51"/>
        <w:jc w:val="center"/>
        <w:rPr>
          <w:rFonts w:ascii="Encode Sans Compressed" w:hAnsi="Encode Sans Compressed"/>
          <w:sz w:val="22"/>
          <w:szCs w:val="22"/>
        </w:rPr>
      </w:pPr>
      <w:r>
        <w:rPr>
          <w:rFonts w:ascii="Encode Sans Compressed" w:hAnsi="Encode Sans Compressed"/>
          <w:sz w:val="22"/>
          <w:szCs w:val="22"/>
        </w:rPr>
        <w:t>§</w:t>
      </w:r>
      <w:r w:rsidR="00320AA2">
        <w:rPr>
          <w:rFonts w:ascii="Encode Sans Compressed" w:hAnsi="Encode Sans Compressed"/>
          <w:sz w:val="22"/>
          <w:szCs w:val="22"/>
        </w:rPr>
        <w:t xml:space="preserve"> 7</w:t>
      </w:r>
    </w:p>
    <w:p w14:paraId="5DAF82E3" w14:textId="39726BB8" w:rsidR="004E135F" w:rsidRPr="00B22976" w:rsidRDefault="004E135F" w:rsidP="00C62BC8">
      <w:pPr>
        <w:pStyle w:val="Lista"/>
        <w:numPr>
          <w:ilvl w:val="0"/>
          <w:numId w:val="29"/>
        </w:numPr>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Jeżeli roboty wynikające z wprowadzonych postanowieniami § 1 ust. 3 i 4, § 2</w:t>
      </w:r>
      <w:r w:rsidRPr="00B22976">
        <w:rPr>
          <w:rFonts w:ascii="Encode Sans Compressed" w:hAnsi="Encode Sans Compressed"/>
          <w:iCs/>
          <w:sz w:val="22"/>
          <w:szCs w:val="22"/>
        </w:rPr>
        <w:t xml:space="preserve"> ust.</w:t>
      </w:r>
      <w:r w:rsidRPr="00B22976">
        <w:rPr>
          <w:rFonts w:ascii="Encode Sans Compressed" w:hAnsi="Encode Sans Compressed"/>
          <w:sz w:val="22"/>
          <w:szCs w:val="22"/>
        </w:rPr>
        <w:t xml:space="preserve"> 1 Umowy zmian, odpowiadają opisowi pozycji w TER, cena jednostkowa określona w TER używana jest do wyliczenia wysokości wynagrodzenia.</w:t>
      </w:r>
    </w:p>
    <w:p w14:paraId="313D2A96" w14:textId="6A6D80B7" w:rsidR="004E135F" w:rsidRPr="00B22976" w:rsidRDefault="004E135F" w:rsidP="00C62BC8">
      <w:pPr>
        <w:numPr>
          <w:ilvl w:val="0"/>
          <w:numId w:val="29"/>
        </w:numPr>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Jeżeli roboty wynikające z poleceń wprowadzonych postanowieniami § 1 ust. 3 i 4, § 2</w:t>
      </w:r>
      <w:r w:rsidRPr="00B22976">
        <w:rPr>
          <w:rFonts w:ascii="Encode Sans Compressed" w:hAnsi="Encode Sans Compressed"/>
          <w:iCs/>
          <w:sz w:val="22"/>
          <w:szCs w:val="22"/>
        </w:rPr>
        <w:t xml:space="preserve"> ust.</w:t>
      </w:r>
      <w:r w:rsidRPr="00B22976">
        <w:rPr>
          <w:rFonts w:ascii="Encode Sans Compressed" w:hAnsi="Encode Sans Compressed"/>
          <w:sz w:val="22"/>
          <w:szCs w:val="22"/>
        </w:rPr>
        <w:t xml:space="preserve"> 1 Umowy nie odpowiadają opisowi w TER, Wykonawca powinien przedłożyć do akceptacji Zamawiającego kalkulację ceny jednostkowej tych robót z uwzględnieniem cen nie wyższych od aktualnie obowiązujących średnich cen robocizny, materiałów i sprzętu opublikowanych w wydawnictwie ORGBUD – SERWIS</w:t>
      </w:r>
      <w:r w:rsidR="00A75F6F">
        <w:rPr>
          <w:rFonts w:ascii="Encode Sans Compressed" w:hAnsi="Encode Sans Compressed"/>
          <w:sz w:val="22"/>
          <w:szCs w:val="22"/>
        </w:rPr>
        <w:t xml:space="preserve">, </w:t>
      </w:r>
      <w:r w:rsidR="00725E1B" w:rsidRPr="001370E0">
        <w:rPr>
          <w:rFonts w:ascii="Encode Sans Compressed" w:hAnsi="Encode Sans Compressed"/>
          <w:sz w:val="22"/>
          <w:szCs w:val="22"/>
        </w:rPr>
        <w:t>60-916 Poznań, ul. Stablewskiego 43.:</w:t>
      </w:r>
    </w:p>
    <w:p w14:paraId="12979A75" w14:textId="77777777" w:rsidR="004E135F" w:rsidRPr="00B22976" w:rsidRDefault="004E135F" w:rsidP="00C62BC8">
      <w:pPr>
        <w:numPr>
          <w:ilvl w:val="0"/>
          <w:numId w:val="44"/>
        </w:numPr>
        <w:suppressAutoHyphens w:val="0"/>
        <w:spacing w:line="24" w:lineRule="atLeast"/>
        <w:ind w:left="709" w:hanging="283"/>
        <w:jc w:val="both"/>
        <w:rPr>
          <w:rFonts w:ascii="Encode Sans Compressed" w:hAnsi="Encode Sans Compressed"/>
          <w:sz w:val="22"/>
          <w:szCs w:val="22"/>
        </w:rPr>
      </w:pPr>
      <w:r w:rsidRPr="00B22976">
        <w:rPr>
          <w:rFonts w:ascii="Encode Sans Compressed" w:hAnsi="Encode Sans Compressed"/>
          <w:sz w:val="22"/>
          <w:szCs w:val="22"/>
        </w:rPr>
        <w:t>w pierwszej kolejności na podstawie serwisu informacji cenowych budownictwa – informacyjny zestaw średnich cen robót drogowych;</w:t>
      </w:r>
    </w:p>
    <w:p w14:paraId="5D0D2570" w14:textId="77777777" w:rsidR="004E135F" w:rsidRPr="00B22976" w:rsidRDefault="004E135F" w:rsidP="00C62BC8">
      <w:pPr>
        <w:numPr>
          <w:ilvl w:val="0"/>
          <w:numId w:val="44"/>
        </w:numPr>
        <w:suppressAutoHyphens w:val="0"/>
        <w:spacing w:line="24" w:lineRule="atLeast"/>
        <w:ind w:left="709" w:hanging="283"/>
        <w:jc w:val="both"/>
        <w:rPr>
          <w:rFonts w:ascii="Encode Sans Compressed" w:hAnsi="Encode Sans Compressed"/>
          <w:sz w:val="22"/>
          <w:szCs w:val="22"/>
        </w:rPr>
      </w:pPr>
      <w:r w:rsidRPr="00B22976">
        <w:rPr>
          <w:rFonts w:ascii="Encode Sans Compressed" w:hAnsi="Encode Sans Compressed"/>
          <w:sz w:val="22"/>
          <w:szCs w:val="22"/>
        </w:rPr>
        <w:lastRenderedPageBreak/>
        <w:t>w przypadku jeśli w publikacji przywołanej w pkt. 1) powyżej zabraknie dostatecznych danych, Wykonawca w następnej kolejności powinien skorzystać z danych serwisu informacji cenowych budownictwa – informacyjny zestaw cen czynników produkcji budowlanej.</w:t>
      </w:r>
    </w:p>
    <w:p w14:paraId="5C621699" w14:textId="77777777" w:rsidR="004E135F" w:rsidRPr="00B22976" w:rsidRDefault="004E135F" w:rsidP="004E135F">
      <w:pPr>
        <w:spacing w:line="24" w:lineRule="atLeast"/>
        <w:ind w:left="426"/>
        <w:jc w:val="both"/>
        <w:rPr>
          <w:rFonts w:ascii="Encode Sans Compressed" w:hAnsi="Encode Sans Compressed"/>
          <w:sz w:val="22"/>
          <w:szCs w:val="22"/>
        </w:rPr>
      </w:pPr>
      <w:r w:rsidRPr="00B22976">
        <w:rPr>
          <w:rFonts w:ascii="Encode Sans Compressed" w:hAnsi="Encode Sans Compressed"/>
          <w:sz w:val="22"/>
          <w:szCs w:val="22"/>
        </w:rPr>
        <w:t>Dla kalkulacji Wykonawca weźmie również pod uwagę ceny nakładów rzeczowych określonych</w:t>
      </w:r>
      <w:r w:rsidRPr="00B22976">
        <w:rPr>
          <w:rFonts w:ascii="Encode Sans Compressed" w:hAnsi="Encode Sans Compressed"/>
          <w:sz w:val="22"/>
          <w:szCs w:val="22"/>
        </w:rPr>
        <w:br/>
        <w:t xml:space="preserve"> w Katalogach Norm Nakładów Rzeczowych, Katalogach Nakładów Rzeczowych a w przypadku robót dla których nie określono nakładów rzeczowych w KNNR lub KNR wg innych ogólnie stosowanych katalogów lub kalkulacji indywidualnej zaakceptowanej przez Zamawiającego.</w:t>
      </w:r>
    </w:p>
    <w:p w14:paraId="3A09CE6A" w14:textId="760779C7" w:rsidR="004E135F" w:rsidRPr="00B22976" w:rsidRDefault="004E135F" w:rsidP="00C62BC8">
      <w:pPr>
        <w:pStyle w:val="Lista"/>
        <w:numPr>
          <w:ilvl w:val="0"/>
          <w:numId w:val="29"/>
        </w:numPr>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 xml:space="preserve">Wykonawca dokona wyliczeń cen, o których mowa w </w:t>
      </w:r>
      <w:r w:rsidRPr="00B22976">
        <w:rPr>
          <w:rFonts w:ascii="Encode Sans Compressed" w:hAnsi="Encode Sans Compressed"/>
          <w:iCs/>
          <w:sz w:val="22"/>
          <w:szCs w:val="22"/>
        </w:rPr>
        <w:t>ust.</w:t>
      </w:r>
      <w:r w:rsidRPr="00B22976">
        <w:rPr>
          <w:rFonts w:ascii="Encode Sans Compressed" w:hAnsi="Encode Sans Compressed"/>
          <w:sz w:val="22"/>
          <w:szCs w:val="22"/>
        </w:rPr>
        <w:t xml:space="preserve"> 2 powyżej oraz przedstawi Zamawiającemu do </w:t>
      </w:r>
      <w:r w:rsidR="00C97E6A" w:rsidRPr="002B52B7">
        <w:rPr>
          <w:rFonts w:ascii="Encode Sans Compressed" w:hAnsi="Encode Sans Compressed"/>
          <w:sz w:val="22"/>
          <w:szCs w:val="22"/>
        </w:rPr>
        <w:t>zatwierdzenia</w:t>
      </w:r>
      <w:r w:rsidRPr="002B52B7">
        <w:rPr>
          <w:rFonts w:ascii="Encode Sans Compressed" w:hAnsi="Encode Sans Compressed"/>
          <w:sz w:val="22"/>
          <w:szCs w:val="22"/>
        </w:rPr>
        <w:t xml:space="preserve"> w</w:t>
      </w:r>
      <w:r w:rsidRPr="00B22976">
        <w:rPr>
          <w:rFonts w:ascii="Encode Sans Compressed" w:hAnsi="Encode Sans Compressed"/>
          <w:sz w:val="22"/>
          <w:szCs w:val="22"/>
        </w:rPr>
        <w:t xml:space="preserve">ysokość wynagrodzenia wynikającą ze zmian (w formie protokołu konieczności) przed rozpoczęciem robót wynikających z tych zmian. </w:t>
      </w:r>
    </w:p>
    <w:p w14:paraId="25408264" w14:textId="77777777" w:rsidR="004E135F" w:rsidRPr="00B22976" w:rsidRDefault="004E135F" w:rsidP="00C62BC8">
      <w:pPr>
        <w:pStyle w:val="Lista"/>
        <w:numPr>
          <w:ilvl w:val="0"/>
          <w:numId w:val="29"/>
        </w:numPr>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Jeżeli kalkulacja przedłożona przez Wykonawcę do zatwierdzenia Zamawiającemu będzie wykonana niezgodnie z zasadami określonymi w ust. 1 i 2 powyżej, Zamawiający wprowadzi korektę kalkulacji, stosując zasady określone w ust. 1 i 2 powyżej.</w:t>
      </w:r>
    </w:p>
    <w:p w14:paraId="20787B7D" w14:textId="49264107" w:rsidR="002C08BA" w:rsidRPr="002C08BA" w:rsidRDefault="002C08BA" w:rsidP="002C08BA">
      <w:pPr>
        <w:pStyle w:val="Lista"/>
        <w:spacing w:line="24" w:lineRule="atLeast"/>
        <w:ind w:left="360" w:firstLine="0"/>
        <w:jc w:val="both"/>
        <w:rPr>
          <w:rFonts w:ascii="Encode Sans Compressed" w:hAnsi="Encode Sans Compressed"/>
          <w:iCs/>
          <w:sz w:val="22"/>
          <w:szCs w:val="22"/>
        </w:rPr>
      </w:pPr>
    </w:p>
    <w:p w14:paraId="0FA1E427" w14:textId="4B11B3AB" w:rsidR="004E135F" w:rsidRPr="00B22976" w:rsidRDefault="004E135F" w:rsidP="00A75F6F">
      <w:pPr>
        <w:pStyle w:val="Lista"/>
        <w:spacing w:line="24" w:lineRule="atLeast"/>
        <w:ind w:left="0" w:firstLine="0"/>
        <w:jc w:val="center"/>
        <w:rPr>
          <w:rFonts w:ascii="Encode Sans Compressed" w:hAnsi="Encode Sans Compressed"/>
          <w:sz w:val="22"/>
          <w:szCs w:val="22"/>
        </w:rPr>
      </w:pPr>
      <w:r w:rsidRPr="00B22976">
        <w:rPr>
          <w:rFonts w:ascii="Encode Sans Compressed" w:hAnsi="Encode Sans Compressed"/>
          <w:sz w:val="22"/>
          <w:szCs w:val="22"/>
        </w:rPr>
        <w:t xml:space="preserve">§ </w:t>
      </w:r>
      <w:r w:rsidR="008455AB">
        <w:rPr>
          <w:rFonts w:ascii="Encode Sans Compressed" w:hAnsi="Encode Sans Compressed"/>
          <w:sz w:val="22"/>
          <w:szCs w:val="22"/>
        </w:rPr>
        <w:t>8</w:t>
      </w:r>
    </w:p>
    <w:p w14:paraId="24DA2157" w14:textId="1B95CB57" w:rsidR="00320AA2" w:rsidRPr="00320AA2" w:rsidRDefault="00320AA2" w:rsidP="00320AA2">
      <w:pPr>
        <w:pStyle w:val="Lista"/>
        <w:numPr>
          <w:ilvl w:val="0"/>
          <w:numId w:val="26"/>
        </w:numPr>
        <w:suppressAutoHyphens w:val="0"/>
        <w:spacing w:line="24" w:lineRule="atLeast"/>
        <w:ind w:left="426" w:hanging="426"/>
        <w:jc w:val="both"/>
        <w:rPr>
          <w:rFonts w:ascii="Encode Sans Compressed" w:hAnsi="Encode Sans Compressed"/>
          <w:iCs/>
          <w:sz w:val="22"/>
          <w:szCs w:val="22"/>
        </w:rPr>
      </w:pPr>
      <w:r w:rsidRPr="00320AA2">
        <w:rPr>
          <w:rFonts w:ascii="Encode Sans Compressed" w:hAnsi="Encode Sans Compressed"/>
          <w:iCs/>
          <w:sz w:val="22"/>
          <w:szCs w:val="22"/>
        </w:rPr>
        <w:t xml:space="preserve">Wynagrodzenie Wykonawcy, </w:t>
      </w:r>
      <w:r w:rsidRPr="00320AA2">
        <w:rPr>
          <w:rFonts w:ascii="Encode Sans Compressed" w:hAnsi="Encode Sans Compressed"/>
          <w:sz w:val="22"/>
          <w:szCs w:val="22"/>
        </w:rPr>
        <w:t xml:space="preserve">o którym mowa w § 5 Umowy </w:t>
      </w:r>
      <w:r w:rsidRPr="00320AA2">
        <w:rPr>
          <w:rFonts w:ascii="Encode Sans Compressed" w:hAnsi="Encode Sans Compressed"/>
          <w:iCs/>
          <w:sz w:val="22"/>
          <w:szCs w:val="22"/>
        </w:rPr>
        <w:t xml:space="preserve">rozliczane będzie zgodnie z fakturą VAT wystawioną na podstawie protokołu odbioru </w:t>
      </w:r>
      <w:bookmarkStart w:id="0" w:name="_Hlk75423825"/>
      <w:r w:rsidRPr="00320AA2">
        <w:rPr>
          <w:rFonts w:ascii="Encode Sans Compressed" w:hAnsi="Encode Sans Compressed"/>
          <w:iCs/>
          <w:sz w:val="22"/>
          <w:szCs w:val="22"/>
        </w:rPr>
        <w:t xml:space="preserve">ostatecznego </w:t>
      </w:r>
      <w:bookmarkEnd w:id="0"/>
      <w:r w:rsidRPr="00320AA2">
        <w:rPr>
          <w:rFonts w:ascii="Encode Sans Compressed" w:hAnsi="Encode Sans Compressed"/>
          <w:iCs/>
          <w:sz w:val="22"/>
          <w:szCs w:val="22"/>
        </w:rPr>
        <w:t xml:space="preserve">na kwotę ustaloną w dołączonym do protokołu odbioru ostatecznego zestawieniu wartości wykonanych robót sporządzonym i podpisanym przez Wykonawcę. Każde dołączone do protokołu odbioru ostatecznego zestawienie wartości wykonanych robót musi być sprawdzone i podpisane przez Inspektora Nadzoru i podpisane przez Podwykonawców lub Dalszych Podwykonawców zgłoszonych do rozliczanej części prac, ze wskazaniem jakie roboty i w jakiej kwocie zostały zrealizowane przez tychże Podwykonawców. </w:t>
      </w:r>
    </w:p>
    <w:p w14:paraId="60AACBAF" w14:textId="5A446777" w:rsidR="00320AA2" w:rsidRPr="00B22976" w:rsidRDefault="00320AA2" w:rsidP="00320AA2">
      <w:pPr>
        <w:pStyle w:val="Lista"/>
        <w:numPr>
          <w:ilvl w:val="0"/>
          <w:numId w:val="26"/>
        </w:numPr>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 xml:space="preserve">Dołączone do  protokołu odbioru ostatecznego zestawienie wartości wykonanych robót musi być sprawdzone i podpisane przez Inspektora Nadzoru, podpisane przez Podwykonawców i Dalszych Podwykonawców zgłoszonych do rozliczenia i zatwierdzone przez Zamawiającego. Zestawienie wartości wykonanych robót musi potwierdzać, które roboty zostały wykonane przez Podwykonawców, zatwierdzonych zgodnie z treścią § </w:t>
      </w:r>
      <w:r>
        <w:rPr>
          <w:rFonts w:ascii="Encode Sans Compressed" w:hAnsi="Encode Sans Compressed"/>
          <w:sz w:val="22"/>
          <w:szCs w:val="22"/>
        </w:rPr>
        <w:t>16</w:t>
      </w:r>
      <w:r>
        <w:rPr>
          <w:rFonts w:ascii="Encode Sans Compressed" w:hAnsi="Encode Sans Compressed"/>
          <w:color w:val="FF0000"/>
          <w:sz w:val="22"/>
          <w:szCs w:val="22"/>
        </w:rPr>
        <w:t xml:space="preserve"> </w:t>
      </w:r>
      <w:r w:rsidRPr="00B22976">
        <w:rPr>
          <w:rFonts w:ascii="Encode Sans Compressed" w:hAnsi="Encode Sans Compressed"/>
          <w:sz w:val="22"/>
          <w:szCs w:val="22"/>
        </w:rPr>
        <w:t>Umowy ze wskazaniem jaka część wynagrodzenia z danej pozycji TER należy się danemu Podwykonawcy.</w:t>
      </w:r>
    </w:p>
    <w:p w14:paraId="1354E154" w14:textId="40A063BA" w:rsidR="00320AA2" w:rsidRPr="00B22976" w:rsidRDefault="00320AA2" w:rsidP="00266BB3">
      <w:pPr>
        <w:pStyle w:val="Lista"/>
        <w:numPr>
          <w:ilvl w:val="0"/>
          <w:numId w:val="26"/>
        </w:numPr>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 xml:space="preserve">Wraz z fakturą VAT Wykonawca przedłoży Zamawiającemu kopie faktur Podwykonawców, zatwierdzonych zgodnie z treścią </w:t>
      </w:r>
      <w:r w:rsidRPr="00320AA2">
        <w:rPr>
          <w:rFonts w:ascii="Encode Sans Compressed" w:hAnsi="Encode Sans Compressed"/>
          <w:sz w:val="22"/>
          <w:szCs w:val="22"/>
        </w:rPr>
        <w:t>§ 16 Umowy</w:t>
      </w:r>
      <w:r w:rsidRPr="00B22976">
        <w:rPr>
          <w:rFonts w:ascii="Encode Sans Compressed" w:hAnsi="Encode Sans Compressed"/>
          <w:sz w:val="22"/>
          <w:szCs w:val="22"/>
        </w:rPr>
        <w:t xml:space="preserve">, na zrealizowane przez Podwykonawców roboty objęte fakturą VAT Wykonawcy. </w:t>
      </w:r>
    </w:p>
    <w:p w14:paraId="3A550472" w14:textId="7633115F" w:rsidR="00320AA2" w:rsidRPr="00B22976" w:rsidRDefault="00320AA2" w:rsidP="00266BB3">
      <w:pPr>
        <w:numPr>
          <w:ilvl w:val="0"/>
          <w:numId w:val="26"/>
        </w:numPr>
        <w:suppressAutoHyphens w:val="0"/>
        <w:spacing w:line="24" w:lineRule="atLeast"/>
        <w:ind w:left="426" w:hanging="426"/>
        <w:contextualSpacing/>
        <w:jc w:val="both"/>
        <w:rPr>
          <w:rFonts w:ascii="Encode Sans Compressed" w:hAnsi="Encode Sans Compressed"/>
          <w:strike/>
          <w:sz w:val="22"/>
          <w:szCs w:val="22"/>
        </w:rPr>
      </w:pPr>
      <w:r w:rsidRPr="00B22976">
        <w:rPr>
          <w:rFonts w:ascii="Encode Sans Compressed" w:hAnsi="Encode Sans Compressed"/>
          <w:sz w:val="22"/>
          <w:szCs w:val="22"/>
        </w:rPr>
        <w:t xml:space="preserve">Warunkiem zapłaty przez Zamawiającego należnego wynagrodzenia za odebrane roboty budowlane jest przedstawienie dowodów zapłaty wymagalnego wynagrodzenia Podwykonawcom i Dalszym Podwykonawcom, o których mowa w § </w:t>
      </w:r>
      <w:r>
        <w:rPr>
          <w:rFonts w:ascii="Encode Sans Compressed" w:hAnsi="Encode Sans Compressed"/>
          <w:sz w:val="22"/>
          <w:szCs w:val="22"/>
        </w:rPr>
        <w:t>16</w:t>
      </w:r>
      <w:r>
        <w:rPr>
          <w:rFonts w:ascii="Encode Sans Compressed" w:hAnsi="Encode Sans Compressed"/>
          <w:color w:val="FF0000"/>
          <w:sz w:val="22"/>
          <w:szCs w:val="22"/>
        </w:rPr>
        <w:t xml:space="preserve"> </w:t>
      </w:r>
      <w:r w:rsidRPr="00B22976">
        <w:rPr>
          <w:rFonts w:ascii="Encode Sans Compressed" w:hAnsi="Encode Sans Compressed"/>
          <w:sz w:val="22"/>
          <w:szCs w:val="22"/>
        </w:rPr>
        <w:t>Umowy, biorącym udział w realizacji odebranych robót budowlanych.</w:t>
      </w:r>
    </w:p>
    <w:p w14:paraId="05A2C3C8" w14:textId="677E6A65" w:rsidR="004E135F" w:rsidRPr="00B47284" w:rsidRDefault="004E135F" w:rsidP="00266BB3">
      <w:pPr>
        <w:pStyle w:val="Akapitzlist"/>
        <w:numPr>
          <w:ilvl w:val="0"/>
          <w:numId w:val="26"/>
        </w:numPr>
        <w:suppressAutoHyphens w:val="0"/>
        <w:spacing w:line="24" w:lineRule="atLeast"/>
        <w:ind w:left="426" w:hanging="426"/>
        <w:contextualSpacing/>
        <w:jc w:val="both"/>
        <w:rPr>
          <w:rFonts w:ascii="Encode Sans Compressed" w:hAnsi="Encode Sans Compressed"/>
          <w:strike/>
          <w:sz w:val="22"/>
          <w:szCs w:val="22"/>
        </w:rPr>
      </w:pPr>
      <w:r w:rsidRPr="00B22976">
        <w:rPr>
          <w:rFonts w:ascii="Encode Sans Compressed" w:hAnsi="Encode Sans Compressed"/>
          <w:sz w:val="22"/>
          <w:szCs w:val="22"/>
        </w:rPr>
        <w:t>Do faktury wystawionej w oparciu o protokół odbioru ostatecznego</w:t>
      </w:r>
      <w:r w:rsidRPr="00B47284">
        <w:rPr>
          <w:rFonts w:ascii="Encode Sans Compressed" w:hAnsi="Encode Sans Compressed"/>
          <w:sz w:val="22"/>
          <w:szCs w:val="22"/>
        </w:rPr>
        <w:t xml:space="preserve"> Wykonawca zobowiązany jest najpóźniej w terminie 14 dni przed terminem płatności</w:t>
      </w:r>
      <w:r w:rsidR="008455AB">
        <w:rPr>
          <w:rFonts w:ascii="Encode Sans Compressed" w:hAnsi="Encode Sans Compressed"/>
          <w:sz w:val="22"/>
          <w:szCs w:val="22"/>
        </w:rPr>
        <w:t xml:space="preserve"> faktury o którym mowa w ust. 12</w:t>
      </w:r>
      <w:r w:rsidRPr="00B47284">
        <w:rPr>
          <w:rFonts w:ascii="Encode Sans Compressed" w:hAnsi="Encode Sans Compressed"/>
          <w:sz w:val="22"/>
          <w:szCs w:val="22"/>
        </w:rPr>
        <w:t xml:space="preserve"> przedstawić Zamawiającemu dowody zapłaty wynagrodzenia Podwykonawców i Dalszych Podwykonawców  rob</w:t>
      </w:r>
      <w:r w:rsidR="00CF685D">
        <w:rPr>
          <w:rFonts w:ascii="Encode Sans Compressed" w:hAnsi="Encode Sans Compressed"/>
          <w:sz w:val="22"/>
          <w:szCs w:val="22"/>
          <w:lang w:val="pl-PL"/>
        </w:rPr>
        <w:t>ót</w:t>
      </w:r>
      <w:r w:rsidRPr="00B47284">
        <w:rPr>
          <w:rFonts w:ascii="Encode Sans Compressed" w:hAnsi="Encode Sans Compressed"/>
          <w:sz w:val="22"/>
          <w:szCs w:val="22"/>
        </w:rPr>
        <w:t xml:space="preserve"> rozliczan</w:t>
      </w:r>
      <w:r w:rsidR="00CF685D">
        <w:rPr>
          <w:rFonts w:ascii="Encode Sans Compressed" w:hAnsi="Encode Sans Compressed"/>
          <w:sz w:val="22"/>
          <w:szCs w:val="22"/>
          <w:lang w:val="pl-PL"/>
        </w:rPr>
        <w:t>ych</w:t>
      </w:r>
      <w:r w:rsidRPr="00B47284">
        <w:rPr>
          <w:rFonts w:ascii="Encode Sans Compressed" w:hAnsi="Encode Sans Compressed"/>
          <w:sz w:val="22"/>
          <w:szCs w:val="22"/>
        </w:rPr>
        <w:t xml:space="preserve"> protokołem odbioru ostatecznego.</w:t>
      </w:r>
    </w:p>
    <w:p w14:paraId="503D7E30" w14:textId="0BDD89BF" w:rsidR="004E135F" w:rsidRPr="00B47284" w:rsidRDefault="004E135F" w:rsidP="00266BB3">
      <w:pPr>
        <w:numPr>
          <w:ilvl w:val="0"/>
          <w:numId w:val="26"/>
        </w:numPr>
        <w:suppressAutoHyphens w:val="0"/>
        <w:spacing w:line="24" w:lineRule="atLeast"/>
        <w:ind w:left="426" w:hanging="426"/>
        <w:contextualSpacing/>
        <w:jc w:val="both"/>
        <w:rPr>
          <w:rFonts w:ascii="Encode Sans Compressed" w:hAnsi="Encode Sans Compressed"/>
          <w:sz w:val="22"/>
          <w:szCs w:val="22"/>
        </w:rPr>
      </w:pPr>
      <w:r w:rsidRPr="00B47284">
        <w:rPr>
          <w:rFonts w:ascii="Encode Sans Compressed" w:hAnsi="Encode Sans Compressed"/>
          <w:sz w:val="22"/>
          <w:szCs w:val="22"/>
        </w:rPr>
        <w:t xml:space="preserve">W przypadku nie przedstawienia przez Wykonawcę wszystkich dowodów </w:t>
      </w:r>
      <w:r w:rsidR="008455AB">
        <w:rPr>
          <w:rFonts w:ascii="Encode Sans Compressed" w:hAnsi="Encode Sans Compressed"/>
          <w:sz w:val="22"/>
          <w:szCs w:val="22"/>
        </w:rPr>
        <w:t xml:space="preserve">zapłaty, o których mowa </w:t>
      </w:r>
      <w:r w:rsidR="008455AB">
        <w:rPr>
          <w:rFonts w:ascii="Encode Sans Compressed" w:hAnsi="Encode Sans Compressed"/>
          <w:sz w:val="22"/>
          <w:szCs w:val="22"/>
        </w:rPr>
        <w:br/>
        <w:t>w ust.</w:t>
      </w:r>
      <w:r w:rsidR="00266BB3">
        <w:rPr>
          <w:rFonts w:ascii="Encode Sans Compressed" w:hAnsi="Encode Sans Compressed"/>
          <w:sz w:val="22"/>
          <w:szCs w:val="22"/>
        </w:rPr>
        <w:t xml:space="preserve"> </w:t>
      </w:r>
      <w:r w:rsidR="008455AB">
        <w:rPr>
          <w:rFonts w:ascii="Encode Sans Compressed" w:hAnsi="Encode Sans Compressed"/>
          <w:sz w:val="22"/>
          <w:szCs w:val="22"/>
        </w:rPr>
        <w:t>3, 4 i 5</w:t>
      </w:r>
      <w:r w:rsidRPr="00B47284">
        <w:rPr>
          <w:rFonts w:ascii="Encode Sans Compressed" w:hAnsi="Encode Sans Compressed"/>
          <w:sz w:val="22"/>
          <w:szCs w:val="22"/>
        </w:rPr>
        <w:t xml:space="preserve">, Zamawiający wstrzyma wypłatę wynagrodzenia za odebrane roboty budowlane w części równej sumie kwot wynikających z nie przedstawionych dowodów zapłaty. Wstrzymanie przez Zamawiającego zapłaty do czasu wypełnienia przez Wykonawcę </w:t>
      </w:r>
      <w:r w:rsidR="008455AB">
        <w:rPr>
          <w:rFonts w:ascii="Encode Sans Compressed" w:hAnsi="Encode Sans Compressed"/>
          <w:sz w:val="22"/>
          <w:szCs w:val="22"/>
        </w:rPr>
        <w:t>wymagań, o których mowa w ust. 4</w:t>
      </w:r>
      <w:r w:rsidRPr="00B47284">
        <w:rPr>
          <w:rFonts w:ascii="Encode Sans Compressed" w:hAnsi="Encode Sans Compressed"/>
          <w:sz w:val="22"/>
          <w:szCs w:val="22"/>
        </w:rPr>
        <w:t xml:space="preserve"> i </w:t>
      </w:r>
      <w:r w:rsidR="008455AB">
        <w:rPr>
          <w:rFonts w:ascii="Encode Sans Compressed" w:hAnsi="Encode Sans Compressed"/>
          <w:sz w:val="22"/>
          <w:szCs w:val="22"/>
        </w:rPr>
        <w:t>5</w:t>
      </w:r>
      <w:r w:rsidRPr="00B47284">
        <w:rPr>
          <w:rFonts w:ascii="Encode Sans Compressed" w:hAnsi="Encode Sans Compressed"/>
          <w:sz w:val="22"/>
          <w:szCs w:val="22"/>
        </w:rPr>
        <w:t xml:space="preserve"> nie jest traktowane jako nie dotrzymanie przez Zamawiającego terminu płatności i nie uprawnia Wykonawcy do żądania odsetek.</w:t>
      </w:r>
    </w:p>
    <w:p w14:paraId="621EC98F" w14:textId="77777777" w:rsidR="004E135F" w:rsidRPr="00B47284" w:rsidRDefault="004E135F" w:rsidP="00266BB3">
      <w:pPr>
        <w:pStyle w:val="Akapitzlist"/>
        <w:numPr>
          <w:ilvl w:val="0"/>
          <w:numId w:val="26"/>
        </w:numPr>
        <w:spacing w:line="24" w:lineRule="atLeast"/>
        <w:ind w:left="426" w:hanging="426"/>
        <w:contextualSpacing/>
        <w:jc w:val="both"/>
        <w:rPr>
          <w:rFonts w:ascii="Encode Sans Compressed" w:hAnsi="Encode Sans Compressed"/>
          <w:sz w:val="22"/>
          <w:szCs w:val="22"/>
        </w:rPr>
      </w:pPr>
      <w:r w:rsidRPr="00B47284">
        <w:rPr>
          <w:rFonts w:ascii="Encode Sans Compressed" w:hAnsi="Encode Sans Compressed"/>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przez Wykonawcę, Podwykonawcę lub Dalszego Podwykonawcę </w:t>
      </w:r>
      <w:r w:rsidRPr="00B47284">
        <w:rPr>
          <w:rFonts w:ascii="Encode Sans Compressed" w:hAnsi="Encode Sans Compressed"/>
          <w:sz w:val="22"/>
          <w:szCs w:val="22"/>
        </w:rPr>
        <w:lastRenderedPageBreak/>
        <w:t xml:space="preserve">zamówienia na roboty budowlane. Wynagrodzenie to, dotyczy wyłącznie należności powstałych </w:t>
      </w:r>
      <w:r w:rsidRPr="00B47284">
        <w:rPr>
          <w:rFonts w:ascii="Encode Sans Compressed" w:hAnsi="Encode Sans Compressed"/>
          <w:sz w:val="22"/>
          <w:szCs w:val="22"/>
        </w:rPr>
        <w:br/>
        <w:t xml:space="preserve">po zaakceptowaniu przez Zamawiającego Umowy o podwykonawstwo, której przedmiotem są roboty budowlane, lub po przedłożeniu zamawiającemu poświadczonej za zgodność z oryginałem kopii Umowy o podwykonawstwo, której przedmiotem są dostawy lub usługi. Bezpośrednia zapłata dotyczy wyłącznie wynagrodzenia, bez odsetek. </w:t>
      </w:r>
    </w:p>
    <w:p w14:paraId="52274FC9" w14:textId="5BCF1B70" w:rsidR="004E135F" w:rsidRPr="002B52B7" w:rsidRDefault="004E135F" w:rsidP="00C62BC8">
      <w:pPr>
        <w:numPr>
          <w:ilvl w:val="0"/>
          <w:numId w:val="26"/>
        </w:numPr>
        <w:suppressAutoHyphens w:val="0"/>
        <w:spacing w:line="24" w:lineRule="atLeast"/>
        <w:ind w:left="426" w:hanging="426"/>
        <w:contextualSpacing/>
        <w:jc w:val="both"/>
        <w:rPr>
          <w:rFonts w:ascii="Encode Sans Compressed" w:hAnsi="Encode Sans Compressed"/>
          <w:sz w:val="22"/>
          <w:szCs w:val="22"/>
        </w:rPr>
      </w:pPr>
      <w:r w:rsidRPr="00B47284">
        <w:rPr>
          <w:rFonts w:ascii="Encode Sans Compressed" w:hAnsi="Encode Sans Compressed"/>
          <w:sz w:val="22"/>
          <w:szCs w:val="22"/>
        </w:rPr>
        <w:t xml:space="preserve">Przed dokonaniem bezpośredniej zapłaty Podwykonawcy lub Dalszemu Podwykonawcy przez Zamawiającego, Zamawiający wystąpi do Wykonawcy o zgłoszenie pisemnych uwag dotyczących zasadności bezpośredniej zapłaty wynagrodzenia Podwykonawcy lub Dalszemu Podwykonawcy, </w:t>
      </w:r>
      <w:r w:rsidRPr="00B47284">
        <w:rPr>
          <w:rFonts w:ascii="Encode Sans Compressed" w:hAnsi="Encode Sans Compressed"/>
          <w:sz w:val="22"/>
          <w:szCs w:val="22"/>
        </w:rPr>
        <w:br/>
      </w:r>
      <w:r w:rsidRPr="002B52B7">
        <w:rPr>
          <w:rFonts w:ascii="Encode Sans Compressed" w:hAnsi="Encode Sans Compressed"/>
          <w:sz w:val="22"/>
          <w:szCs w:val="22"/>
        </w:rPr>
        <w:t xml:space="preserve">w terminie nie krótszym niż 7 dni od dnia doręczenia informacji o planowanym dokonaniu bezpośredniej zapłaty. </w:t>
      </w:r>
      <w:r w:rsidR="00CF685D" w:rsidRPr="002B52B7">
        <w:rPr>
          <w:rFonts w:ascii="Encode Sans Compressed" w:hAnsi="Encode Sans Compressed"/>
          <w:sz w:val="22"/>
          <w:szCs w:val="22"/>
          <w:shd w:val="clear" w:color="auto" w:fill="FFFFFF"/>
        </w:rPr>
        <w:t xml:space="preserve">W uwagach </w:t>
      </w:r>
      <w:r w:rsidR="000F1175" w:rsidRPr="002B52B7">
        <w:rPr>
          <w:rFonts w:ascii="Encode Sans Compressed" w:hAnsi="Encode Sans Compressed"/>
          <w:sz w:val="22"/>
          <w:szCs w:val="22"/>
          <w:shd w:val="clear" w:color="auto" w:fill="FFFFFF"/>
        </w:rPr>
        <w:t xml:space="preserve">Wykonawca </w:t>
      </w:r>
      <w:r w:rsidR="00CF685D" w:rsidRPr="002B52B7">
        <w:rPr>
          <w:rFonts w:ascii="Encode Sans Compressed" w:hAnsi="Encode Sans Compressed"/>
          <w:sz w:val="22"/>
          <w:szCs w:val="22"/>
          <w:shd w:val="clear" w:color="auto" w:fill="FFFFFF"/>
        </w:rPr>
        <w:t>nie moż</w:t>
      </w:r>
      <w:r w:rsidR="000F1175" w:rsidRPr="002B52B7">
        <w:rPr>
          <w:rFonts w:ascii="Encode Sans Compressed" w:hAnsi="Encode Sans Compressed"/>
          <w:sz w:val="22"/>
          <w:szCs w:val="22"/>
          <w:shd w:val="clear" w:color="auto" w:fill="FFFFFF"/>
        </w:rPr>
        <w:t>e</w:t>
      </w:r>
      <w:r w:rsidR="00CF685D" w:rsidRPr="002B52B7">
        <w:rPr>
          <w:rFonts w:ascii="Encode Sans Compressed" w:hAnsi="Encode Sans Compressed"/>
          <w:sz w:val="22"/>
          <w:szCs w:val="22"/>
          <w:shd w:val="clear" w:color="auto" w:fill="FFFFFF"/>
        </w:rPr>
        <w:t xml:space="preserve"> powoły</w:t>
      </w:r>
      <w:r w:rsidR="000F1175" w:rsidRPr="002B52B7">
        <w:rPr>
          <w:rFonts w:ascii="Encode Sans Compressed" w:hAnsi="Encode Sans Compressed"/>
          <w:sz w:val="22"/>
          <w:szCs w:val="22"/>
          <w:shd w:val="clear" w:color="auto" w:fill="FFFFFF"/>
        </w:rPr>
        <w:t>wać się na potrącenie roszczeń Wykonawcy względem P</w:t>
      </w:r>
      <w:r w:rsidR="00CF685D" w:rsidRPr="002B52B7">
        <w:rPr>
          <w:rFonts w:ascii="Encode Sans Compressed" w:hAnsi="Encode Sans Compressed"/>
          <w:sz w:val="22"/>
          <w:szCs w:val="22"/>
          <w:shd w:val="clear" w:color="auto" w:fill="FFFFFF"/>
        </w:rPr>
        <w:t>odwykonawcy niezwiązanych z realizacją umowy o podwykonawstwo</w:t>
      </w:r>
      <w:r w:rsidR="00CF685D" w:rsidRPr="002B52B7">
        <w:rPr>
          <w:rFonts w:ascii="Open Sans" w:hAnsi="Open Sans"/>
          <w:shd w:val="clear" w:color="auto" w:fill="FFFFFF"/>
        </w:rPr>
        <w:t xml:space="preserve">. </w:t>
      </w:r>
      <w:r w:rsidRPr="002B52B7">
        <w:rPr>
          <w:rFonts w:ascii="Encode Sans Compressed" w:hAnsi="Encode Sans Compressed"/>
          <w:sz w:val="22"/>
          <w:szCs w:val="22"/>
        </w:rPr>
        <w:t xml:space="preserve">W przypadku zgłoszenia przez Wykonawcę uwag w terminie wskazanym, Zamawiający może: </w:t>
      </w:r>
    </w:p>
    <w:p w14:paraId="492CADE2" w14:textId="77777777" w:rsidR="004E135F" w:rsidRPr="00B47284" w:rsidRDefault="004E135F" w:rsidP="00C62BC8">
      <w:pPr>
        <w:numPr>
          <w:ilvl w:val="1"/>
          <w:numId w:val="33"/>
        </w:numPr>
        <w:suppressAutoHyphens w:val="0"/>
        <w:spacing w:line="24" w:lineRule="atLeast"/>
        <w:ind w:left="709" w:hanging="283"/>
        <w:contextualSpacing/>
        <w:jc w:val="both"/>
        <w:rPr>
          <w:rFonts w:ascii="Encode Sans Compressed" w:hAnsi="Encode Sans Compressed"/>
          <w:sz w:val="22"/>
          <w:szCs w:val="22"/>
        </w:rPr>
      </w:pPr>
      <w:r w:rsidRPr="00B47284">
        <w:rPr>
          <w:rFonts w:ascii="Encode Sans Compressed" w:hAnsi="Encode Sans Compressed"/>
          <w:sz w:val="22"/>
          <w:szCs w:val="22"/>
        </w:rPr>
        <w:t>nie dokonać bezpośredniej zapłaty wynagrodzenia Podwykonawcy lub Dalszemu Podwykonawcy, jeżeli Wykonawca wykaże niezasadność takiej zapłaty, albo</w:t>
      </w:r>
    </w:p>
    <w:p w14:paraId="5217851A" w14:textId="77777777" w:rsidR="004E135F" w:rsidRPr="00B47284" w:rsidRDefault="004E135F" w:rsidP="00C62BC8">
      <w:pPr>
        <w:numPr>
          <w:ilvl w:val="1"/>
          <w:numId w:val="33"/>
        </w:numPr>
        <w:suppressAutoHyphens w:val="0"/>
        <w:spacing w:line="24" w:lineRule="atLeast"/>
        <w:ind w:left="709" w:hanging="283"/>
        <w:contextualSpacing/>
        <w:jc w:val="both"/>
        <w:rPr>
          <w:rFonts w:ascii="Encode Sans Compressed" w:hAnsi="Encode Sans Compressed"/>
          <w:sz w:val="22"/>
          <w:szCs w:val="22"/>
        </w:rPr>
      </w:pPr>
      <w:r w:rsidRPr="00B47284">
        <w:rPr>
          <w:rFonts w:ascii="Encode Sans Compressed" w:hAnsi="Encode Sans Compressed"/>
          <w:sz w:val="22"/>
          <w:szCs w:val="22"/>
        </w:rPr>
        <w:t xml:space="preserve">złożyć do depozytu sądowego kwotę potrzebną na pokrycie wynagrodzenia Podwykonawcy lub Dalszego Podwykonawcy w przypadku istnienia zasadniczej wątpliwości Zamawiającego </w:t>
      </w:r>
      <w:r w:rsidRPr="00B47284">
        <w:rPr>
          <w:rFonts w:ascii="Encode Sans Compressed" w:hAnsi="Encode Sans Compressed"/>
          <w:sz w:val="22"/>
          <w:szCs w:val="22"/>
        </w:rPr>
        <w:br/>
        <w:t>co do wysokości należnej zapłaty lub podmiotu, któremu płatność się należy, albo</w:t>
      </w:r>
    </w:p>
    <w:p w14:paraId="6B5A13A7" w14:textId="77777777" w:rsidR="004E135F" w:rsidRPr="008455AB" w:rsidRDefault="004E135F" w:rsidP="00C62BC8">
      <w:pPr>
        <w:numPr>
          <w:ilvl w:val="1"/>
          <w:numId w:val="33"/>
        </w:numPr>
        <w:suppressAutoHyphens w:val="0"/>
        <w:spacing w:line="24" w:lineRule="atLeast"/>
        <w:ind w:left="709" w:hanging="283"/>
        <w:contextualSpacing/>
        <w:jc w:val="both"/>
        <w:rPr>
          <w:rFonts w:ascii="Encode Sans Compressed" w:hAnsi="Encode Sans Compressed"/>
          <w:sz w:val="22"/>
          <w:szCs w:val="22"/>
        </w:rPr>
      </w:pPr>
      <w:r w:rsidRPr="00B47284">
        <w:rPr>
          <w:rFonts w:ascii="Encode Sans Compressed" w:hAnsi="Encode Sans Compressed"/>
          <w:sz w:val="22"/>
          <w:szCs w:val="22"/>
        </w:rPr>
        <w:t xml:space="preserve">dokonać bezpośredniej zapłaty wynagrodzenia Podwykonawcy lub Dalszemu Podwykonawcy, </w:t>
      </w:r>
      <w:r w:rsidRPr="008455AB">
        <w:rPr>
          <w:rFonts w:ascii="Encode Sans Compressed" w:hAnsi="Encode Sans Compressed"/>
          <w:sz w:val="22"/>
          <w:szCs w:val="22"/>
        </w:rPr>
        <w:t xml:space="preserve">jeżeli Podwykonawca lub Dalszy Podwykonawca wykaże zasadność takiej zapłaty. </w:t>
      </w:r>
    </w:p>
    <w:p w14:paraId="79B0EC5E" w14:textId="77777777" w:rsidR="004E135F" w:rsidRPr="008455AB" w:rsidRDefault="004E135F" w:rsidP="007C58F9">
      <w:pPr>
        <w:widowControl w:val="0"/>
        <w:numPr>
          <w:ilvl w:val="0"/>
          <w:numId w:val="26"/>
        </w:numPr>
        <w:suppressAutoHyphens w:val="0"/>
        <w:autoSpaceDE w:val="0"/>
        <w:autoSpaceDN w:val="0"/>
        <w:adjustRightInd w:val="0"/>
        <w:spacing w:line="24" w:lineRule="atLeast"/>
        <w:ind w:left="426" w:hanging="426"/>
        <w:contextualSpacing/>
        <w:jc w:val="both"/>
        <w:rPr>
          <w:rFonts w:ascii="Encode Sans Compressed" w:hAnsi="Encode Sans Compressed"/>
          <w:sz w:val="22"/>
          <w:szCs w:val="22"/>
        </w:rPr>
      </w:pPr>
      <w:r w:rsidRPr="008455AB">
        <w:rPr>
          <w:rFonts w:ascii="Encode Sans Compressed" w:hAnsi="Encode Sans Compressed"/>
          <w:sz w:val="22"/>
          <w:szCs w:val="22"/>
        </w:rPr>
        <w:t>W przypadku dokonania bezpośredniej zapłaty Podwykonawcy lub Dalszemu Podwykonawcy, Zamawiający potrąca kwotę wypłaconego wynagrodzenia  z wynagrodzenia należnego Wykonawcy.</w:t>
      </w:r>
    </w:p>
    <w:p w14:paraId="1368D859" w14:textId="77777777" w:rsidR="004E135F" w:rsidRPr="008455AB" w:rsidRDefault="004E135F" w:rsidP="007C58F9">
      <w:pPr>
        <w:numPr>
          <w:ilvl w:val="0"/>
          <w:numId w:val="26"/>
        </w:numPr>
        <w:suppressAutoHyphens w:val="0"/>
        <w:spacing w:line="24" w:lineRule="atLeast"/>
        <w:ind w:left="426" w:hanging="426"/>
        <w:contextualSpacing/>
        <w:jc w:val="both"/>
        <w:rPr>
          <w:rFonts w:ascii="Encode Sans Compressed" w:hAnsi="Encode Sans Compressed"/>
          <w:sz w:val="22"/>
          <w:szCs w:val="22"/>
        </w:rPr>
      </w:pPr>
      <w:r w:rsidRPr="008455AB">
        <w:rPr>
          <w:rFonts w:ascii="Encode Sans Compressed" w:hAnsi="Encode Sans Compressed"/>
          <w:sz w:val="22"/>
          <w:szCs w:val="22"/>
        </w:rPr>
        <w:t xml:space="preserve">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14:paraId="37CC61A1" w14:textId="6554302D" w:rsidR="00264012" w:rsidRPr="008455AB" w:rsidRDefault="004E135F" w:rsidP="007C58F9">
      <w:pPr>
        <w:numPr>
          <w:ilvl w:val="0"/>
          <w:numId w:val="26"/>
        </w:numPr>
        <w:suppressAutoHyphens w:val="0"/>
        <w:spacing w:line="24" w:lineRule="atLeast"/>
        <w:ind w:left="426" w:hanging="426"/>
        <w:contextualSpacing/>
        <w:jc w:val="both"/>
        <w:rPr>
          <w:rFonts w:ascii="Encode Sans Compressed" w:hAnsi="Encode Sans Compressed"/>
          <w:i/>
          <w:color w:val="FF0000"/>
          <w:sz w:val="22"/>
          <w:szCs w:val="22"/>
        </w:rPr>
      </w:pPr>
      <w:r w:rsidRPr="008455AB">
        <w:rPr>
          <w:rFonts w:ascii="Encode Sans Compressed" w:hAnsi="Encode Sans Compressed"/>
          <w:sz w:val="22"/>
          <w:szCs w:val="22"/>
        </w:rPr>
        <w:t xml:space="preserve">Należności z tytułu faktur będą płatne przez Zamawiającego przelewem na konto Wykonawcy </w:t>
      </w:r>
      <w:r w:rsidRPr="008455AB">
        <w:rPr>
          <w:rFonts w:ascii="Encode Sans Compressed" w:hAnsi="Encode Sans Compressed"/>
          <w:sz w:val="22"/>
          <w:szCs w:val="22"/>
        </w:rPr>
        <w:br/>
        <w:t xml:space="preserve">na  rachunek </w:t>
      </w:r>
      <w:r w:rsidRPr="008455AB">
        <w:rPr>
          <w:rFonts w:ascii="Encode Sans Compressed" w:hAnsi="Encode Sans Compressed"/>
          <w:b/>
          <w:bCs/>
          <w:sz w:val="22"/>
          <w:szCs w:val="22"/>
          <w:lang w:val="fr-FR"/>
        </w:rPr>
        <w:t>__________</w:t>
      </w:r>
      <w:r w:rsidR="00125A80" w:rsidRPr="008455AB">
        <w:rPr>
          <w:rFonts w:ascii="Encode Sans Compressed" w:hAnsi="Encode Sans Compressed"/>
          <w:b/>
          <w:bCs/>
          <w:sz w:val="22"/>
          <w:szCs w:val="22"/>
          <w:lang w:val="fr-FR"/>
        </w:rPr>
        <w:t>______________________________</w:t>
      </w:r>
      <w:r w:rsidR="00264012" w:rsidRPr="008455AB">
        <w:rPr>
          <w:rFonts w:ascii="Encode Sans Compressed" w:eastAsiaTheme="minorHAnsi" w:hAnsi="Encode Sans Compressed" w:cs="VinciSans"/>
          <w:sz w:val="22"/>
          <w:szCs w:val="22"/>
          <w:lang w:eastAsia="en-US"/>
        </w:rPr>
        <w:t>z zastrzeżeniem, że jest to numer rachunku bankowego wykonawcy figurujący w wykazie,</w:t>
      </w:r>
      <w:r w:rsidR="00E334D1" w:rsidRPr="008455AB">
        <w:rPr>
          <w:rFonts w:ascii="Encode Sans Compressed" w:hAnsi="Encode Sans Compressed"/>
          <w:i/>
          <w:color w:val="FF0000"/>
          <w:sz w:val="22"/>
          <w:szCs w:val="22"/>
        </w:rPr>
        <w:t xml:space="preserve"> </w:t>
      </w:r>
      <w:r w:rsidR="00264012" w:rsidRPr="008455AB">
        <w:rPr>
          <w:rFonts w:ascii="Encode Sans Compressed" w:eastAsiaTheme="minorHAnsi" w:hAnsi="Encode Sans Compressed" w:cs="VinciSans"/>
          <w:sz w:val="22"/>
          <w:szCs w:val="22"/>
          <w:lang w:eastAsia="en-US"/>
        </w:rPr>
        <w:t>o którym mowa w art. 96b ustawy z 11 marca 2004 roku o podatku od towarów i</w:t>
      </w:r>
      <w:r w:rsidR="00E334D1" w:rsidRPr="008455AB">
        <w:rPr>
          <w:rFonts w:ascii="Encode Sans Compressed" w:eastAsiaTheme="minorHAnsi" w:hAnsi="Encode Sans Compressed" w:cs="VinciSans"/>
          <w:sz w:val="22"/>
          <w:szCs w:val="22"/>
          <w:lang w:eastAsia="en-US"/>
        </w:rPr>
        <w:t xml:space="preserve"> usług, prowadzonym przez Szefa </w:t>
      </w:r>
      <w:r w:rsidR="00264012" w:rsidRPr="008455AB">
        <w:rPr>
          <w:rFonts w:ascii="Encode Sans Compressed" w:eastAsiaTheme="minorHAnsi" w:hAnsi="Encode Sans Compressed" w:cs="VinciSans"/>
          <w:sz w:val="22"/>
          <w:szCs w:val="22"/>
          <w:lang w:eastAsia="en-US"/>
        </w:rPr>
        <w:t>Krajowej Administracji Skarbowej; jeśli w ww. wykazie ujawniony jest inny</w:t>
      </w:r>
      <w:r w:rsidR="00E334D1" w:rsidRPr="008455AB">
        <w:rPr>
          <w:rFonts w:ascii="Encode Sans Compressed" w:eastAsiaTheme="minorHAnsi" w:hAnsi="Encode Sans Compressed" w:cs="VinciSans"/>
          <w:sz w:val="22"/>
          <w:szCs w:val="22"/>
          <w:lang w:eastAsia="en-US"/>
        </w:rPr>
        <w:t xml:space="preserve"> rachunek bankowy Wykonawcy, Zamawiający</w:t>
      </w:r>
      <w:r w:rsidR="00264012" w:rsidRPr="008455AB">
        <w:rPr>
          <w:rFonts w:ascii="Encode Sans Compressed" w:eastAsiaTheme="minorHAnsi" w:hAnsi="Encode Sans Compressed" w:cs="VinciSans"/>
          <w:sz w:val="22"/>
          <w:szCs w:val="22"/>
          <w:lang w:eastAsia="en-US"/>
        </w:rPr>
        <w:t xml:space="preserve"> dokona zapłaty faktury VAT i wynagrodzenia </w:t>
      </w:r>
      <w:r w:rsidR="00E334D1" w:rsidRPr="008455AB">
        <w:rPr>
          <w:rFonts w:ascii="Encode Sans Compressed" w:eastAsiaTheme="minorHAnsi" w:hAnsi="Encode Sans Compressed" w:cs="VinciSans"/>
          <w:sz w:val="22"/>
          <w:szCs w:val="22"/>
          <w:lang w:eastAsia="en-US"/>
        </w:rPr>
        <w:t>Wykonawcy</w:t>
      </w:r>
      <w:r w:rsidR="00264012" w:rsidRPr="008455AB">
        <w:rPr>
          <w:rFonts w:ascii="Encode Sans Compressed" w:eastAsiaTheme="minorHAnsi" w:hAnsi="Encode Sans Compressed" w:cs="VinciSans"/>
          <w:sz w:val="22"/>
          <w:szCs w:val="22"/>
          <w:lang w:eastAsia="en-US"/>
        </w:rPr>
        <w:t xml:space="preserve"> na r</w:t>
      </w:r>
      <w:r w:rsidR="00E334D1" w:rsidRPr="008455AB">
        <w:rPr>
          <w:rFonts w:ascii="Encode Sans Compressed" w:eastAsiaTheme="minorHAnsi" w:hAnsi="Encode Sans Compressed" w:cs="VinciSans"/>
          <w:sz w:val="22"/>
          <w:szCs w:val="22"/>
          <w:lang w:eastAsia="en-US"/>
        </w:rPr>
        <w:t xml:space="preserve">achunek bankowy ujawniony w ww. </w:t>
      </w:r>
      <w:r w:rsidR="00264012" w:rsidRPr="008455AB">
        <w:rPr>
          <w:rFonts w:ascii="Encode Sans Compressed" w:eastAsiaTheme="minorHAnsi" w:hAnsi="Encode Sans Compressed" w:cs="VinciSans"/>
          <w:sz w:val="22"/>
          <w:szCs w:val="22"/>
          <w:lang w:eastAsia="en-US"/>
        </w:rPr>
        <w:t>wykazie.</w:t>
      </w:r>
    </w:p>
    <w:p w14:paraId="1F981EAA" w14:textId="00FC1AB5" w:rsidR="004E135F" w:rsidRDefault="004E135F" w:rsidP="007C58F9">
      <w:pPr>
        <w:pStyle w:val="Lista"/>
        <w:numPr>
          <w:ilvl w:val="0"/>
          <w:numId w:val="26"/>
        </w:numPr>
        <w:suppressAutoHyphens w:val="0"/>
        <w:spacing w:line="24" w:lineRule="atLeast"/>
        <w:ind w:left="426" w:hanging="426"/>
        <w:jc w:val="both"/>
        <w:rPr>
          <w:rFonts w:ascii="Encode Sans Compressed" w:hAnsi="Encode Sans Compressed"/>
          <w:sz w:val="22"/>
          <w:szCs w:val="22"/>
        </w:rPr>
      </w:pPr>
      <w:r w:rsidRPr="008455AB">
        <w:rPr>
          <w:rFonts w:ascii="Encode Sans Compressed" w:hAnsi="Encode Sans Compressed"/>
          <w:sz w:val="22"/>
          <w:szCs w:val="22"/>
        </w:rPr>
        <w:t xml:space="preserve">Zamawiający dokona zapłaty </w:t>
      </w:r>
      <w:r w:rsidR="00125A80" w:rsidRPr="008455AB">
        <w:rPr>
          <w:rFonts w:ascii="Encode Sans Compressed" w:hAnsi="Encode Sans Compressed"/>
          <w:sz w:val="22"/>
          <w:szCs w:val="22"/>
        </w:rPr>
        <w:t xml:space="preserve">prawidłowo wystawionej </w:t>
      </w:r>
      <w:r w:rsidRPr="008455AB">
        <w:rPr>
          <w:rFonts w:ascii="Encode Sans Compressed" w:hAnsi="Encode Sans Compressed"/>
          <w:sz w:val="22"/>
          <w:szCs w:val="22"/>
        </w:rPr>
        <w:t>faktury w terminie do 30 dni licząc od daty</w:t>
      </w:r>
      <w:r w:rsidRPr="00B22976">
        <w:rPr>
          <w:rFonts w:ascii="Encode Sans Compressed" w:hAnsi="Encode Sans Compressed"/>
          <w:sz w:val="22"/>
          <w:szCs w:val="22"/>
        </w:rPr>
        <w:t xml:space="preserve"> jej otrzymania. Datą zapłaty jest dzień obciążenia rachunku Zamawiającego. </w:t>
      </w:r>
    </w:p>
    <w:p w14:paraId="2CF07AE2" w14:textId="3390D79A" w:rsidR="00F52ACC" w:rsidRPr="001370E0" w:rsidRDefault="00F52ACC" w:rsidP="007C58F9">
      <w:pPr>
        <w:numPr>
          <w:ilvl w:val="0"/>
          <w:numId w:val="26"/>
        </w:numPr>
        <w:ind w:left="426" w:hanging="426"/>
        <w:jc w:val="both"/>
        <w:rPr>
          <w:rFonts w:ascii="Encode Sans Compressed" w:hAnsi="Encode Sans Compressed"/>
          <w:sz w:val="22"/>
          <w:szCs w:val="22"/>
        </w:rPr>
      </w:pPr>
      <w:r w:rsidRPr="001370E0">
        <w:rPr>
          <w:rFonts w:ascii="Encode Sans Compressed" w:hAnsi="Encode Sans Compressed"/>
          <w:sz w:val="22"/>
          <w:szCs w:val="22"/>
        </w:rPr>
        <w:t xml:space="preserve">Fakturę należy wystawić na adres: Województwo Wielkopolskie, al. Niepodległości 34, 61-714 Poznań NIP 778 13 46 888 - Wielkopolski Zarząd Dróg Wojewódzkich w Poznaniu, ul. Wilczak 51, 61 - 623 Poznań i dostarczyć do siedziby </w:t>
      </w:r>
      <w:r w:rsidR="008455AB">
        <w:rPr>
          <w:rFonts w:ascii="Encode Sans Compressed" w:hAnsi="Encode Sans Compressed"/>
          <w:sz w:val="22"/>
          <w:szCs w:val="22"/>
        </w:rPr>
        <w:t>RDW w Gnieźnie</w:t>
      </w:r>
      <w:r w:rsidRPr="001370E0">
        <w:rPr>
          <w:rFonts w:ascii="Encode Sans Compressed" w:hAnsi="Encode Sans Compressed"/>
          <w:sz w:val="22"/>
          <w:szCs w:val="22"/>
        </w:rPr>
        <w:t>.</w:t>
      </w:r>
    </w:p>
    <w:p w14:paraId="59283843" w14:textId="77777777" w:rsidR="00214002" w:rsidRDefault="00214002" w:rsidP="000F1175">
      <w:pPr>
        <w:pStyle w:val="Lista"/>
        <w:spacing w:line="24" w:lineRule="atLeast"/>
        <w:ind w:left="360" w:firstLine="0"/>
        <w:jc w:val="center"/>
        <w:rPr>
          <w:rFonts w:ascii="Encode Sans Compressed" w:hAnsi="Encode Sans Compressed"/>
          <w:sz w:val="22"/>
          <w:szCs w:val="22"/>
        </w:rPr>
      </w:pPr>
    </w:p>
    <w:p w14:paraId="5B1AD510" w14:textId="02E5604C" w:rsidR="004E135F" w:rsidRPr="000F1175" w:rsidRDefault="008455AB" w:rsidP="004B758C">
      <w:pPr>
        <w:pStyle w:val="Lista"/>
        <w:spacing w:line="24" w:lineRule="atLeast"/>
        <w:ind w:left="0" w:firstLine="0"/>
        <w:jc w:val="center"/>
        <w:rPr>
          <w:rFonts w:ascii="Encode Sans Compressed" w:hAnsi="Encode Sans Compressed"/>
          <w:sz w:val="22"/>
          <w:szCs w:val="22"/>
        </w:rPr>
      </w:pPr>
      <w:r>
        <w:rPr>
          <w:rFonts w:ascii="Encode Sans Compressed" w:hAnsi="Encode Sans Compressed"/>
          <w:sz w:val="22"/>
          <w:szCs w:val="22"/>
        </w:rPr>
        <w:t>§ 9</w:t>
      </w:r>
    </w:p>
    <w:p w14:paraId="2F6CA12D" w14:textId="7703488A" w:rsidR="004E135F" w:rsidRPr="00B47284" w:rsidRDefault="004E135F" w:rsidP="00C62BC8">
      <w:pPr>
        <w:pStyle w:val="Akapitzlist"/>
        <w:numPr>
          <w:ilvl w:val="0"/>
          <w:numId w:val="50"/>
        </w:numPr>
        <w:suppressAutoHyphens w:val="0"/>
        <w:spacing w:line="24" w:lineRule="atLeast"/>
        <w:ind w:left="360"/>
        <w:contextualSpacing/>
        <w:jc w:val="both"/>
        <w:rPr>
          <w:rFonts w:ascii="Encode Sans Compressed" w:hAnsi="Encode Sans Compressed"/>
          <w:sz w:val="22"/>
          <w:szCs w:val="22"/>
        </w:rPr>
      </w:pPr>
      <w:r w:rsidRPr="00B47284">
        <w:rPr>
          <w:rFonts w:ascii="Encode Sans Compressed" w:hAnsi="Encode Sans Compressed"/>
          <w:sz w:val="22"/>
          <w:szCs w:val="22"/>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14:paraId="7570176E" w14:textId="77777777" w:rsidR="004E135F" w:rsidRPr="00B47284" w:rsidRDefault="004E135F" w:rsidP="00C62BC8">
      <w:pPr>
        <w:pStyle w:val="Akapitzlist"/>
        <w:numPr>
          <w:ilvl w:val="0"/>
          <w:numId w:val="50"/>
        </w:numPr>
        <w:suppressAutoHyphens w:val="0"/>
        <w:spacing w:line="24" w:lineRule="atLeast"/>
        <w:ind w:left="360"/>
        <w:contextualSpacing/>
        <w:jc w:val="both"/>
        <w:rPr>
          <w:rFonts w:ascii="Encode Sans Compressed" w:hAnsi="Encode Sans Compressed"/>
          <w:sz w:val="22"/>
          <w:szCs w:val="22"/>
        </w:rPr>
      </w:pPr>
      <w:r w:rsidRPr="00B47284">
        <w:rPr>
          <w:rFonts w:ascii="Encode Sans Compressed" w:hAnsi="Encode Sans Compressed"/>
          <w:sz w:val="22"/>
          <w:szCs w:val="22"/>
        </w:rPr>
        <w:t>Czynności określone w ust. 1 dokonane bez pisemnej zgody Zamawiającego, są względem Zamawiającego bezskuteczne.</w:t>
      </w:r>
    </w:p>
    <w:p w14:paraId="0DEA4998" w14:textId="77777777" w:rsidR="000F1175" w:rsidRDefault="000F1175" w:rsidP="004E135F">
      <w:pPr>
        <w:pStyle w:val="Lista"/>
        <w:spacing w:line="24" w:lineRule="atLeast"/>
        <w:ind w:left="360" w:firstLine="0"/>
        <w:jc w:val="center"/>
        <w:rPr>
          <w:rFonts w:ascii="Encode Sans Compressed" w:hAnsi="Encode Sans Compressed"/>
          <w:b/>
          <w:sz w:val="22"/>
          <w:szCs w:val="22"/>
        </w:rPr>
      </w:pPr>
    </w:p>
    <w:p w14:paraId="758A0847" w14:textId="2EC1714A" w:rsidR="004E135F" w:rsidRPr="00B47284" w:rsidRDefault="008455AB" w:rsidP="004B758C">
      <w:pPr>
        <w:pStyle w:val="Lista"/>
        <w:spacing w:line="24" w:lineRule="atLeast"/>
        <w:ind w:left="0" w:firstLine="0"/>
        <w:jc w:val="center"/>
        <w:rPr>
          <w:rFonts w:ascii="Encode Sans Compressed" w:hAnsi="Encode Sans Compressed"/>
          <w:sz w:val="22"/>
          <w:szCs w:val="22"/>
        </w:rPr>
      </w:pPr>
      <w:r>
        <w:rPr>
          <w:rFonts w:ascii="Encode Sans Compressed" w:hAnsi="Encode Sans Compressed"/>
          <w:sz w:val="22"/>
          <w:szCs w:val="22"/>
        </w:rPr>
        <w:t>§ 10</w:t>
      </w:r>
    </w:p>
    <w:p w14:paraId="4B6C8B9F" w14:textId="77777777" w:rsidR="004E135F" w:rsidRPr="00B47284" w:rsidRDefault="004E135F" w:rsidP="004E135F">
      <w:pPr>
        <w:pStyle w:val="Lista"/>
        <w:spacing w:line="24" w:lineRule="atLeast"/>
        <w:rPr>
          <w:rFonts w:ascii="Encode Sans Compressed" w:hAnsi="Encode Sans Compressed"/>
          <w:sz w:val="22"/>
          <w:szCs w:val="22"/>
        </w:rPr>
      </w:pPr>
      <w:r w:rsidRPr="00B47284">
        <w:rPr>
          <w:rFonts w:ascii="Encode Sans Compressed" w:hAnsi="Encode Sans Compressed"/>
          <w:sz w:val="22"/>
          <w:szCs w:val="22"/>
        </w:rPr>
        <w:t>Zamawiający jest zobowiązany do:</w:t>
      </w:r>
    </w:p>
    <w:p w14:paraId="1E35281C" w14:textId="77777777" w:rsidR="004E135F" w:rsidRPr="00B47284" w:rsidRDefault="004E135F" w:rsidP="007C58F9">
      <w:pPr>
        <w:pStyle w:val="Akapitzlist"/>
        <w:numPr>
          <w:ilvl w:val="0"/>
          <w:numId w:val="51"/>
        </w:numPr>
        <w:suppressAutoHyphens w:val="0"/>
        <w:spacing w:line="24" w:lineRule="atLeast"/>
        <w:ind w:left="567" w:hanging="141"/>
        <w:contextualSpacing/>
        <w:jc w:val="both"/>
        <w:rPr>
          <w:rFonts w:ascii="Encode Sans Compressed" w:hAnsi="Encode Sans Compressed"/>
          <w:sz w:val="22"/>
          <w:szCs w:val="22"/>
        </w:rPr>
      </w:pPr>
      <w:r w:rsidRPr="00B47284">
        <w:rPr>
          <w:rFonts w:ascii="Encode Sans Compressed" w:hAnsi="Encode Sans Compressed"/>
          <w:sz w:val="22"/>
          <w:szCs w:val="22"/>
        </w:rPr>
        <w:t>zapewnienia nadzoru inwestorskiego,</w:t>
      </w:r>
    </w:p>
    <w:p w14:paraId="78506960" w14:textId="77777777" w:rsidR="004E135F" w:rsidRPr="00B47284" w:rsidRDefault="004E135F" w:rsidP="007C58F9">
      <w:pPr>
        <w:pStyle w:val="Akapitzlist"/>
        <w:numPr>
          <w:ilvl w:val="0"/>
          <w:numId w:val="51"/>
        </w:numPr>
        <w:suppressAutoHyphens w:val="0"/>
        <w:spacing w:line="24" w:lineRule="atLeast"/>
        <w:ind w:left="567" w:hanging="141"/>
        <w:jc w:val="both"/>
        <w:rPr>
          <w:rFonts w:ascii="Encode Sans Compressed" w:hAnsi="Encode Sans Compressed"/>
          <w:sz w:val="22"/>
          <w:szCs w:val="22"/>
        </w:rPr>
      </w:pPr>
      <w:r w:rsidRPr="00B47284">
        <w:rPr>
          <w:rFonts w:ascii="Encode Sans Compressed" w:hAnsi="Encode Sans Compressed"/>
          <w:sz w:val="22"/>
          <w:szCs w:val="22"/>
        </w:rPr>
        <w:t>protokolarnego przekazania Wykonawcy terenu budowy,</w:t>
      </w:r>
    </w:p>
    <w:p w14:paraId="2D1A9E85" w14:textId="77777777" w:rsidR="004E135F" w:rsidRPr="00B47284" w:rsidRDefault="004E135F" w:rsidP="007C58F9">
      <w:pPr>
        <w:pStyle w:val="Akapitzlist"/>
        <w:numPr>
          <w:ilvl w:val="0"/>
          <w:numId w:val="51"/>
        </w:numPr>
        <w:suppressAutoHyphens w:val="0"/>
        <w:spacing w:line="24" w:lineRule="atLeast"/>
        <w:ind w:left="567" w:hanging="141"/>
        <w:jc w:val="both"/>
        <w:rPr>
          <w:rFonts w:ascii="Encode Sans Compressed" w:hAnsi="Encode Sans Compressed"/>
          <w:sz w:val="22"/>
          <w:szCs w:val="22"/>
        </w:rPr>
      </w:pPr>
      <w:r w:rsidRPr="00B47284">
        <w:rPr>
          <w:rFonts w:ascii="Encode Sans Compressed" w:hAnsi="Encode Sans Compressed"/>
          <w:sz w:val="22"/>
          <w:szCs w:val="22"/>
        </w:rPr>
        <w:t>dostarczenia Wykonawcy niezbędnej Dokumentacji projektowej</w:t>
      </w:r>
      <w:r w:rsidRPr="00B47284">
        <w:rPr>
          <w:rFonts w:ascii="Encode Sans Compressed" w:hAnsi="Encode Sans Compressed"/>
          <w:i/>
          <w:sz w:val="22"/>
          <w:szCs w:val="22"/>
        </w:rPr>
        <w:t>,</w:t>
      </w:r>
      <w:r w:rsidRPr="00B47284">
        <w:rPr>
          <w:rFonts w:ascii="Encode Sans Compressed" w:hAnsi="Encode Sans Compressed"/>
          <w:sz w:val="22"/>
          <w:szCs w:val="22"/>
        </w:rPr>
        <w:t xml:space="preserve"> </w:t>
      </w:r>
    </w:p>
    <w:p w14:paraId="42521314" w14:textId="1CBBC23C" w:rsidR="004E135F" w:rsidRPr="00B47284" w:rsidRDefault="004E135F" w:rsidP="007C58F9">
      <w:pPr>
        <w:pStyle w:val="Akapitzlist"/>
        <w:numPr>
          <w:ilvl w:val="0"/>
          <w:numId w:val="51"/>
        </w:numPr>
        <w:suppressAutoHyphens w:val="0"/>
        <w:spacing w:line="24" w:lineRule="atLeast"/>
        <w:ind w:left="567" w:hanging="141"/>
        <w:jc w:val="both"/>
        <w:rPr>
          <w:rFonts w:ascii="Encode Sans Compressed" w:hAnsi="Encode Sans Compressed"/>
          <w:sz w:val="22"/>
          <w:szCs w:val="22"/>
        </w:rPr>
      </w:pPr>
      <w:r w:rsidRPr="00B47284">
        <w:rPr>
          <w:rFonts w:ascii="Encode Sans Compressed" w:hAnsi="Encode Sans Compressed"/>
          <w:sz w:val="22"/>
          <w:szCs w:val="22"/>
        </w:rPr>
        <w:t xml:space="preserve">wyznaczania terminów odbiorów robót po powiadomieniu przez Wykonawcę o gotowości do odbiorów, </w:t>
      </w:r>
    </w:p>
    <w:p w14:paraId="61B2CA4B" w14:textId="0C23A9E3" w:rsidR="004E135F" w:rsidRPr="00B47284" w:rsidRDefault="004E135F" w:rsidP="007C58F9">
      <w:pPr>
        <w:pStyle w:val="Akapitzlist"/>
        <w:numPr>
          <w:ilvl w:val="0"/>
          <w:numId w:val="51"/>
        </w:numPr>
        <w:suppressAutoHyphens w:val="0"/>
        <w:spacing w:line="24" w:lineRule="atLeast"/>
        <w:ind w:left="567" w:hanging="141"/>
        <w:jc w:val="both"/>
        <w:rPr>
          <w:rFonts w:ascii="Encode Sans Compressed" w:hAnsi="Encode Sans Compressed"/>
          <w:sz w:val="22"/>
          <w:szCs w:val="22"/>
        </w:rPr>
      </w:pPr>
      <w:r w:rsidRPr="00B47284">
        <w:rPr>
          <w:rFonts w:ascii="Encode Sans Compressed" w:hAnsi="Encode Sans Compressed"/>
          <w:sz w:val="22"/>
          <w:szCs w:val="22"/>
        </w:rPr>
        <w:lastRenderedPageBreak/>
        <w:t>terminowej zapłaty wynagrodzenia na</w:t>
      </w:r>
      <w:r w:rsidR="00772F7E">
        <w:rPr>
          <w:rFonts w:ascii="Encode Sans Compressed" w:hAnsi="Encode Sans Compressed"/>
          <w:sz w:val="22"/>
          <w:szCs w:val="22"/>
        </w:rPr>
        <w:t xml:space="preserve">leżnego Wykonawcy za wykonanie </w:t>
      </w:r>
      <w:r w:rsidR="00772F7E">
        <w:rPr>
          <w:rFonts w:ascii="Encode Sans Compressed" w:hAnsi="Encode Sans Compressed"/>
          <w:sz w:val="22"/>
          <w:szCs w:val="22"/>
          <w:lang w:val="pl-PL"/>
        </w:rPr>
        <w:t>Przedmiotu</w:t>
      </w:r>
      <w:r w:rsidRPr="00B47284">
        <w:rPr>
          <w:rFonts w:ascii="Encode Sans Compressed" w:hAnsi="Encode Sans Compressed"/>
          <w:sz w:val="22"/>
          <w:szCs w:val="22"/>
        </w:rPr>
        <w:t xml:space="preserve"> Umowy, </w:t>
      </w:r>
      <w:r w:rsidRPr="00B47284">
        <w:rPr>
          <w:rFonts w:ascii="Encode Sans Compressed" w:hAnsi="Encode Sans Compressed"/>
          <w:sz w:val="22"/>
          <w:szCs w:val="22"/>
        </w:rPr>
        <w:br/>
        <w:t xml:space="preserve">na warunkach określonych w Umowie. </w:t>
      </w:r>
    </w:p>
    <w:p w14:paraId="0A810307" w14:textId="77777777" w:rsidR="00214002" w:rsidRDefault="00214002" w:rsidP="004E135F">
      <w:pPr>
        <w:pStyle w:val="Nagwek2"/>
        <w:spacing w:line="24" w:lineRule="atLeast"/>
        <w:jc w:val="center"/>
        <w:rPr>
          <w:rFonts w:ascii="Encode Sans Compressed" w:hAnsi="Encode Sans Compressed"/>
          <w:sz w:val="22"/>
          <w:szCs w:val="22"/>
        </w:rPr>
      </w:pPr>
    </w:p>
    <w:p w14:paraId="738E9233" w14:textId="10CC8187" w:rsidR="004E135F" w:rsidRPr="00B47284" w:rsidRDefault="008455AB" w:rsidP="004E135F">
      <w:pPr>
        <w:pStyle w:val="Nagwek2"/>
        <w:spacing w:line="24" w:lineRule="atLeast"/>
        <w:jc w:val="center"/>
        <w:rPr>
          <w:rFonts w:ascii="Encode Sans Compressed" w:hAnsi="Encode Sans Compressed"/>
          <w:sz w:val="22"/>
          <w:szCs w:val="22"/>
        </w:rPr>
      </w:pPr>
      <w:r>
        <w:rPr>
          <w:rFonts w:ascii="Encode Sans Compressed" w:hAnsi="Encode Sans Compressed"/>
          <w:sz w:val="22"/>
          <w:szCs w:val="22"/>
        </w:rPr>
        <w:t>§ 11</w:t>
      </w:r>
    </w:p>
    <w:p w14:paraId="3F8BAFB4" w14:textId="77777777" w:rsidR="004E135F" w:rsidRPr="008455AB" w:rsidRDefault="004E135F" w:rsidP="00C62BC8">
      <w:pPr>
        <w:pStyle w:val="Tekstpodstawowy"/>
        <w:numPr>
          <w:ilvl w:val="0"/>
          <w:numId w:val="32"/>
        </w:numPr>
        <w:suppressAutoHyphens w:val="0"/>
        <w:spacing w:line="24" w:lineRule="atLeast"/>
        <w:ind w:left="426" w:hanging="426"/>
        <w:jc w:val="both"/>
        <w:rPr>
          <w:rFonts w:ascii="Encode Sans Compressed" w:hAnsi="Encode Sans Compressed"/>
          <w:sz w:val="22"/>
          <w:szCs w:val="22"/>
        </w:rPr>
      </w:pPr>
      <w:r w:rsidRPr="008455AB">
        <w:rPr>
          <w:rFonts w:ascii="Encode Sans Compressed" w:hAnsi="Encode Sans Compressed"/>
          <w:sz w:val="22"/>
          <w:szCs w:val="22"/>
        </w:rPr>
        <w:t xml:space="preserve">Zamawiający do czasu przekazania terenu budowy poinformuje na piśmie Wykonawcę o osobach pełniących funkcję Inspektora Nadzoru. </w:t>
      </w:r>
    </w:p>
    <w:p w14:paraId="78992D46" w14:textId="286224D1" w:rsidR="004E135F" w:rsidRPr="00B47284" w:rsidRDefault="004E135F" w:rsidP="00C62BC8">
      <w:pPr>
        <w:pStyle w:val="Tekstpodstawowy"/>
        <w:numPr>
          <w:ilvl w:val="0"/>
          <w:numId w:val="32"/>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Zamawiający zastrzega sobie prawo zmiany ww. osób, o czym powiadomi na piśmie Wykonawcę </w:t>
      </w:r>
      <w:r w:rsidRPr="00B47284">
        <w:rPr>
          <w:rFonts w:ascii="Encode Sans Compressed" w:hAnsi="Encode Sans Compressed"/>
          <w:sz w:val="22"/>
          <w:szCs w:val="22"/>
        </w:rPr>
        <w:br/>
        <w:t>na 3</w:t>
      </w:r>
      <w:r w:rsidR="00F14F41">
        <w:rPr>
          <w:rFonts w:ascii="Encode Sans Compressed" w:hAnsi="Encode Sans Compressed"/>
          <w:sz w:val="22"/>
          <w:szCs w:val="22"/>
          <w:lang w:val="pl-PL"/>
        </w:rPr>
        <w:t xml:space="preserve"> (słownie: trzy)</w:t>
      </w:r>
      <w:r w:rsidRPr="00B47284">
        <w:rPr>
          <w:rFonts w:ascii="Encode Sans Compressed" w:hAnsi="Encode Sans Compressed"/>
          <w:sz w:val="22"/>
          <w:szCs w:val="22"/>
        </w:rPr>
        <w:t xml:space="preserve"> dni przed dokonaniem zmiany. Zmiana ta winna być dokonana wpisem do dziennika budowy.</w:t>
      </w:r>
    </w:p>
    <w:p w14:paraId="276AD00A" w14:textId="77777777" w:rsidR="004E135F" w:rsidRPr="00B47284" w:rsidRDefault="004E135F" w:rsidP="004E135F">
      <w:pPr>
        <w:pStyle w:val="Lista"/>
        <w:spacing w:line="24" w:lineRule="atLeast"/>
        <w:jc w:val="both"/>
        <w:rPr>
          <w:rFonts w:ascii="Encode Sans Compressed" w:hAnsi="Encode Sans Compressed"/>
          <w:sz w:val="22"/>
          <w:szCs w:val="22"/>
        </w:rPr>
      </w:pPr>
    </w:p>
    <w:p w14:paraId="0DD92591" w14:textId="6B01C257" w:rsidR="004E135F" w:rsidRPr="00F14F41" w:rsidRDefault="008455AB" w:rsidP="007C58F9">
      <w:pPr>
        <w:pStyle w:val="Lista"/>
        <w:spacing w:line="24" w:lineRule="atLeast"/>
        <w:ind w:left="0" w:firstLine="0"/>
        <w:jc w:val="center"/>
        <w:rPr>
          <w:rFonts w:ascii="Encode Sans Compressed" w:hAnsi="Encode Sans Compressed"/>
          <w:sz w:val="22"/>
          <w:szCs w:val="22"/>
        </w:rPr>
      </w:pPr>
      <w:r>
        <w:rPr>
          <w:rFonts w:ascii="Encode Sans Compressed" w:hAnsi="Encode Sans Compressed"/>
          <w:sz w:val="22"/>
          <w:szCs w:val="22"/>
        </w:rPr>
        <w:t>§ 12</w:t>
      </w:r>
    </w:p>
    <w:p w14:paraId="5E82D4CF" w14:textId="77777777" w:rsidR="004E135F" w:rsidRPr="00F14F41" w:rsidRDefault="004E135F" w:rsidP="00C62BC8">
      <w:pPr>
        <w:pStyle w:val="Nagwek1"/>
        <w:numPr>
          <w:ilvl w:val="0"/>
          <w:numId w:val="30"/>
        </w:numPr>
        <w:suppressAutoHyphens w:val="0"/>
        <w:spacing w:before="0" w:after="0" w:line="24" w:lineRule="atLeast"/>
        <w:ind w:left="426" w:hanging="426"/>
        <w:rPr>
          <w:rFonts w:ascii="Encode Sans Compressed" w:hAnsi="Encode Sans Compressed"/>
          <w:b w:val="0"/>
          <w:sz w:val="22"/>
          <w:szCs w:val="22"/>
        </w:rPr>
      </w:pPr>
      <w:r w:rsidRPr="00F14F41">
        <w:rPr>
          <w:rFonts w:ascii="Encode Sans Compressed" w:hAnsi="Encode Sans Compressed"/>
          <w:b w:val="0"/>
          <w:sz w:val="22"/>
          <w:szCs w:val="22"/>
        </w:rPr>
        <w:t>Wykonawca zobowiązany jest w szczególności do:</w:t>
      </w:r>
    </w:p>
    <w:p w14:paraId="35C8A16F" w14:textId="66FF5BD6"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przestrzeganie ogólnych wymagań dotyczących robót w zakresie określonym w ST Wymagania Ogólne,</w:t>
      </w:r>
    </w:p>
    <w:p w14:paraId="6CE5FC15" w14:textId="2BE5C3A6" w:rsidR="00F14F41" w:rsidRPr="00F14F41" w:rsidRDefault="00F14F41" w:rsidP="00F14F41">
      <w:pPr>
        <w:pStyle w:val="Akapitzlist"/>
        <w:numPr>
          <w:ilvl w:val="0"/>
          <w:numId w:val="68"/>
        </w:numPr>
        <w:spacing w:line="24" w:lineRule="atLeast"/>
        <w:jc w:val="both"/>
        <w:rPr>
          <w:rFonts w:ascii="Encode Sans Compressed" w:hAnsi="Encode Sans Compressed"/>
          <w:iCs/>
          <w:sz w:val="22"/>
          <w:szCs w:val="22"/>
        </w:rPr>
      </w:pPr>
      <w:r w:rsidRPr="00F14F41">
        <w:rPr>
          <w:rFonts w:ascii="Encode Sans Compressed" w:eastAsia="Calibri" w:hAnsi="Encode Sans Compressed" w:cs="Calibri"/>
          <w:iCs/>
          <w:sz w:val="22"/>
          <w:szCs w:val="22"/>
        </w:rPr>
        <w:t xml:space="preserve">wykonania Przedmiotu Umowy w zakresie szczegółowo określonym w Ofercie Wykonawcy </w:t>
      </w:r>
      <w:r w:rsidRPr="00F14F41">
        <w:rPr>
          <w:rFonts w:ascii="Encode Sans Compressed" w:eastAsia="Calibri" w:hAnsi="Encode Sans Compressed" w:cs="Calibri"/>
          <w:iCs/>
          <w:sz w:val="22"/>
          <w:szCs w:val="22"/>
        </w:rPr>
        <w:br/>
        <w:t>i Specyfikacji Warunków Zamówienia obejmującej: dokumentację projektową, Specyfikację Techniczną D-M.-00.00.00 (ST Wymagania Ogólne), Specyfikacje Techniczne (ST)</w:t>
      </w:r>
      <w:r w:rsidRPr="00F14F41">
        <w:rPr>
          <w:rFonts w:ascii="Encode Sans Compressed" w:hAnsi="Encode Sans Compressed"/>
          <w:iCs/>
          <w:sz w:val="22"/>
          <w:szCs w:val="22"/>
        </w:rPr>
        <w:t>,</w:t>
      </w:r>
    </w:p>
    <w:p w14:paraId="4E04ACE3" w14:textId="77777777"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wykonanie Przedmiotu Umowy w oparciu o Dokumentację przetargową z uwzględnieniem wymagań określonych w ST Wymagania Ogólne i ST</w:t>
      </w:r>
    </w:p>
    <w:p w14:paraId="246952AA" w14:textId="5C230009"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 xml:space="preserve"> kontrola jakości materiałów i robót zgodnie z postanowieniami ST Wymagania Ogólne i ST, badania laboratoryjne będą prowadzone na koszt Wykonawcy w laboratoriach nie należących do Wykonawcy i Podwykonawców robót. Zamawiający zaakceptuje laboratorium w terminie 7 dni od dnia przedłożenia przez Wykonawcę informacji dotyczącej laboratorium oraz po przedłożeniu umowy na prowadzenie pełnego zakresu badań laboratoryjnych podpisaną przez Wykonawcę i Laboratorium. Wykonawca winien uzyskać akceptację laboratorium do</w:t>
      </w:r>
      <w:r w:rsidR="00AF2448">
        <w:rPr>
          <w:rFonts w:ascii="Encode Sans Compressed" w:hAnsi="Encode Sans Compressed"/>
          <w:sz w:val="22"/>
          <w:szCs w:val="22"/>
        </w:rPr>
        <w:t xml:space="preserve"> czasu </w:t>
      </w:r>
      <w:r w:rsidR="00B637B2" w:rsidRPr="00AF2448">
        <w:rPr>
          <w:rFonts w:ascii="Encode Sans Compressed" w:hAnsi="Encode Sans Compressed"/>
          <w:sz w:val="22"/>
          <w:szCs w:val="22"/>
          <w:lang w:val="pl-PL"/>
        </w:rPr>
        <w:t>rozpoczęcia robót</w:t>
      </w:r>
      <w:r w:rsidRPr="00AF2448">
        <w:rPr>
          <w:rFonts w:ascii="Encode Sans Compressed" w:hAnsi="Encode Sans Compressed"/>
          <w:sz w:val="22"/>
          <w:szCs w:val="22"/>
        </w:rPr>
        <w:t>.</w:t>
      </w:r>
      <w:r w:rsidRPr="00F14F41">
        <w:rPr>
          <w:rFonts w:ascii="Encode Sans Compressed" w:hAnsi="Encode Sans Compressed"/>
          <w:sz w:val="22"/>
          <w:szCs w:val="22"/>
        </w:rPr>
        <w:t xml:space="preserve"> </w:t>
      </w:r>
    </w:p>
    <w:p w14:paraId="77950132" w14:textId="151B2B70"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 xml:space="preserve">skompletowanie i przedstawienie Zamawiającemu dokumentów pozwalających na ocenę prawidłowego wykonania przedmiotu odbioru częściowego i odbioru ostatecznego robót w zakresie określonym postanowieniami ST Wymagania Ogólne, </w:t>
      </w:r>
    </w:p>
    <w:p w14:paraId="2A5BD945" w14:textId="0DC30F39"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 xml:space="preserve"> utrzymanie ładu i porządku na terenie budowy, a po zakończeniu robót usunięcie poza teren budowy wszelkich urządzeń tymczasowego zaplecza, oraz pozostawienie całego terenu budowy i robót czystego i nadającego się do użytkowania,</w:t>
      </w:r>
    </w:p>
    <w:p w14:paraId="20AAFA85" w14:textId="21D125E8"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informowanie Zamawiającego o terminie zakrycia robót ulegających zakryciu, oraz terminie odbioru robót zanikających w terminach i w zakresie określonym w ST Wymagania Ogólne i ST,</w:t>
      </w:r>
    </w:p>
    <w:p w14:paraId="5A597A9C" w14:textId="38A252DB"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informowanie Zamawiającego o problemach lub okolicznościach mogących wpłynąć na jakość robót lub termin zakończenia robót,</w:t>
      </w:r>
    </w:p>
    <w:p w14:paraId="35C198A6" w14:textId="7DC8CCA0"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niezwłoczne informowanie Zamawiającego o zaistniałych na terenie budowy kontrolach i wypadkach,</w:t>
      </w:r>
    </w:p>
    <w:p w14:paraId="5F09FA4F" w14:textId="0C0CCC5D"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opracowanie projektu organizacji ruchu na czas budowy, uzyskanie wymaganych prawem uzgodnień i przedłożenie go Zamawiającemu w terminie do czasu przystąpienia do wykonywania robót budowlanych oraz oznakowanie na czas prowadzenia robót zgodnie z zatwierdzonym projektem tymczasowej organizacji ruchu,</w:t>
      </w:r>
    </w:p>
    <w:p w14:paraId="1CD49905" w14:textId="6C81C176"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opracowanie części ogólnej Programu Zapewnienia Jakości i przedłożenie go do akceptacji Zamawiającego do czasu przekazania terenu budowy,</w:t>
      </w:r>
    </w:p>
    <w:p w14:paraId="39988EB2" w14:textId="14CC8B3C"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 xml:space="preserve">wykonanie dokumentacji fotograficznej przed, w trakcie i po </w:t>
      </w:r>
      <w:r w:rsidR="00787BBA">
        <w:rPr>
          <w:rFonts w:ascii="Encode Sans Compressed" w:hAnsi="Encode Sans Compressed"/>
          <w:sz w:val="22"/>
          <w:szCs w:val="22"/>
          <w:lang w:val="pl-PL"/>
        </w:rPr>
        <w:t>realizacji przedmiotu zamówienia</w:t>
      </w:r>
      <w:r w:rsidRPr="00F14F41">
        <w:rPr>
          <w:rFonts w:ascii="Encode Sans Compressed" w:hAnsi="Encode Sans Compressed"/>
          <w:sz w:val="22"/>
          <w:szCs w:val="22"/>
        </w:rPr>
        <w:t xml:space="preserve"> zgodnie z ST Wymagania Ogólne,</w:t>
      </w:r>
    </w:p>
    <w:p w14:paraId="2CA71636" w14:textId="203B5943" w:rsidR="00F14F41" w:rsidRPr="00F14F41" w:rsidRDefault="00F14F41" w:rsidP="00F14F41">
      <w:pPr>
        <w:pStyle w:val="Akapitzlist"/>
        <w:numPr>
          <w:ilvl w:val="0"/>
          <w:numId w:val="68"/>
        </w:numPr>
        <w:spacing w:line="24" w:lineRule="atLeast"/>
        <w:jc w:val="both"/>
        <w:rPr>
          <w:rFonts w:ascii="Encode Sans Compressed" w:hAnsi="Encode Sans Compressed"/>
          <w:sz w:val="22"/>
          <w:szCs w:val="22"/>
        </w:rPr>
      </w:pPr>
      <w:r w:rsidRPr="00F14F41">
        <w:rPr>
          <w:rFonts w:ascii="Encode Sans Compressed" w:hAnsi="Encode Sans Compressed"/>
          <w:sz w:val="22"/>
          <w:szCs w:val="22"/>
        </w:rPr>
        <w:t>ustawienie tablic informacyjnych dot. realizacji zadania zgodnie z ST Wymagania Ogólne,</w:t>
      </w:r>
    </w:p>
    <w:p w14:paraId="3D7170E1" w14:textId="77777777" w:rsidR="00E82588" w:rsidRPr="008455AB" w:rsidRDefault="00E82588" w:rsidP="00E82588">
      <w:pPr>
        <w:pStyle w:val="Akapitzlist"/>
        <w:numPr>
          <w:ilvl w:val="0"/>
          <w:numId w:val="68"/>
        </w:numPr>
        <w:tabs>
          <w:tab w:val="left" w:pos="0"/>
          <w:tab w:val="left" w:pos="851"/>
        </w:tabs>
        <w:suppressAutoHyphens w:val="0"/>
        <w:spacing w:line="24" w:lineRule="atLeast"/>
        <w:ind w:left="714" w:hanging="357"/>
        <w:contextualSpacing/>
        <w:jc w:val="both"/>
        <w:rPr>
          <w:rFonts w:ascii="Encode Sans Compressed" w:hAnsi="Encode Sans Compressed"/>
          <w:sz w:val="22"/>
          <w:szCs w:val="22"/>
        </w:rPr>
      </w:pPr>
      <w:r w:rsidRPr="008455AB">
        <w:rPr>
          <w:rFonts w:ascii="Encode Sans Compressed" w:hAnsi="Encode Sans Compressed"/>
          <w:sz w:val="22"/>
          <w:szCs w:val="22"/>
          <w:lang w:val="pl-PL"/>
        </w:rPr>
        <w:t>s</w:t>
      </w:r>
      <w:r w:rsidRPr="008455AB">
        <w:rPr>
          <w:rFonts w:ascii="Encode Sans Compressed" w:hAnsi="Encode Sans Compressed"/>
          <w:sz w:val="22"/>
          <w:szCs w:val="22"/>
        </w:rPr>
        <w:t xml:space="preserve">pełnienie warunków określonych w art. 68 ust. 3 ustawy z dnia 11 stycznie 2018 r. </w:t>
      </w:r>
      <w:r w:rsidRPr="008455AB">
        <w:rPr>
          <w:rFonts w:ascii="Encode Sans Compressed" w:hAnsi="Encode Sans Compressed"/>
          <w:sz w:val="22"/>
          <w:szCs w:val="22"/>
        </w:rPr>
        <w:br/>
        <w:t>o elektromobilności i paliwach alternatywnych, pod rygorem określonym w art. 76 przedmiotowej ustawy.</w:t>
      </w:r>
    </w:p>
    <w:p w14:paraId="1898C469" w14:textId="6F9DB71A" w:rsidR="004E135F" w:rsidRPr="00F14F41" w:rsidRDefault="00E61C20" w:rsidP="00C62BC8">
      <w:pPr>
        <w:pStyle w:val="Lista"/>
        <w:numPr>
          <w:ilvl w:val="0"/>
          <w:numId w:val="30"/>
        </w:numPr>
        <w:suppressAutoHyphens w:val="0"/>
        <w:spacing w:line="24" w:lineRule="atLeast"/>
        <w:ind w:left="426" w:hanging="426"/>
        <w:jc w:val="both"/>
        <w:rPr>
          <w:rFonts w:ascii="Encode Sans Compressed" w:hAnsi="Encode Sans Compressed"/>
          <w:iCs/>
          <w:sz w:val="22"/>
          <w:szCs w:val="22"/>
        </w:rPr>
      </w:pPr>
      <w:r w:rsidRPr="008455AB">
        <w:rPr>
          <w:rFonts w:ascii="Encode Sans Compressed" w:hAnsi="Encode Sans Compressed"/>
          <w:iCs/>
          <w:sz w:val="22"/>
          <w:szCs w:val="22"/>
        </w:rPr>
        <w:lastRenderedPageBreak/>
        <w:t>Zwłoka</w:t>
      </w:r>
      <w:r w:rsidR="004E135F" w:rsidRPr="008455AB">
        <w:rPr>
          <w:rFonts w:ascii="Encode Sans Compressed" w:hAnsi="Encode Sans Compressed"/>
          <w:iCs/>
          <w:sz w:val="22"/>
          <w:szCs w:val="22"/>
        </w:rPr>
        <w:t xml:space="preserve"> z tytułu </w:t>
      </w:r>
      <w:r w:rsidR="004E135F" w:rsidRPr="00F14F41">
        <w:rPr>
          <w:rFonts w:ascii="Encode Sans Compressed" w:hAnsi="Encode Sans Compressed"/>
          <w:iCs/>
          <w:sz w:val="22"/>
          <w:szCs w:val="22"/>
        </w:rPr>
        <w:t xml:space="preserve">nie przekazania dokumentów, o których mowa w ust. 1 pkt  </w:t>
      </w:r>
      <w:r w:rsidR="0011584D">
        <w:rPr>
          <w:rFonts w:ascii="Encode Sans Compressed" w:hAnsi="Encode Sans Compressed"/>
          <w:iCs/>
          <w:sz w:val="22"/>
          <w:szCs w:val="22"/>
        </w:rPr>
        <w:t>10</w:t>
      </w:r>
      <w:r w:rsidR="004E135F" w:rsidRPr="00F14F41">
        <w:rPr>
          <w:rFonts w:ascii="Encode Sans Compressed" w:hAnsi="Encode Sans Compressed"/>
          <w:iCs/>
          <w:sz w:val="22"/>
          <w:szCs w:val="22"/>
        </w:rPr>
        <w:t>) – l2) będzie traktowane jako powstałe z przyczyn zależnych od Wykonawcy i nie może stanowić podstawy do zmiany terminu zakończenia robót lub jakichkolwiek roszczeń finansowych ze strony Wykonawcy.</w:t>
      </w:r>
    </w:p>
    <w:p w14:paraId="4A0D67D6" w14:textId="77777777" w:rsidR="004E135F" w:rsidRPr="00B47284" w:rsidRDefault="004E135F" w:rsidP="004E135F">
      <w:pPr>
        <w:pStyle w:val="Lista"/>
        <w:spacing w:line="24" w:lineRule="atLeast"/>
        <w:jc w:val="both"/>
        <w:rPr>
          <w:rFonts w:ascii="Encode Sans Compressed" w:hAnsi="Encode Sans Compressed"/>
          <w:sz w:val="22"/>
          <w:szCs w:val="22"/>
        </w:rPr>
      </w:pPr>
    </w:p>
    <w:p w14:paraId="7F555860" w14:textId="23AB28DC" w:rsidR="004E135F" w:rsidRPr="00B47284" w:rsidRDefault="008455AB" w:rsidP="007C58F9">
      <w:pPr>
        <w:pStyle w:val="Lista"/>
        <w:spacing w:line="24" w:lineRule="atLeast"/>
        <w:ind w:left="0" w:firstLine="0"/>
        <w:jc w:val="center"/>
        <w:rPr>
          <w:rFonts w:ascii="Encode Sans Compressed" w:hAnsi="Encode Sans Compressed"/>
          <w:sz w:val="22"/>
          <w:szCs w:val="22"/>
        </w:rPr>
      </w:pPr>
      <w:r>
        <w:rPr>
          <w:rFonts w:ascii="Encode Sans Compressed" w:hAnsi="Encode Sans Compressed"/>
          <w:sz w:val="22"/>
          <w:szCs w:val="22"/>
        </w:rPr>
        <w:t>§ 13</w:t>
      </w:r>
    </w:p>
    <w:p w14:paraId="082C60B3" w14:textId="77777777" w:rsidR="004E135F" w:rsidRPr="00B47284" w:rsidRDefault="004E135F" w:rsidP="00C62BC8">
      <w:pPr>
        <w:pStyle w:val="Lista"/>
        <w:numPr>
          <w:ilvl w:val="0"/>
          <w:numId w:val="52"/>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Wykonawca zobowiązuje się, do zatrudnienia na podstawie umowy o pracę w rozumieniu przepisów ustawy z dnia 26 czerwca 1974 r. Kodeks Pracy wszystkich osób wykonujących czynności wynikające </w:t>
      </w:r>
      <w:r w:rsidRPr="00B47284">
        <w:rPr>
          <w:rFonts w:ascii="Encode Sans Compressed" w:hAnsi="Encode Sans Compressed"/>
          <w:sz w:val="22"/>
          <w:szCs w:val="22"/>
        </w:rPr>
        <w:br/>
        <w:t xml:space="preserve">z TER. </w:t>
      </w:r>
    </w:p>
    <w:p w14:paraId="29867664" w14:textId="2C03D8E9" w:rsidR="004E135F" w:rsidRPr="00B47284" w:rsidRDefault="004E135F" w:rsidP="00C62BC8">
      <w:pPr>
        <w:pStyle w:val="Lista"/>
        <w:numPr>
          <w:ilvl w:val="0"/>
          <w:numId w:val="52"/>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Obowiązek określony w ust. 1 dotyczy także Podwykonawców. Wykonawca jest zobowiązany zawrzeć w każdej umowie o podwykonawstwo stosowne zapisy zobowiązujące Podwykonawcę do zatrudnienia na umowę o pracę osoby o których mowa w ust. 1.</w:t>
      </w:r>
    </w:p>
    <w:p w14:paraId="2678991F" w14:textId="77777777" w:rsidR="004E135F" w:rsidRPr="00B47284" w:rsidRDefault="004E135F" w:rsidP="00C62BC8">
      <w:pPr>
        <w:pStyle w:val="Lista"/>
        <w:numPr>
          <w:ilvl w:val="0"/>
          <w:numId w:val="52"/>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Wykonawca przed przekazaniem terenu budowy złoży Zamawiającemu wykaz osób o których mowa </w:t>
      </w:r>
      <w:r w:rsidRPr="00B47284">
        <w:rPr>
          <w:rFonts w:ascii="Encode Sans Compressed" w:hAnsi="Encode Sans Compressed"/>
          <w:sz w:val="22"/>
          <w:szCs w:val="22"/>
        </w:rPr>
        <w:br/>
        <w:t xml:space="preserve">w ust.1 zawierający </w:t>
      </w:r>
      <w:r w:rsidRPr="00B47284">
        <w:rPr>
          <w:rFonts w:ascii="Encode Sans Compressed" w:hAnsi="Encode Sans Compressed"/>
          <w:sz w:val="22"/>
          <w:szCs w:val="22"/>
          <w:shd w:val="clear" w:color="auto" w:fill="FFFFFF"/>
        </w:rPr>
        <w:t>imię i nazwisko zatrudnionego pracownika, datę zawarcia umowy o pracę, rodzaj umowy o pracę oraz zakres obowiązków pracownika</w:t>
      </w:r>
      <w:r w:rsidRPr="00B47284">
        <w:rPr>
          <w:rFonts w:ascii="Encode Sans Compressed" w:hAnsi="Encode Sans Compressed"/>
          <w:sz w:val="22"/>
          <w:szCs w:val="22"/>
        </w:rPr>
        <w:t xml:space="preserve">. Każdorazowa zmiana osób, o których mowa wymaga korekty wykazu osób wykonujących zamówienie. </w:t>
      </w:r>
    </w:p>
    <w:p w14:paraId="7B96F5FA" w14:textId="77777777" w:rsidR="004E135F" w:rsidRPr="00B47284" w:rsidRDefault="004E135F" w:rsidP="00C62BC8">
      <w:pPr>
        <w:pStyle w:val="Lista"/>
        <w:numPr>
          <w:ilvl w:val="0"/>
          <w:numId w:val="52"/>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Zamawiający zastrzega sobie prawo przeprowadzenia kontroli na miejscu wykonywania przedmiotu umowy w celu zweryfikowania, czy osoby wykonujące czynności są osobami wskazanymi przez Wykonawcę w wykazie o którym mowa w ust. 3. Wykonawca musi zobowiązać te osoby do podania imienia i nazwiska podczas kontroli przeprowadzanej przez Zamawiającego. W razie odmowy podania danych umożliwiających identyfikację osób wykonujących prace na budowie Zamawiający wezwie Kierownika budowy do wydania zakazu wykonywania przez te osoby prac do momentu wyjaśnienia podstawy ich zatrudnienia.</w:t>
      </w:r>
    </w:p>
    <w:p w14:paraId="69676F1B" w14:textId="77777777" w:rsidR="004E135F" w:rsidRPr="00B47284" w:rsidRDefault="004E135F" w:rsidP="004E135F">
      <w:pPr>
        <w:pStyle w:val="Lista"/>
        <w:spacing w:line="24" w:lineRule="atLeast"/>
        <w:jc w:val="both"/>
        <w:rPr>
          <w:rFonts w:ascii="Encode Sans Compressed" w:hAnsi="Encode Sans Compressed"/>
          <w:sz w:val="22"/>
          <w:szCs w:val="22"/>
        </w:rPr>
      </w:pPr>
    </w:p>
    <w:p w14:paraId="636CFE98" w14:textId="420F2487" w:rsidR="004E135F" w:rsidRPr="00B47284" w:rsidRDefault="004E135F" w:rsidP="007C58F9">
      <w:pPr>
        <w:pStyle w:val="Lista"/>
        <w:spacing w:line="24" w:lineRule="atLeast"/>
        <w:ind w:left="0" w:firstLine="0"/>
        <w:jc w:val="center"/>
        <w:rPr>
          <w:rFonts w:ascii="Encode Sans Compressed" w:hAnsi="Encode Sans Compressed"/>
          <w:sz w:val="22"/>
          <w:szCs w:val="22"/>
        </w:rPr>
      </w:pPr>
      <w:r w:rsidRPr="00B47284">
        <w:rPr>
          <w:rFonts w:ascii="Encode Sans Compressed" w:hAnsi="Encode Sans Compressed"/>
          <w:sz w:val="22"/>
          <w:szCs w:val="22"/>
        </w:rPr>
        <w:t>§ 1</w:t>
      </w:r>
      <w:r w:rsidR="008455AB">
        <w:rPr>
          <w:rFonts w:ascii="Encode Sans Compressed" w:hAnsi="Encode Sans Compressed"/>
          <w:sz w:val="22"/>
          <w:szCs w:val="22"/>
        </w:rPr>
        <w:t>4</w:t>
      </w:r>
    </w:p>
    <w:p w14:paraId="676FFB96" w14:textId="77777777" w:rsidR="004E135F" w:rsidRPr="00B47284" w:rsidRDefault="004E135F" w:rsidP="00C62BC8">
      <w:pPr>
        <w:pStyle w:val="Lista"/>
        <w:numPr>
          <w:ilvl w:val="0"/>
          <w:numId w:val="31"/>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Wykonawca zobowiązany jest zapewnić wykonanie i kierowanie robotami specjalistycznymi objętymi Umową przez osoby posiadające stosowne kwalifikacje zawodowe i uprawnienia budowlane.</w:t>
      </w:r>
    </w:p>
    <w:p w14:paraId="4E1398AF" w14:textId="4847EDEC" w:rsidR="004E135F" w:rsidRPr="00B47284" w:rsidRDefault="004E135F" w:rsidP="00C62BC8">
      <w:pPr>
        <w:pStyle w:val="Lista"/>
        <w:numPr>
          <w:ilvl w:val="0"/>
          <w:numId w:val="31"/>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Wykonawca zobowiązuje się skierować do kierowania budową osobę wskazaną w Ofercie Wykonawcy. Zmiana osoby, o której mowa w zdaniu poprzednim w trakcie realizacji Przedmiotu Umowy, musi być uzasadniona przez Wykonawcę na piśmie i wymaga pisemnego zaakceptowania przez Zamawiającego. Zamawiający zaakceptuje taką zmianę w terminie 7 dni od daty przedłożenia propozycji i wyłącznie wtedy, gdy kwalifikacje i doświadczenie wskazanej osoby będzie takie same lub wyższe od kwalifikacji</w:t>
      </w:r>
      <w:r w:rsidRPr="00B47284">
        <w:rPr>
          <w:rFonts w:ascii="Encode Sans Compressed" w:hAnsi="Encode Sans Compressed"/>
          <w:sz w:val="22"/>
          <w:szCs w:val="22"/>
        </w:rPr>
        <w:br/>
        <w:t>i doświadczenia osoby wymaganego postanowieniami Specyfikacji Warunków Zamówienia.</w:t>
      </w:r>
    </w:p>
    <w:p w14:paraId="60D560B1" w14:textId="77777777" w:rsidR="004E135F" w:rsidRPr="00B47284" w:rsidRDefault="004E135F" w:rsidP="00C62BC8">
      <w:pPr>
        <w:pStyle w:val="Lista"/>
        <w:numPr>
          <w:ilvl w:val="0"/>
          <w:numId w:val="31"/>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Wykonawca musi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 lub do zgłaszania roszczeń finansowych przez Wykonawcę. To samo dotyczy sytuacji, w której Zamawiający odmówi akceptacji osoby zaproponowanej przez Wykonawcę. </w:t>
      </w:r>
    </w:p>
    <w:p w14:paraId="74EB4E73" w14:textId="77777777" w:rsidR="004E135F" w:rsidRPr="00B47284" w:rsidRDefault="004E135F" w:rsidP="00C62BC8">
      <w:pPr>
        <w:pStyle w:val="Lista"/>
        <w:numPr>
          <w:ilvl w:val="0"/>
          <w:numId w:val="31"/>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Zaakceptowana przez Zamawiającego zmiana osoby, o której mowa w ust. 2, winna być dokonana wpisem do dziennika budowy.</w:t>
      </w:r>
    </w:p>
    <w:p w14:paraId="022D7E0E" w14:textId="77777777" w:rsidR="004E135F" w:rsidRPr="00B47284" w:rsidRDefault="004E135F" w:rsidP="00C62BC8">
      <w:pPr>
        <w:pStyle w:val="Lista"/>
        <w:numPr>
          <w:ilvl w:val="0"/>
          <w:numId w:val="31"/>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Skierowanie, bez akceptacji Zamawiającego, do kierowania robotami innej osoby niż wskazane w ofercie Wykonawcy stanowi podstawę odstąpienia od Umowy przez Zamawiającego z winy Wykonawcy.</w:t>
      </w:r>
    </w:p>
    <w:p w14:paraId="26497E55" w14:textId="77777777" w:rsidR="004E135F" w:rsidRPr="00B47284" w:rsidRDefault="004E135F" w:rsidP="004E135F">
      <w:pPr>
        <w:pStyle w:val="Lista-kontynuacja2"/>
        <w:spacing w:after="0" w:line="24" w:lineRule="atLeast"/>
        <w:ind w:left="0"/>
        <w:jc w:val="center"/>
        <w:rPr>
          <w:rFonts w:ascii="Encode Sans Compressed" w:hAnsi="Encode Sans Compressed"/>
          <w:sz w:val="22"/>
          <w:szCs w:val="22"/>
        </w:rPr>
      </w:pPr>
    </w:p>
    <w:p w14:paraId="6C8052E7" w14:textId="7AAA292A" w:rsidR="004E135F" w:rsidRPr="00B47284" w:rsidRDefault="008455AB" w:rsidP="004E135F">
      <w:pPr>
        <w:pStyle w:val="Lista-kontynuacja2"/>
        <w:spacing w:after="0" w:line="24" w:lineRule="atLeast"/>
        <w:ind w:left="0"/>
        <w:jc w:val="center"/>
        <w:rPr>
          <w:rFonts w:ascii="Encode Sans Compressed" w:hAnsi="Encode Sans Compressed"/>
          <w:sz w:val="22"/>
          <w:szCs w:val="22"/>
        </w:rPr>
      </w:pPr>
      <w:r>
        <w:rPr>
          <w:rFonts w:ascii="Encode Sans Compressed" w:hAnsi="Encode Sans Compressed"/>
          <w:sz w:val="22"/>
          <w:szCs w:val="22"/>
        </w:rPr>
        <w:t>§ 15</w:t>
      </w:r>
    </w:p>
    <w:p w14:paraId="11F95877" w14:textId="77777777" w:rsidR="004E135F" w:rsidRPr="00B47284" w:rsidRDefault="004E135F" w:rsidP="004E135F">
      <w:pPr>
        <w:pStyle w:val="Tekstpodstawowy"/>
        <w:spacing w:line="24" w:lineRule="atLeast"/>
        <w:jc w:val="both"/>
        <w:rPr>
          <w:rFonts w:ascii="Encode Sans Compressed" w:hAnsi="Encode Sans Compressed"/>
          <w:sz w:val="22"/>
          <w:szCs w:val="22"/>
        </w:rPr>
      </w:pPr>
      <w:r w:rsidRPr="00B47284">
        <w:rPr>
          <w:rFonts w:ascii="Encode Sans Compressed" w:hAnsi="Encode Sans Compressed"/>
          <w:sz w:val="22"/>
          <w:szCs w:val="22"/>
        </w:rPr>
        <w:t>Wykonawca zobowiązuje się do umożliwienia wstępu na teren budowy pracownikom organów nadzoru budowlanego, do których należy wykonywanie zadań określonych ustawą Prawo Budowlane oraz udostępnienia im danych i informacji wymaganych tą ustawą oraz innym osobom, które Zamawiający wskaże w okresie realizacji Przedmiotu Umowy.</w:t>
      </w:r>
    </w:p>
    <w:p w14:paraId="25C37A1D" w14:textId="77777777" w:rsidR="004E135F" w:rsidRPr="00B47284" w:rsidRDefault="004E135F" w:rsidP="004E135F">
      <w:pPr>
        <w:pStyle w:val="Lista"/>
        <w:spacing w:line="24" w:lineRule="atLeast"/>
        <w:ind w:left="360" w:firstLine="0"/>
        <w:jc w:val="center"/>
        <w:rPr>
          <w:rFonts w:ascii="Encode Sans Compressed" w:hAnsi="Encode Sans Compressed"/>
          <w:sz w:val="22"/>
          <w:szCs w:val="22"/>
        </w:rPr>
      </w:pPr>
    </w:p>
    <w:p w14:paraId="2AFAFFD4" w14:textId="77777777" w:rsidR="007C58F9" w:rsidRDefault="007C58F9" w:rsidP="007C58F9">
      <w:pPr>
        <w:pStyle w:val="Lista"/>
        <w:spacing w:line="24" w:lineRule="atLeast"/>
        <w:ind w:left="0" w:firstLine="0"/>
        <w:jc w:val="center"/>
        <w:rPr>
          <w:rFonts w:ascii="Encode Sans Compressed" w:hAnsi="Encode Sans Compressed"/>
          <w:sz w:val="22"/>
          <w:szCs w:val="22"/>
        </w:rPr>
      </w:pPr>
    </w:p>
    <w:p w14:paraId="7A30D59B" w14:textId="6638C56E" w:rsidR="004E135F" w:rsidRPr="00B47284" w:rsidRDefault="008455AB" w:rsidP="007C58F9">
      <w:pPr>
        <w:pStyle w:val="Lista"/>
        <w:spacing w:line="24" w:lineRule="atLeast"/>
        <w:ind w:left="0" w:firstLine="0"/>
        <w:jc w:val="center"/>
        <w:rPr>
          <w:rFonts w:ascii="Encode Sans Compressed" w:hAnsi="Encode Sans Compressed"/>
          <w:sz w:val="22"/>
          <w:szCs w:val="22"/>
        </w:rPr>
      </w:pPr>
      <w:r>
        <w:rPr>
          <w:rFonts w:ascii="Encode Sans Compressed" w:hAnsi="Encode Sans Compressed"/>
          <w:sz w:val="22"/>
          <w:szCs w:val="22"/>
        </w:rPr>
        <w:lastRenderedPageBreak/>
        <w:t>§ 16</w:t>
      </w:r>
    </w:p>
    <w:p w14:paraId="3E7F954B" w14:textId="77777777" w:rsidR="004E135F" w:rsidRPr="00B47284" w:rsidRDefault="004E135F" w:rsidP="00C62BC8">
      <w:pPr>
        <w:pStyle w:val="Akapitzlist"/>
        <w:numPr>
          <w:ilvl w:val="0"/>
          <w:numId w:val="53"/>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Wykonawca może:</w:t>
      </w:r>
    </w:p>
    <w:p w14:paraId="3F8F2CFF" w14:textId="77777777" w:rsidR="004E135F" w:rsidRPr="00B47284" w:rsidRDefault="004E135F" w:rsidP="00414583">
      <w:pPr>
        <w:pStyle w:val="Akapitzlist"/>
        <w:numPr>
          <w:ilvl w:val="0"/>
          <w:numId w:val="54"/>
        </w:numPr>
        <w:suppressAutoHyphens w:val="0"/>
        <w:spacing w:line="24" w:lineRule="atLeast"/>
        <w:ind w:left="709" w:hanging="283"/>
        <w:jc w:val="both"/>
        <w:rPr>
          <w:rFonts w:ascii="Encode Sans Compressed" w:hAnsi="Encode Sans Compressed"/>
          <w:sz w:val="22"/>
          <w:szCs w:val="22"/>
        </w:rPr>
      </w:pPr>
      <w:r w:rsidRPr="00B47284">
        <w:rPr>
          <w:rFonts w:ascii="Encode Sans Compressed" w:hAnsi="Encode Sans Compressed"/>
          <w:sz w:val="22"/>
          <w:szCs w:val="22"/>
        </w:rPr>
        <w:t>powierzyć realizację części zamówienia Podwykonawcom, mimo niewskazania w ofercie takiej części do powierzenia Podwykonawcom,</w:t>
      </w:r>
    </w:p>
    <w:p w14:paraId="72BE08CD" w14:textId="77777777" w:rsidR="004E135F" w:rsidRPr="00B47284" w:rsidRDefault="004E135F" w:rsidP="00414583">
      <w:pPr>
        <w:pStyle w:val="Akapitzlist"/>
        <w:numPr>
          <w:ilvl w:val="0"/>
          <w:numId w:val="54"/>
        </w:numPr>
        <w:suppressAutoHyphens w:val="0"/>
        <w:spacing w:line="24" w:lineRule="atLeast"/>
        <w:ind w:left="709" w:hanging="283"/>
        <w:jc w:val="both"/>
        <w:rPr>
          <w:rFonts w:ascii="Encode Sans Compressed" w:hAnsi="Encode Sans Compressed"/>
          <w:sz w:val="22"/>
          <w:szCs w:val="22"/>
        </w:rPr>
      </w:pPr>
      <w:r w:rsidRPr="00B47284">
        <w:rPr>
          <w:rFonts w:ascii="Encode Sans Compressed" w:hAnsi="Encode Sans Compressed"/>
          <w:sz w:val="22"/>
          <w:szCs w:val="22"/>
        </w:rPr>
        <w:t>wskazać inny zakres podwykonawstwa, niż przedstawiony w ofercie,</w:t>
      </w:r>
    </w:p>
    <w:p w14:paraId="7F649C53" w14:textId="77777777" w:rsidR="004E135F" w:rsidRPr="00B47284" w:rsidRDefault="004E135F" w:rsidP="00414583">
      <w:pPr>
        <w:pStyle w:val="Akapitzlist"/>
        <w:numPr>
          <w:ilvl w:val="0"/>
          <w:numId w:val="54"/>
        </w:numPr>
        <w:suppressAutoHyphens w:val="0"/>
        <w:spacing w:line="24" w:lineRule="atLeast"/>
        <w:ind w:left="709" w:hanging="283"/>
        <w:jc w:val="both"/>
        <w:rPr>
          <w:rFonts w:ascii="Encode Sans Compressed" w:hAnsi="Encode Sans Compressed"/>
          <w:sz w:val="22"/>
          <w:szCs w:val="22"/>
        </w:rPr>
      </w:pPr>
      <w:r w:rsidRPr="00B47284">
        <w:rPr>
          <w:rFonts w:ascii="Encode Sans Compressed" w:hAnsi="Encode Sans Compressed"/>
          <w:sz w:val="22"/>
          <w:szCs w:val="22"/>
        </w:rPr>
        <w:t>wskazać innych Podwykonawców niż przedstawieni w ofercie,</w:t>
      </w:r>
    </w:p>
    <w:p w14:paraId="51CE2618" w14:textId="77777777" w:rsidR="004E135F" w:rsidRPr="00B47284" w:rsidRDefault="004E135F" w:rsidP="00414583">
      <w:pPr>
        <w:pStyle w:val="Akapitzlist"/>
        <w:numPr>
          <w:ilvl w:val="0"/>
          <w:numId w:val="54"/>
        </w:numPr>
        <w:suppressAutoHyphens w:val="0"/>
        <w:spacing w:line="24" w:lineRule="atLeast"/>
        <w:ind w:left="709" w:hanging="283"/>
        <w:jc w:val="both"/>
        <w:rPr>
          <w:rFonts w:ascii="Encode Sans Compressed" w:hAnsi="Encode Sans Compressed"/>
          <w:sz w:val="22"/>
          <w:szCs w:val="22"/>
        </w:rPr>
      </w:pPr>
      <w:r w:rsidRPr="00B47284">
        <w:rPr>
          <w:rFonts w:ascii="Encode Sans Compressed" w:hAnsi="Encode Sans Compressed"/>
          <w:sz w:val="22"/>
          <w:szCs w:val="22"/>
        </w:rPr>
        <w:t>zrezygnować z podwykonawstwa.</w:t>
      </w:r>
    </w:p>
    <w:p w14:paraId="6C984FFE" w14:textId="77777777" w:rsidR="004E135F" w:rsidRPr="00B47284" w:rsidRDefault="004E135F" w:rsidP="00C62BC8">
      <w:pPr>
        <w:pStyle w:val="Akapitzlist"/>
        <w:numPr>
          <w:ilvl w:val="0"/>
          <w:numId w:val="53"/>
        </w:numPr>
        <w:spacing w:line="24" w:lineRule="atLeast"/>
        <w:contextualSpacing/>
        <w:jc w:val="both"/>
        <w:rPr>
          <w:rFonts w:ascii="Encode Sans Compressed" w:hAnsi="Encode Sans Compressed"/>
          <w:sz w:val="22"/>
          <w:szCs w:val="22"/>
        </w:rPr>
      </w:pPr>
      <w:r w:rsidRPr="00B47284">
        <w:rPr>
          <w:rFonts w:ascii="Encode Sans Compressed" w:hAnsi="Encode Sans Compressed"/>
          <w:sz w:val="22"/>
          <w:szCs w:val="22"/>
        </w:rPr>
        <w:t>Wykonawca wykona przy udziale Podwykonawców roboty objęte Przedmiotem Umowy, ujęte</w:t>
      </w:r>
      <w:r w:rsidRPr="00B47284">
        <w:rPr>
          <w:rFonts w:ascii="Encode Sans Compressed" w:hAnsi="Encode Sans Compressed"/>
          <w:sz w:val="22"/>
          <w:szCs w:val="22"/>
        </w:rPr>
        <w:br/>
        <w:t xml:space="preserve">w następujących pozycjach TER: </w:t>
      </w:r>
    </w:p>
    <w:p w14:paraId="2A41A4FB" w14:textId="77777777" w:rsidR="004E135F" w:rsidRPr="00B47284" w:rsidRDefault="004E135F" w:rsidP="004E135F">
      <w:pPr>
        <w:pStyle w:val="Lista"/>
        <w:spacing w:line="24" w:lineRule="atLeast"/>
        <w:ind w:left="426" w:firstLine="0"/>
        <w:jc w:val="both"/>
        <w:rPr>
          <w:rFonts w:ascii="Encode Sans Compressed" w:hAnsi="Encode Sans Compressed"/>
          <w:sz w:val="22"/>
          <w:szCs w:val="22"/>
        </w:rPr>
      </w:pPr>
      <w:r w:rsidRPr="00B47284">
        <w:rPr>
          <w:rFonts w:ascii="Encode Sans Compressed" w:hAnsi="Encode Sans Compressed"/>
          <w:sz w:val="22"/>
          <w:szCs w:val="22"/>
        </w:rPr>
        <w:t>-</w:t>
      </w:r>
    </w:p>
    <w:p w14:paraId="336305A1" w14:textId="77777777" w:rsidR="004E135F" w:rsidRPr="00B47284" w:rsidRDefault="004E135F" w:rsidP="004E135F">
      <w:pPr>
        <w:pStyle w:val="Lista"/>
        <w:spacing w:line="24" w:lineRule="atLeast"/>
        <w:ind w:left="426" w:firstLine="0"/>
        <w:jc w:val="both"/>
        <w:rPr>
          <w:rFonts w:ascii="Encode Sans Compressed" w:hAnsi="Encode Sans Compressed"/>
          <w:sz w:val="22"/>
          <w:szCs w:val="22"/>
        </w:rPr>
      </w:pPr>
      <w:r w:rsidRPr="00B47284">
        <w:rPr>
          <w:rFonts w:ascii="Encode Sans Compressed" w:hAnsi="Encode Sans Compressed"/>
          <w:sz w:val="22"/>
          <w:szCs w:val="22"/>
        </w:rPr>
        <w:t>-</w:t>
      </w:r>
    </w:p>
    <w:p w14:paraId="110840EB" w14:textId="39BA02BD" w:rsidR="004E135F" w:rsidRPr="00B47284" w:rsidRDefault="004E135F" w:rsidP="00C62BC8">
      <w:pPr>
        <w:pStyle w:val="Lista"/>
        <w:numPr>
          <w:ilvl w:val="0"/>
          <w:numId w:val="53"/>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Podwykonawcami, na których zasoby powoływał się Wykonawca w celu wykazania spełniania warunków udziału w postępowaniu, o których mowa w art. </w:t>
      </w:r>
      <w:r w:rsidR="00B00643" w:rsidRPr="00C85F72">
        <w:rPr>
          <w:rFonts w:ascii="Encode Sans Compressed" w:hAnsi="Encode Sans Compressed"/>
          <w:sz w:val="22"/>
          <w:szCs w:val="22"/>
        </w:rPr>
        <w:t xml:space="preserve">118 </w:t>
      </w:r>
      <w:r w:rsidRPr="00C85F72">
        <w:rPr>
          <w:rFonts w:ascii="Encode Sans Compressed" w:hAnsi="Encode Sans Compressed"/>
          <w:sz w:val="22"/>
          <w:szCs w:val="22"/>
        </w:rPr>
        <w:t>ust. 1 Pzp</w:t>
      </w:r>
      <w:r w:rsidRPr="00B47284">
        <w:rPr>
          <w:rFonts w:ascii="Encode Sans Compressed" w:hAnsi="Encode Sans Compressed"/>
          <w:sz w:val="22"/>
          <w:szCs w:val="22"/>
        </w:rPr>
        <w:t>, będą następujące podmioty:</w:t>
      </w:r>
    </w:p>
    <w:p w14:paraId="04AF23CF" w14:textId="77777777" w:rsidR="004E135F" w:rsidRPr="00B47284" w:rsidRDefault="004E135F" w:rsidP="004E135F">
      <w:pPr>
        <w:pStyle w:val="Lista"/>
        <w:spacing w:line="24" w:lineRule="atLeast"/>
        <w:ind w:left="567" w:hanging="141"/>
        <w:jc w:val="both"/>
        <w:rPr>
          <w:rFonts w:ascii="Encode Sans Compressed" w:hAnsi="Encode Sans Compressed"/>
          <w:sz w:val="22"/>
          <w:szCs w:val="22"/>
        </w:rPr>
      </w:pPr>
      <w:r w:rsidRPr="00B47284">
        <w:rPr>
          <w:rFonts w:ascii="Encode Sans Compressed" w:hAnsi="Encode Sans Compressed"/>
          <w:sz w:val="22"/>
          <w:szCs w:val="22"/>
        </w:rPr>
        <w:t>-</w:t>
      </w:r>
    </w:p>
    <w:p w14:paraId="4DFD64A9" w14:textId="77777777" w:rsidR="004E135F" w:rsidRPr="00B47284" w:rsidRDefault="004E135F" w:rsidP="004E135F">
      <w:pPr>
        <w:pStyle w:val="Lista"/>
        <w:spacing w:line="24" w:lineRule="atLeast"/>
        <w:ind w:left="567" w:hanging="141"/>
        <w:jc w:val="both"/>
        <w:rPr>
          <w:rFonts w:ascii="Encode Sans Compressed" w:hAnsi="Encode Sans Compressed"/>
          <w:sz w:val="22"/>
          <w:szCs w:val="22"/>
        </w:rPr>
      </w:pPr>
      <w:r w:rsidRPr="00B47284">
        <w:rPr>
          <w:rFonts w:ascii="Encode Sans Compressed" w:hAnsi="Encode Sans Compressed"/>
          <w:sz w:val="22"/>
          <w:szCs w:val="22"/>
        </w:rPr>
        <w:t>-</w:t>
      </w:r>
    </w:p>
    <w:p w14:paraId="0D0B8489" w14:textId="1AA82F8F" w:rsidR="004E135F" w:rsidRPr="00B22976" w:rsidRDefault="004E135F" w:rsidP="00C62BC8">
      <w:pPr>
        <w:pStyle w:val="Lista"/>
        <w:numPr>
          <w:ilvl w:val="0"/>
          <w:numId w:val="53"/>
        </w:numPr>
        <w:suppressAutoHyphens w:val="0"/>
        <w:spacing w:line="24" w:lineRule="atLeast"/>
        <w:ind w:left="426" w:hanging="426"/>
        <w:contextualSpacing/>
        <w:jc w:val="both"/>
        <w:rPr>
          <w:rFonts w:ascii="Encode Sans Compressed" w:hAnsi="Encode Sans Compressed"/>
          <w:sz w:val="22"/>
          <w:szCs w:val="22"/>
        </w:rPr>
      </w:pPr>
      <w:r w:rsidRPr="00B47284">
        <w:rPr>
          <w:rFonts w:ascii="Encode Sans Compressed" w:hAnsi="Encode Sans Compressed"/>
          <w:sz w:val="22"/>
          <w:szCs w:val="22"/>
        </w:rPr>
        <w:t>Wykonawca, Podwykonawca lub Dalszy Podwykonawca zamówienia, zamierzający zawrzeć Umowę</w:t>
      </w:r>
      <w:r w:rsidRPr="00B47284">
        <w:rPr>
          <w:rFonts w:ascii="Encode Sans Compressed" w:hAnsi="Encode Sans Compressed"/>
          <w:sz w:val="22"/>
          <w:szCs w:val="22"/>
        </w:rPr>
        <w:br/>
        <w:t xml:space="preserve"> o podwykonawstwo robót budowlanych objętych Przedmiotem Umowy zobowiązany jest </w:t>
      </w:r>
      <w:r w:rsidRPr="00B47284">
        <w:rPr>
          <w:rFonts w:ascii="Encode Sans Compressed" w:hAnsi="Encode Sans Compressed"/>
          <w:sz w:val="22"/>
          <w:szCs w:val="22"/>
        </w:rPr>
        <w:br/>
        <w:t xml:space="preserve">do przedłożenia Zamawiającemu projektu tej umowy nie później niż w terminie 14 </w:t>
      </w:r>
      <w:r w:rsidR="00C85F72">
        <w:rPr>
          <w:rFonts w:ascii="Encode Sans Compressed" w:hAnsi="Encode Sans Compressed"/>
          <w:sz w:val="22"/>
          <w:szCs w:val="22"/>
        </w:rPr>
        <w:t xml:space="preserve">(słownie: czternaście) </w:t>
      </w:r>
      <w:r w:rsidRPr="00B47284">
        <w:rPr>
          <w:rFonts w:ascii="Encode Sans Compressed" w:hAnsi="Encode Sans Compressed"/>
          <w:sz w:val="22"/>
          <w:szCs w:val="22"/>
        </w:rPr>
        <w:t xml:space="preserve">dni przed jej planowanym zawarciem. Podwykonawca lub Dalszy Podwykonawca jest obowiązany dołączyć zgodę </w:t>
      </w:r>
      <w:r w:rsidRPr="00B22976">
        <w:rPr>
          <w:rFonts w:ascii="Encode Sans Compressed" w:hAnsi="Encode Sans Compressed"/>
          <w:sz w:val="22"/>
          <w:szCs w:val="22"/>
        </w:rPr>
        <w:t xml:space="preserve">Wykonawcy na zawarcie Umowy o podwykonawstwo. </w:t>
      </w:r>
    </w:p>
    <w:p w14:paraId="6D5C2B9F" w14:textId="6A462B6C" w:rsidR="00C85F72" w:rsidRPr="00C85F72" w:rsidRDefault="00C85F72" w:rsidP="00C85F72">
      <w:pPr>
        <w:numPr>
          <w:ilvl w:val="0"/>
          <w:numId w:val="53"/>
        </w:numPr>
        <w:suppressAutoHyphens w:val="0"/>
        <w:spacing w:line="24" w:lineRule="atLeast"/>
        <w:ind w:left="426" w:hanging="426"/>
        <w:contextualSpacing/>
        <w:jc w:val="both"/>
        <w:rPr>
          <w:rFonts w:ascii="Encode Sans Compressed" w:hAnsi="Encode Sans Compressed"/>
          <w:sz w:val="22"/>
          <w:szCs w:val="22"/>
        </w:rPr>
      </w:pPr>
      <w:r w:rsidRPr="00C85F72">
        <w:rPr>
          <w:rFonts w:ascii="Encode Sans Compressed" w:hAnsi="Encode Sans Compressed"/>
          <w:sz w:val="22"/>
          <w:szCs w:val="22"/>
        </w:rPr>
        <w:t xml:space="preserve">W przypadku Podwykonawców lub Dalszych Podwykonawców, o których mowa w ust. 2, Wykonawca, Podwykonawca lub Dalszy Podwykonawca (inny niż określony w ust. 3) przedkłada wraz z projektem Umowy o podwykonawstwo robót budowlanych Zamawiającemu oświadczenie Podwykonawcy </w:t>
      </w:r>
      <w:r>
        <w:rPr>
          <w:rFonts w:ascii="Encode Sans Compressed" w:hAnsi="Encode Sans Compressed"/>
          <w:sz w:val="22"/>
          <w:szCs w:val="22"/>
        </w:rPr>
        <w:br/>
      </w:r>
      <w:r w:rsidRPr="00C85F72">
        <w:rPr>
          <w:rFonts w:ascii="Encode Sans Compressed" w:hAnsi="Encode Sans Compressed"/>
          <w:sz w:val="22"/>
          <w:szCs w:val="22"/>
        </w:rPr>
        <w:t>o braku podstaw do wykluczenia z postępowania, aktualny odpis z właściwego rejestru lub z centralnej ewidencji informacji o działalności gospodarczej potwierdzający że nie otwarto likwidacji lub nie ogłoszono upadłości, chyba że po ogłoszeniu upadłości zawarł układ zatwierdzony prawomocnym postanowieniem sądu, jeżeli układ nie przewiduje zaspokojenia wierzycieli przez likwidację majątku upadłego, a także referencje potwierdzające że Podwykonawca (Dalszy Podwykonawca) wykonał co najmniej trzy roboty o zakresie zgodnym z umową podwykonawczą.</w:t>
      </w:r>
    </w:p>
    <w:p w14:paraId="1E24842D" w14:textId="2467CB20" w:rsidR="004E135F" w:rsidRPr="00B22976" w:rsidRDefault="004E135F" w:rsidP="00C62BC8">
      <w:pPr>
        <w:numPr>
          <w:ilvl w:val="0"/>
          <w:numId w:val="53"/>
        </w:numPr>
        <w:suppressAutoHyphens w:val="0"/>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Zamawiający w terminie 7</w:t>
      </w:r>
      <w:r w:rsidR="00C85F72">
        <w:rPr>
          <w:rFonts w:ascii="Encode Sans Compressed" w:hAnsi="Encode Sans Compressed"/>
          <w:sz w:val="22"/>
          <w:szCs w:val="22"/>
        </w:rPr>
        <w:t xml:space="preserve"> </w:t>
      </w:r>
      <w:r w:rsidRPr="008455AB">
        <w:rPr>
          <w:rFonts w:ascii="Encode Sans Compressed" w:hAnsi="Encode Sans Compressed"/>
          <w:sz w:val="22"/>
          <w:szCs w:val="22"/>
        </w:rPr>
        <w:t xml:space="preserve">dni </w:t>
      </w:r>
      <w:r w:rsidR="00214002" w:rsidRPr="008455AB">
        <w:rPr>
          <w:rFonts w:ascii="Encode Sans Compressed" w:hAnsi="Encode Sans Compressed"/>
          <w:sz w:val="22"/>
          <w:szCs w:val="22"/>
        </w:rPr>
        <w:t xml:space="preserve">roboczych </w:t>
      </w:r>
      <w:r w:rsidRPr="00B22976">
        <w:rPr>
          <w:rFonts w:ascii="Encode Sans Compressed" w:hAnsi="Encode Sans Compressed"/>
          <w:sz w:val="22"/>
          <w:szCs w:val="22"/>
        </w:rPr>
        <w:t>od dnia przedłożenia projektu Umowy o podwykonawstwo, którą Wykonawca zamierza zawrzeć z Podwykonawcą (lub Podwykonawca z Dalszym Podwykonawcą), dokona akceptacji albo zgłosi pisemne zastrzeżenia do jej projektu. Zastrzeżenia mogą być zgłoszone przez Zamawiającego, w szczególności w przypadku jeśli:</w:t>
      </w:r>
    </w:p>
    <w:p w14:paraId="79EF6AB1" w14:textId="2F205A58" w:rsidR="004E135F" w:rsidRPr="00B22976" w:rsidRDefault="004E135F" w:rsidP="00C62BC8">
      <w:pPr>
        <w:numPr>
          <w:ilvl w:val="0"/>
          <w:numId w:val="19"/>
        </w:numPr>
        <w:suppressAutoHyphens w:val="0"/>
        <w:spacing w:line="24" w:lineRule="atLeast"/>
        <w:ind w:left="709" w:hanging="283"/>
        <w:contextualSpacing/>
        <w:jc w:val="both"/>
        <w:rPr>
          <w:rFonts w:ascii="Encode Sans Compressed" w:hAnsi="Encode Sans Compressed"/>
          <w:sz w:val="22"/>
          <w:szCs w:val="22"/>
        </w:rPr>
      </w:pPr>
      <w:r w:rsidRPr="00B22976">
        <w:rPr>
          <w:rFonts w:ascii="Encode Sans Compressed" w:hAnsi="Encode Sans Compressed"/>
          <w:sz w:val="22"/>
          <w:szCs w:val="22"/>
        </w:rPr>
        <w:t xml:space="preserve">Umowa o podwykonawstwo  nie spełnia wymagań określonych </w:t>
      </w:r>
      <w:r w:rsidR="00475A22">
        <w:rPr>
          <w:rFonts w:ascii="Encode Sans Compressed" w:hAnsi="Encode Sans Compressed"/>
          <w:sz w:val="22"/>
          <w:szCs w:val="22"/>
        </w:rPr>
        <w:t>SWZ</w:t>
      </w:r>
      <w:r w:rsidRPr="00B22976">
        <w:rPr>
          <w:rFonts w:ascii="Encode Sans Compressed" w:hAnsi="Encode Sans Compressed"/>
          <w:sz w:val="22"/>
          <w:szCs w:val="22"/>
        </w:rPr>
        <w:t xml:space="preserve">, </w:t>
      </w:r>
    </w:p>
    <w:p w14:paraId="70DCF8EA" w14:textId="77777777" w:rsidR="004E135F" w:rsidRPr="00B22976" w:rsidRDefault="004E135F" w:rsidP="00C62BC8">
      <w:pPr>
        <w:numPr>
          <w:ilvl w:val="0"/>
          <w:numId w:val="19"/>
        </w:numPr>
        <w:suppressAutoHyphens w:val="0"/>
        <w:spacing w:line="24" w:lineRule="atLeast"/>
        <w:ind w:left="709" w:hanging="283"/>
        <w:contextualSpacing/>
        <w:jc w:val="both"/>
        <w:rPr>
          <w:rFonts w:ascii="Encode Sans Compressed" w:hAnsi="Encode Sans Compressed"/>
          <w:sz w:val="22"/>
          <w:szCs w:val="22"/>
        </w:rPr>
      </w:pPr>
      <w:r w:rsidRPr="00B22976">
        <w:rPr>
          <w:rFonts w:ascii="Encode Sans Compressed" w:hAnsi="Encode Sans Compressed"/>
          <w:sz w:val="22"/>
          <w:szCs w:val="22"/>
        </w:rPr>
        <w:t>gdy Umowa o podwykonawstwo przewiduje termin zapłaty wynagrodzenia Podwykonawcy lub Dalszego Podwykonawcy dłuższy niż 30 dni od dnia doręczenia Wykonawcy, Podwykonawcy lub Dalszemu Podwykonawcy faktury lub rachunku potwierdzających wykonanie zleconej Podwykonawcy lub Dalszemu Podwykonawcy roboty budowlanej;</w:t>
      </w:r>
    </w:p>
    <w:p w14:paraId="68462982" w14:textId="77777777" w:rsidR="004E135F" w:rsidRPr="00B22976" w:rsidRDefault="004E135F" w:rsidP="00C62BC8">
      <w:pPr>
        <w:numPr>
          <w:ilvl w:val="0"/>
          <w:numId w:val="19"/>
        </w:numPr>
        <w:suppressAutoHyphens w:val="0"/>
        <w:spacing w:line="24" w:lineRule="atLeast"/>
        <w:ind w:left="709" w:hanging="283"/>
        <w:contextualSpacing/>
        <w:jc w:val="both"/>
        <w:rPr>
          <w:rFonts w:ascii="Encode Sans Compressed" w:hAnsi="Encode Sans Compressed"/>
          <w:sz w:val="22"/>
          <w:szCs w:val="22"/>
        </w:rPr>
      </w:pPr>
      <w:r w:rsidRPr="00B22976">
        <w:rPr>
          <w:rFonts w:ascii="Encode Sans Compressed" w:hAnsi="Encode Sans Compressed"/>
          <w:sz w:val="22"/>
          <w:szCs w:val="22"/>
        </w:rPr>
        <w:t>poszczególne pozycje TER w Umowie o podwykonawstwo lub dalsze podwykonawstwo, nie są tożsame z pozycjami TER, o których mowa w § 2 ust. 4 Umowy,</w:t>
      </w:r>
    </w:p>
    <w:p w14:paraId="66B34DD8" w14:textId="1E578B63" w:rsidR="004E135F" w:rsidRPr="00B22976" w:rsidRDefault="004E135F" w:rsidP="00C62BC8">
      <w:pPr>
        <w:pStyle w:val="Akapitzlist"/>
        <w:numPr>
          <w:ilvl w:val="0"/>
          <w:numId w:val="19"/>
        </w:numPr>
        <w:spacing w:line="24" w:lineRule="atLeast"/>
        <w:ind w:left="709" w:hanging="283"/>
        <w:contextualSpacing/>
        <w:jc w:val="both"/>
        <w:rPr>
          <w:rFonts w:ascii="Encode Sans Compressed" w:hAnsi="Encode Sans Compressed"/>
          <w:sz w:val="22"/>
          <w:szCs w:val="22"/>
          <w:lang w:eastAsia="pl-PL"/>
        </w:rPr>
      </w:pPr>
      <w:r w:rsidRPr="00B22976">
        <w:rPr>
          <w:rFonts w:ascii="Encode Sans Compressed" w:hAnsi="Encode Sans Compressed"/>
          <w:sz w:val="22"/>
          <w:szCs w:val="22"/>
        </w:rPr>
        <w:t xml:space="preserve">Umowa o podwykonawstwo lub dalsze podwykonawstwo, nie zawiera wskazania wartości wynagrodzenia dla poszczególnych pozycji TER należnego Wykonawcy, do wysokości którego ograniczona jest odpowiedzialność Zamawiającego, w przypadku, kiedy wysokość wynagrodzenia Podwykonawcy lub Dalszego Podwykonawcy w poszczególnych pozycjach TER Umowy </w:t>
      </w:r>
      <w:r w:rsidRPr="00B22976">
        <w:rPr>
          <w:rFonts w:ascii="Encode Sans Compressed" w:hAnsi="Encode Sans Compressed"/>
          <w:sz w:val="22"/>
          <w:szCs w:val="22"/>
        </w:rPr>
        <w:br/>
        <w:t>o podwykonawstwo lub dalsze podwykonawstwo przekracza wysokość wynagrodzenia Wykonawcy w pozycji</w:t>
      </w:r>
      <w:r w:rsidR="00EF373B">
        <w:rPr>
          <w:rFonts w:ascii="Encode Sans Compressed" w:hAnsi="Encode Sans Compressed"/>
          <w:sz w:val="22"/>
          <w:szCs w:val="22"/>
        </w:rPr>
        <w:t xml:space="preserve"> TER, o którym mowa w § 2 ust. 5</w:t>
      </w:r>
      <w:r w:rsidRPr="00B22976">
        <w:rPr>
          <w:rFonts w:ascii="Encode Sans Compressed" w:hAnsi="Encode Sans Compressed"/>
          <w:sz w:val="22"/>
          <w:szCs w:val="22"/>
        </w:rPr>
        <w:t xml:space="preserve"> Umowy.</w:t>
      </w:r>
    </w:p>
    <w:p w14:paraId="07BE4DB6" w14:textId="54252C36" w:rsidR="004E135F" w:rsidRPr="00C85F72" w:rsidRDefault="004E135F" w:rsidP="00C62BC8">
      <w:pPr>
        <w:numPr>
          <w:ilvl w:val="0"/>
          <w:numId w:val="19"/>
        </w:numPr>
        <w:suppressAutoHyphens w:val="0"/>
        <w:spacing w:line="24" w:lineRule="atLeast"/>
        <w:ind w:left="709" w:hanging="283"/>
        <w:contextualSpacing/>
        <w:jc w:val="both"/>
        <w:rPr>
          <w:rFonts w:ascii="Encode Sans Compressed" w:hAnsi="Encode Sans Compressed"/>
          <w:sz w:val="22"/>
          <w:szCs w:val="22"/>
        </w:rPr>
      </w:pPr>
      <w:r w:rsidRPr="00C85F72">
        <w:rPr>
          <w:rFonts w:ascii="Encode Sans Compressed" w:hAnsi="Encode Sans Compressed"/>
          <w:sz w:val="22"/>
          <w:szCs w:val="22"/>
        </w:rPr>
        <w:t>w przypadku braku referencji o których mowa w ust. 5,</w:t>
      </w:r>
    </w:p>
    <w:p w14:paraId="2AB7E45C" w14:textId="77777777" w:rsidR="004E135F" w:rsidRPr="00B22976" w:rsidRDefault="004E135F" w:rsidP="00C62BC8">
      <w:pPr>
        <w:numPr>
          <w:ilvl w:val="0"/>
          <w:numId w:val="19"/>
        </w:numPr>
        <w:suppressAutoHyphens w:val="0"/>
        <w:spacing w:line="24" w:lineRule="atLeast"/>
        <w:ind w:left="709" w:hanging="283"/>
        <w:contextualSpacing/>
        <w:jc w:val="both"/>
        <w:rPr>
          <w:rFonts w:ascii="Encode Sans Compressed" w:hAnsi="Encode Sans Compressed"/>
          <w:sz w:val="22"/>
          <w:szCs w:val="22"/>
        </w:rPr>
      </w:pPr>
      <w:r w:rsidRPr="00B22976">
        <w:rPr>
          <w:rFonts w:ascii="Encode Sans Compressed" w:hAnsi="Encode Sans Compressed"/>
          <w:sz w:val="22"/>
          <w:szCs w:val="22"/>
        </w:rPr>
        <w:t>Umowa o podwykonawstwo zawiera postanowienia sprzeczne z wymogiem określonym w ust. 9,</w:t>
      </w:r>
    </w:p>
    <w:p w14:paraId="5A5C9F88" w14:textId="00129945" w:rsidR="00475A22" w:rsidRPr="00475A22" w:rsidRDefault="004E135F" w:rsidP="00C62BC8">
      <w:pPr>
        <w:numPr>
          <w:ilvl w:val="0"/>
          <w:numId w:val="19"/>
        </w:numPr>
        <w:suppressAutoHyphens w:val="0"/>
        <w:spacing w:line="24" w:lineRule="atLeast"/>
        <w:ind w:left="709" w:hanging="283"/>
        <w:contextualSpacing/>
        <w:jc w:val="both"/>
        <w:rPr>
          <w:rFonts w:ascii="Encode Sans Compressed" w:hAnsi="Encode Sans Compressed"/>
          <w:sz w:val="22"/>
          <w:szCs w:val="22"/>
        </w:rPr>
      </w:pPr>
      <w:r w:rsidRPr="00B22976">
        <w:rPr>
          <w:rFonts w:ascii="Encode Sans Compressed" w:hAnsi="Encode Sans Compressed"/>
          <w:sz w:val="22"/>
          <w:szCs w:val="22"/>
        </w:rPr>
        <w:t xml:space="preserve">odbiór robót wykonanych przez Podwykonawcę będzie warunkowany odbiorem robót przez </w:t>
      </w:r>
      <w:r w:rsidRPr="00475A22">
        <w:rPr>
          <w:rFonts w:ascii="Encode Sans Compressed" w:hAnsi="Encode Sans Compressed"/>
          <w:sz w:val="22"/>
          <w:szCs w:val="22"/>
        </w:rPr>
        <w:t>Zamawiającego</w:t>
      </w:r>
      <w:r w:rsidR="00475A22">
        <w:rPr>
          <w:rFonts w:ascii="Encode Sans Compressed" w:hAnsi="Encode Sans Compressed"/>
          <w:sz w:val="22"/>
          <w:szCs w:val="22"/>
        </w:rPr>
        <w:t>,</w:t>
      </w:r>
    </w:p>
    <w:p w14:paraId="58FD017D" w14:textId="2417336C" w:rsidR="00475A22" w:rsidRPr="00AF2448" w:rsidRDefault="00475A22" w:rsidP="00475A22">
      <w:pPr>
        <w:numPr>
          <w:ilvl w:val="0"/>
          <w:numId w:val="19"/>
        </w:numPr>
        <w:suppressAutoHyphens w:val="0"/>
        <w:spacing w:line="24" w:lineRule="atLeast"/>
        <w:ind w:left="709" w:hanging="283"/>
        <w:contextualSpacing/>
        <w:jc w:val="both"/>
        <w:rPr>
          <w:rFonts w:ascii="Encode Sans Compressed" w:hAnsi="Encode Sans Compressed"/>
          <w:sz w:val="22"/>
          <w:szCs w:val="22"/>
        </w:rPr>
      </w:pPr>
      <w:r w:rsidRPr="00AF2448">
        <w:rPr>
          <w:rFonts w:ascii="Encode Sans Compressed" w:hAnsi="Encode Sans Compressed"/>
          <w:sz w:val="22"/>
          <w:szCs w:val="22"/>
          <w:shd w:val="clear" w:color="auto" w:fill="FFFFFF"/>
        </w:rPr>
        <w:lastRenderedPageBreak/>
        <w:t>zawierają postanowienia kształtujące prawa i obowiązki Podwykonawcy, w zakresie kar umownych oraz postanowień dotyczących warunków wypłaty wynagrodzenia, w sposób dla niego mniej korzystny niż prawa i obowiązki Wykonawcy, uksz</w:t>
      </w:r>
      <w:r w:rsidR="00C85F72" w:rsidRPr="00AF2448">
        <w:rPr>
          <w:rFonts w:ascii="Encode Sans Compressed" w:hAnsi="Encode Sans Compressed"/>
          <w:sz w:val="22"/>
          <w:szCs w:val="22"/>
          <w:shd w:val="clear" w:color="auto" w:fill="FFFFFF"/>
        </w:rPr>
        <w:t xml:space="preserve">tałtowane postanowieniami Umowy. </w:t>
      </w:r>
    </w:p>
    <w:p w14:paraId="4D81A6FE" w14:textId="77777777" w:rsidR="004E135F" w:rsidRPr="00B22976" w:rsidRDefault="004E135F" w:rsidP="004E135F">
      <w:pPr>
        <w:spacing w:line="24" w:lineRule="atLeast"/>
        <w:ind w:left="360"/>
        <w:jc w:val="both"/>
        <w:rPr>
          <w:rFonts w:ascii="Encode Sans Compressed" w:hAnsi="Encode Sans Compressed"/>
          <w:sz w:val="22"/>
          <w:szCs w:val="22"/>
        </w:rPr>
      </w:pPr>
      <w:r w:rsidRPr="00AF2448">
        <w:rPr>
          <w:rFonts w:ascii="Encode Sans Compressed" w:hAnsi="Encode Sans Compressed"/>
          <w:sz w:val="22"/>
          <w:szCs w:val="22"/>
        </w:rPr>
        <w:t xml:space="preserve">Nie zgłoszenie pisemnych zastrzeżeń przez Zamawiającego w terminie określonym w niniejszym </w:t>
      </w:r>
      <w:r w:rsidRPr="00B22976">
        <w:rPr>
          <w:rFonts w:ascii="Encode Sans Compressed" w:hAnsi="Encode Sans Compressed"/>
          <w:sz w:val="22"/>
          <w:szCs w:val="22"/>
        </w:rPr>
        <w:t>ustępie uważa się za akceptację projektu Umowy o podwykonawstwo przez Zamawiającego.</w:t>
      </w:r>
    </w:p>
    <w:p w14:paraId="01F0321F" w14:textId="6603D5B8" w:rsidR="004E135F" w:rsidRPr="00B22976" w:rsidRDefault="004E135F" w:rsidP="00C62BC8">
      <w:pPr>
        <w:numPr>
          <w:ilvl w:val="0"/>
          <w:numId w:val="53"/>
        </w:numPr>
        <w:suppressAutoHyphens w:val="0"/>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r w:rsidR="00475A22">
        <w:rPr>
          <w:rFonts w:ascii="Encode Sans Compressed" w:hAnsi="Encode Sans Compressed"/>
          <w:sz w:val="22"/>
          <w:szCs w:val="22"/>
        </w:rPr>
        <w:t>.</w:t>
      </w:r>
    </w:p>
    <w:p w14:paraId="76BF8C8D" w14:textId="45CD4E89" w:rsidR="004E135F" w:rsidRPr="00B22976" w:rsidRDefault="004E135F" w:rsidP="00C62BC8">
      <w:pPr>
        <w:numPr>
          <w:ilvl w:val="0"/>
          <w:numId w:val="53"/>
        </w:numPr>
        <w:suppressAutoHyphens w:val="0"/>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B22976">
        <w:rPr>
          <w:rFonts w:ascii="Encode Sans Compressed" w:hAnsi="Encode Sans Compressed"/>
          <w:sz w:val="22"/>
          <w:szCs w:val="22"/>
        </w:rPr>
        <w:br/>
        <w:t xml:space="preserve">o podwykonawstwo o wartości mniejszej niż 0,5% wartości Umowy netto wskazanej w § </w:t>
      </w:r>
      <w:r w:rsidR="00210ECB">
        <w:rPr>
          <w:rFonts w:ascii="Encode Sans Compressed" w:hAnsi="Encode Sans Compressed"/>
          <w:sz w:val="22"/>
          <w:szCs w:val="22"/>
        </w:rPr>
        <w:t>5</w:t>
      </w:r>
      <w:r w:rsidRPr="00B22976">
        <w:rPr>
          <w:rFonts w:ascii="Encode Sans Compressed" w:hAnsi="Encode Sans Compressed"/>
          <w:sz w:val="22"/>
          <w:szCs w:val="22"/>
        </w:rPr>
        <w:t xml:space="preserve"> ust. 1 Umowy, jako nie podlegające niniejszemu obowiązkowi. Wyłączenia, o których mowa w zdaniach poprzednich, nie dotyczą umów o podwykonawstwo o wartości większej niż 50 000 zł brutto</w:t>
      </w:r>
    </w:p>
    <w:p w14:paraId="2D7FED65" w14:textId="3639115E" w:rsidR="004E135F" w:rsidRPr="00B22976" w:rsidRDefault="008B4336" w:rsidP="00C62BC8">
      <w:pPr>
        <w:numPr>
          <w:ilvl w:val="0"/>
          <w:numId w:val="53"/>
        </w:numPr>
        <w:suppressAutoHyphens w:val="0"/>
        <w:spacing w:line="24" w:lineRule="atLeast"/>
        <w:ind w:left="426" w:hanging="426"/>
        <w:contextualSpacing/>
        <w:jc w:val="both"/>
        <w:rPr>
          <w:rFonts w:ascii="Encode Sans Compressed" w:hAnsi="Encode Sans Compressed"/>
          <w:sz w:val="22"/>
          <w:szCs w:val="22"/>
        </w:rPr>
      </w:pPr>
      <w:r w:rsidRPr="008455AB">
        <w:rPr>
          <w:rFonts w:ascii="Encode Sans Compressed" w:hAnsi="Encode Sans Compressed"/>
          <w:sz w:val="22"/>
          <w:szCs w:val="22"/>
        </w:rPr>
        <w:t>W przypadku, kiedy u</w:t>
      </w:r>
      <w:r w:rsidR="004E135F" w:rsidRPr="008455AB">
        <w:rPr>
          <w:rFonts w:ascii="Encode Sans Compressed" w:hAnsi="Encode Sans Compressed"/>
          <w:sz w:val="22"/>
          <w:szCs w:val="22"/>
        </w:rPr>
        <w:t>mowa z podwykonawcą lub dalszym podwykonawcą zawiera postanowienia dotyczące zabezpieczenia należytego wykonania umowy</w:t>
      </w:r>
      <w:r w:rsidRPr="008455AB">
        <w:rPr>
          <w:rFonts w:ascii="Encode Sans Compressed" w:hAnsi="Encode Sans Compressed"/>
          <w:sz w:val="22"/>
          <w:szCs w:val="22"/>
        </w:rPr>
        <w:t xml:space="preserve">, </w:t>
      </w:r>
      <w:r>
        <w:rPr>
          <w:rFonts w:ascii="Encode Sans Compressed" w:hAnsi="Encode Sans Compressed"/>
          <w:sz w:val="22"/>
          <w:szCs w:val="22"/>
        </w:rPr>
        <w:t>z</w:t>
      </w:r>
      <w:r w:rsidR="004E135F" w:rsidRPr="00B22976">
        <w:rPr>
          <w:rFonts w:ascii="Encode Sans Compressed" w:hAnsi="Encode Sans Compressed"/>
          <w:sz w:val="22"/>
          <w:szCs w:val="22"/>
        </w:rPr>
        <w:t>abezpieczenie to winno być przewidziane w formach bezgotówkowych. Zamawiający nie wyraża zgody na potrącenie zabezpieczenia z należnego wynagrodzenia podwykonawcy. Za zgodą Zamawiającego dopuszcza się wniesienie zabezpieczenia poprzez wpłatę na rachunek Wykonawcy przed zawarciem umowy z podwykonawcą.</w:t>
      </w:r>
    </w:p>
    <w:p w14:paraId="1FC302F3" w14:textId="77777777" w:rsidR="004E135F" w:rsidRPr="00B22976" w:rsidRDefault="004E135F" w:rsidP="00C62BC8">
      <w:pPr>
        <w:numPr>
          <w:ilvl w:val="0"/>
          <w:numId w:val="53"/>
        </w:numPr>
        <w:suppressAutoHyphens w:val="0"/>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Postanowienia ust. 4 do 9 stosuje się odpowiednio do zmian Umowy o podwykonawstwo lub dalsze podwykonawstwo.</w:t>
      </w:r>
    </w:p>
    <w:p w14:paraId="1754F427" w14:textId="3CE855DB" w:rsidR="004E135F" w:rsidRPr="00B22976" w:rsidRDefault="004E135F" w:rsidP="00C62BC8">
      <w:pPr>
        <w:pStyle w:val="Lista"/>
        <w:numPr>
          <w:ilvl w:val="0"/>
          <w:numId w:val="53"/>
        </w:numPr>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Jeżeli w trakcie realizacji robót budowlanych miałoby dojść do zmiany albo rezygnacji z Podwykonawcy</w:t>
      </w:r>
      <w:r w:rsidR="00210ECB">
        <w:rPr>
          <w:rFonts w:ascii="Encode Sans Compressed" w:hAnsi="Encode Sans Compressed"/>
          <w:sz w:val="22"/>
          <w:szCs w:val="22"/>
        </w:rPr>
        <w:t>, o którym mowa w ust. 3 uprzednio zgłoszonego</w:t>
      </w:r>
      <w:r w:rsidRPr="00B22976">
        <w:rPr>
          <w:rFonts w:ascii="Encode Sans Compressed" w:hAnsi="Encode Sans Compressed"/>
          <w:sz w:val="22"/>
          <w:szCs w:val="22"/>
        </w:rPr>
        <w:t>, Wykonawca jest obowiązany wykazać Zamawiającemu, iż proponowany inny Podwykonawca lub Wykonawca samodzielnie spełnia je w stopniu nie mniejszym niż wymagany w trakcie postępowania  o udzielenie zamówienia.</w:t>
      </w:r>
    </w:p>
    <w:p w14:paraId="312747C6" w14:textId="62185B1B" w:rsidR="004E135F" w:rsidRPr="00B47284" w:rsidRDefault="004E135F" w:rsidP="00C62BC8">
      <w:pPr>
        <w:pStyle w:val="Lista"/>
        <w:numPr>
          <w:ilvl w:val="0"/>
          <w:numId w:val="53"/>
        </w:numPr>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 xml:space="preserve">Jakakolwiek przerwa w realizacji Przedmiotu Umowy wynikająca z braku Podwykonawcy będzie traktowana jako przerwa wynikła z przyczyn zależnych od Wykonawcy i nie może stanowić podstawy </w:t>
      </w:r>
      <w:r w:rsidRPr="00B22976">
        <w:rPr>
          <w:rFonts w:ascii="Encode Sans Compressed" w:hAnsi="Encode Sans Compressed"/>
          <w:sz w:val="22"/>
          <w:szCs w:val="22"/>
        </w:rPr>
        <w:br/>
        <w:t xml:space="preserve">do zmiany terminu zakończenia robót, o którym mowa w § </w:t>
      </w:r>
      <w:r w:rsidR="00A951C3">
        <w:rPr>
          <w:rFonts w:ascii="Encode Sans Compressed" w:hAnsi="Encode Sans Compressed"/>
          <w:sz w:val="22"/>
          <w:szCs w:val="22"/>
        </w:rPr>
        <w:t>4</w:t>
      </w:r>
      <w:r w:rsidRPr="00B22976">
        <w:rPr>
          <w:rFonts w:ascii="Encode Sans Compressed" w:hAnsi="Encode Sans Compressed"/>
          <w:sz w:val="22"/>
          <w:szCs w:val="22"/>
        </w:rPr>
        <w:t xml:space="preserve"> ust. 1, 2 Umowy, a także nie może być podstawą roszczeń finansowych ze strony Wykonawcy. To samo dotyczy sytuacji, w których </w:t>
      </w:r>
      <w:r w:rsidRPr="00B22976">
        <w:rPr>
          <w:rFonts w:ascii="Encode Sans Compressed" w:hAnsi="Encode Sans Compressed"/>
          <w:sz w:val="22"/>
          <w:szCs w:val="22"/>
        </w:rPr>
        <w:br/>
        <w:t xml:space="preserve">po przedstawieniu dokumentów, o których  mowa w niniejszym paragrafie Zamawiający odmówi </w:t>
      </w:r>
      <w:r w:rsidRPr="00B47284">
        <w:rPr>
          <w:rFonts w:ascii="Encode Sans Compressed" w:hAnsi="Encode Sans Compressed"/>
          <w:sz w:val="22"/>
          <w:szCs w:val="22"/>
        </w:rPr>
        <w:t>wyrażenia zgody na zawarcie Umowy z Podwykonawcą lub Dalszym Podwykonawcą.</w:t>
      </w:r>
    </w:p>
    <w:p w14:paraId="4AF934F8" w14:textId="77777777" w:rsidR="004E135F" w:rsidRPr="00B47284" w:rsidRDefault="004E135F" w:rsidP="00C62BC8">
      <w:pPr>
        <w:pStyle w:val="Lista"/>
        <w:numPr>
          <w:ilvl w:val="0"/>
          <w:numId w:val="53"/>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Wykonawca odpowiada za działania i zaniechania Podwykonawców i Dalszych Podwykonawców jak </w:t>
      </w:r>
      <w:r w:rsidRPr="00B47284">
        <w:rPr>
          <w:rFonts w:ascii="Encode Sans Compressed" w:hAnsi="Encode Sans Compressed"/>
          <w:sz w:val="22"/>
          <w:szCs w:val="22"/>
        </w:rPr>
        <w:br/>
        <w:t>za swoje własne.</w:t>
      </w:r>
    </w:p>
    <w:p w14:paraId="5571F738" w14:textId="77777777" w:rsidR="004E135F" w:rsidRPr="00B47284" w:rsidRDefault="004E135F" w:rsidP="00C62BC8">
      <w:pPr>
        <w:pStyle w:val="Lista"/>
        <w:numPr>
          <w:ilvl w:val="0"/>
          <w:numId w:val="53"/>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Zamawiający dopuszcza wykonanie robót wykazanych w ust. 2 przez Wykonawcę pod warunkiem zmiany w tym zakresie Umowy z Podwykonawcami lub Dalszymi Podwykonawcami.</w:t>
      </w:r>
    </w:p>
    <w:p w14:paraId="043FA28E" w14:textId="77777777" w:rsidR="008455AB" w:rsidRDefault="008455AB" w:rsidP="004E135F">
      <w:pPr>
        <w:pStyle w:val="Tekstpodstawowy"/>
        <w:spacing w:line="24" w:lineRule="atLeast"/>
        <w:jc w:val="center"/>
        <w:rPr>
          <w:rFonts w:ascii="Encode Sans Compressed" w:hAnsi="Encode Sans Compressed"/>
          <w:sz w:val="22"/>
          <w:szCs w:val="22"/>
        </w:rPr>
      </w:pPr>
    </w:p>
    <w:p w14:paraId="7D6664A1" w14:textId="2E1C06DA" w:rsidR="004E135F" w:rsidRPr="00B47284" w:rsidRDefault="008455AB" w:rsidP="004E135F">
      <w:pPr>
        <w:pStyle w:val="Tekstpodstawowy"/>
        <w:spacing w:line="24" w:lineRule="atLeast"/>
        <w:jc w:val="center"/>
        <w:rPr>
          <w:rFonts w:ascii="Encode Sans Compressed" w:hAnsi="Encode Sans Compressed"/>
          <w:sz w:val="22"/>
          <w:szCs w:val="22"/>
        </w:rPr>
      </w:pPr>
      <w:r>
        <w:rPr>
          <w:rFonts w:ascii="Encode Sans Compressed" w:hAnsi="Encode Sans Compressed"/>
          <w:sz w:val="22"/>
          <w:szCs w:val="22"/>
        </w:rPr>
        <w:t>§ 17</w:t>
      </w:r>
    </w:p>
    <w:p w14:paraId="5C2F7118" w14:textId="5620D62B" w:rsidR="004E135F" w:rsidRPr="00B47284" w:rsidRDefault="004E135F" w:rsidP="00C62BC8">
      <w:pPr>
        <w:pStyle w:val="Tekstpodstawowywcity"/>
        <w:numPr>
          <w:ilvl w:val="0"/>
          <w:numId w:val="34"/>
        </w:numPr>
        <w:tabs>
          <w:tab w:val="clear" w:pos="360"/>
          <w:tab w:val="num" w:pos="426"/>
        </w:tabs>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Wszystkie odbiory robót (zanikających, ulegających zakryciu, odbiór ostateczny, odbiór przed upływem okresu rękojmi) dokonywane będą na zasadach określonych w ST Wymagania Ogólne i ST. </w:t>
      </w:r>
    </w:p>
    <w:p w14:paraId="23128242" w14:textId="77777777" w:rsidR="004E135F" w:rsidRPr="00B47284" w:rsidRDefault="004E135F" w:rsidP="00C62BC8">
      <w:pPr>
        <w:pStyle w:val="Tekstpodstawowywcity"/>
        <w:numPr>
          <w:ilvl w:val="0"/>
          <w:numId w:val="34"/>
        </w:numPr>
        <w:tabs>
          <w:tab w:val="clear" w:pos="360"/>
          <w:tab w:val="num" w:pos="426"/>
        </w:tabs>
        <w:suppressAutoHyphens w:val="0"/>
        <w:spacing w:line="24" w:lineRule="atLeast"/>
        <w:ind w:left="426" w:hanging="426"/>
        <w:jc w:val="both"/>
        <w:rPr>
          <w:rFonts w:ascii="Encode Sans Compressed" w:hAnsi="Encode Sans Compressed"/>
          <w:i/>
          <w:sz w:val="22"/>
          <w:szCs w:val="22"/>
        </w:rPr>
      </w:pPr>
      <w:r w:rsidRPr="00B47284">
        <w:rPr>
          <w:rFonts w:ascii="Encode Sans Compressed" w:hAnsi="Encode Sans Compressed"/>
          <w:sz w:val="22"/>
          <w:szCs w:val="22"/>
        </w:rPr>
        <w:t>Z czynności odbioru ostatecznego i odbioru przed upływem okresu rękojmi będzie spisany protokół zawierający wszelkie ustalenia dokonane w toku odbioru oraz terminy wyznaczone na usunięcie stwierdzonych w trakcie odbioru wad nieistotnych.</w:t>
      </w:r>
    </w:p>
    <w:p w14:paraId="181BDDF8" w14:textId="77777777" w:rsidR="004E135F" w:rsidRPr="00B47284" w:rsidRDefault="004E135F" w:rsidP="004E135F">
      <w:pPr>
        <w:pStyle w:val="Tekstpodstawowy"/>
        <w:spacing w:line="24" w:lineRule="atLeast"/>
        <w:jc w:val="center"/>
        <w:rPr>
          <w:rFonts w:ascii="Encode Sans Compressed" w:hAnsi="Encode Sans Compressed"/>
          <w:sz w:val="22"/>
          <w:szCs w:val="22"/>
        </w:rPr>
      </w:pPr>
    </w:p>
    <w:p w14:paraId="46C9B8B1" w14:textId="3E757990" w:rsidR="004E135F" w:rsidRPr="00A951C3" w:rsidRDefault="004E135F" w:rsidP="004E135F">
      <w:pPr>
        <w:pStyle w:val="Tekstpodstawowy"/>
        <w:spacing w:line="24" w:lineRule="atLeast"/>
        <w:jc w:val="center"/>
        <w:rPr>
          <w:rFonts w:ascii="Encode Sans Compressed" w:hAnsi="Encode Sans Compressed"/>
          <w:sz w:val="22"/>
          <w:szCs w:val="22"/>
          <w:lang w:val="pl-PL"/>
        </w:rPr>
      </w:pPr>
      <w:r w:rsidRPr="00B22976">
        <w:rPr>
          <w:rFonts w:ascii="Encode Sans Compressed" w:hAnsi="Encode Sans Compressed"/>
          <w:sz w:val="22"/>
          <w:szCs w:val="22"/>
        </w:rPr>
        <w:t xml:space="preserve">§ </w:t>
      </w:r>
      <w:r w:rsidR="008455AB">
        <w:rPr>
          <w:rFonts w:ascii="Encode Sans Compressed" w:hAnsi="Encode Sans Compressed"/>
          <w:sz w:val="22"/>
          <w:szCs w:val="22"/>
          <w:lang w:val="pl-PL"/>
        </w:rPr>
        <w:t>18</w:t>
      </w:r>
    </w:p>
    <w:p w14:paraId="43BF44BB" w14:textId="77777777" w:rsidR="004E135F" w:rsidRPr="00A951C3" w:rsidRDefault="004E135F" w:rsidP="00C62BC8">
      <w:pPr>
        <w:pStyle w:val="Lista"/>
        <w:numPr>
          <w:ilvl w:val="3"/>
          <w:numId w:val="35"/>
        </w:numPr>
        <w:suppressAutoHyphens w:val="0"/>
        <w:spacing w:line="24" w:lineRule="atLeast"/>
        <w:ind w:left="426" w:hanging="426"/>
        <w:jc w:val="both"/>
        <w:rPr>
          <w:rFonts w:ascii="Encode Sans Compressed" w:hAnsi="Encode Sans Compressed"/>
          <w:sz w:val="22"/>
          <w:szCs w:val="22"/>
        </w:rPr>
      </w:pPr>
      <w:r w:rsidRPr="00A951C3">
        <w:rPr>
          <w:rFonts w:ascii="Encode Sans Compressed" w:hAnsi="Encode Sans Compressed"/>
          <w:sz w:val="22"/>
          <w:szCs w:val="22"/>
        </w:rPr>
        <w:t>Wykonawca udziela Zamawiającemu rękojmi na przedmiot Umowy na okres ….. lat, z wyjątkiem oznakowania poziomego, którego okres rękojmi ustala się na okres jednego roku a w przypadku grubowarstwowego okres rękojmi ustala się na okres 3 lat oraz pielęgnacji zieleni, której okres rękojmi ustala się na okres określony w specyfikacjach technicznych.</w:t>
      </w:r>
    </w:p>
    <w:p w14:paraId="1BBC8769" w14:textId="296FAD7F" w:rsidR="004E135F" w:rsidRPr="00A951C3" w:rsidRDefault="004E135F" w:rsidP="00C62BC8">
      <w:pPr>
        <w:pStyle w:val="Lista"/>
        <w:numPr>
          <w:ilvl w:val="3"/>
          <w:numId w:val="35"/>
        </w:numPr>
        <w:suppressAutoHyphens w:val="0"/>
        <w:spacing w:line="24" w:lineRule="atLeast"/>
        <w:ind w:left="426" w:hanging="426"/>
        <w:jc w:val="both"/>
        <w:rPr>
          <w:rFonts w:ascii="Encode Sans Compressed" w:hAnsi="Encode Sans Compressed"/>
          <w:sz w:val="22"/>
          <w:szCs w:val="22"/>
        </w:rPr>
      </w:pPr>
      <w:r w:rsidRPr="00A951C3">
        <w:rPr>
          <w:rFonts w:ascii="Encode Sans Compressed" w:hAnsi="Encode Sans Compressed"/>
          <w:sz w:val="22"/>
          <w:szCs w:val="22"/>
        </w:rPr>
        <w:t>Bieg okresu rękojmi rozpoczyna się od dnia odbioru ostatecznego robót</w:t>
      </w:r>
      <w:r w:rsidR="00935994" w:rsidRPr="00A951C3">
        <w:rPr>
          <w:rFonts w:ascii="Encode Sans Compressed" w:hAnsi="Encode Sans Compressed"/>
          <w:sz w:val="22"/>
          <w:szCs w:val="22"/>
        </w:rPr>
        <w:t>.</w:t>
      </w:r>
    </w:p>
    <w:p w14:paraId="2AA399F1" w14:textId="77777777" w:rsidR="004E135F" w:rsidRPr="00A951C3" w:rsidRDefault="004E135F" w:rsidP="00C62BC8">
      <w:pPr>
        <w:pStyle w:val="Lista"/>
        <w:numPr>
          <w:ilvl w:val="3"/>
          <w:numId w:val="35"/>
        </w:numPr>
        <w:suppressAutoHyphens w:val="0"/>
        <w:spacing w:line="24" w:lineRule="atLeast"/>
        <w:ind w:left="426" w:hanging="426"/>
        <w:jc w:val="both"/>
        <w:rPr>
          <w:rFonts w:ascii="Encode Sans Compressed" w:hAnsi="Encode Sans Compressed"/>
          <w:sz w:val="22"/>
          <w:szCs w:val="22"/>
        </w:rPr>
      </w:pPr>
      <w:r w:rsidRPr="00A951C3">
        <w:rPr>
          <w:rFonts w:ascii="Encode Sans Compressed" w:hAnsi="Encode Sans Compressed"/>
          <w:sz w:val="22"/>
          <w:szCs w:val="22"/>
        </w:rPr>
        <w:lastRenderedPageBreak/>
        <w:t>Zamawiający może dochodzić roszczeń z tytułu rękojmi także po okresie określonym w ust 1, jeżeli zgłosił wady nieistotne przed upływem tego okresu.</w:t>
      </w:r>
    </w:p>
    <w:p w14:paraId="794DB955" w14:textId="1532F4DD" w:rsidR="00935994" w:rsidRPr="00A951C3" w:rsidRDefault="004E135F" w:rsidP="00935994">
      <w:pPr>
        <w:pStyle w:val="Lista"/>
        <w:numPr>
          <w:ilvl w:val="3"/>
          <w:numId w:val="35"/>
        </w:numPr>
        <w:suppressAutoHyphens w:val="0"/>
        <w:spacing w:line="24" w:lineRule="atLeast"/>
        <w:ind w:left="426" w:hanging="426"/>
        <w:jc w:val="both"/>
        <w:rPr>
          <w:rFonts w:ascii="Encode Sans Compressed" w:hAnsi="Encode Sans Compressed"/>
          <w:sz w:val="22"/>
          <w:szCs w:val="22"/>
        </w:rPr>
      </w:pPr>
      <w:r w:rsidRPr="00A951C3">
        <w:rPr>
          <w:rFonts w:ascii="Encode Sans Compressed" w:hAnsi="Encode Sans Compressed"/>
          <w:sz w:val="22"/>
          <w:szCs w:val="22"/>
        </w:rPr>
        <w:t xml:space="preserve">Jeżeli Wykonawca nie usunie wad w terminie określonym przez Zamawiającego (nie krótszym niż 21 </w:t>
      </w:r>
      <w:r w:rsidR="00A951C3">
        <w:rPr>
          <w:rFonts w:ascii="Encode Sans Compressed" w:hAnsi="Encode Sans Compressed"/>
          <w:sz w:val="22"/>
          <w:szCs w:val="22"/>
        </w:rPr>
        <w:t xml:space="preserve">(słownie: dwadzieścia jeden) </w:t>
      </w:r>
      <w:r w:rsidRPr="00A951C3">
        <w:rPr>
          <w:rFonts w:ascii="Encode Sans Compressed" w:hAnsi="Encode Sans Compressed"/>
          <w:sz w:val="22"/>
          <w:szCs w:val="22"/>
        </w:rPr>
        <w:t xml:space="preserve">dni z zastrzeżeniem że w sytuacji zagrożenia bezpieczeństwa Wykonawca będzie zobowiązany usunąć wady nieistotne w terminie krótszym – ustalonym przez Zamawiającego), </w:t>
      </w:r>
      <w:r w:rsidR="00935994" w:rsidRPr="00A951C3">
        <w:rPr>
          <w:rFonts w:ascii="Encode Sans Compressed" w:hAnsi="Encode Sans Compressed" w:cs="Segoe UI"/>
          <w:sz w:val="22"/>
          <w:szCs w:val="22"/>
        </w:rPr>
        <w:t xml:space="preserve">Zamawiający może zlecić ich usunięcie innym podmiotom na koszt i ryzyko Wykonawcy, bez zgody sądu. Zamawiający powiadomi pisemnie Wykonawcę o skorzystaniu z powyższego uprawnienia. W przypadku zastępczego usuwania wad podstawą do obciążenia Wykonawcy przez Zamawiającego będzie faktura wystawiona Zamawiającemu przez podmiot usuwający wady. Obciążenie Wykonawcy nastąpi poprzez wystawienie przez Zamawiającego faktury. Wykonawca zapłaci na rzecz Zamawiającego należność wynikającą z faktury w terminie 14 </w:t>
      </w:r>
      <w:r w:rsidR="00A951C3">
        <w:rPr>
          <w:rFonts w:ascii="Encode Sans Compressed" w:hAnsi="Encode Sans Compressed" w:cs="Segoe UI"/>
          <w:sz w:val="22"/>
          <w:szCs w:val="22"/>
        </w:rPr>
        <w:t xml:space="preserve">(słownie: czternaście) </w:t>
      </w:r>
      <w:r w:rsidR="00935994" w:rsidRPr="00A951C3">
        <w:rPr>
          <w:rFonts w:ascii="Encode Sans Compressed" w:hAnsi="Encode Sans Compressed" w:cs="Segoe UI"/>
          <w:sz w:val="22"/>
          <w:szCs w:val="22"/>
        </w:rPr>
        <w:t>dni od daty jej otrzymania.</w:t>
      </w:r>
    </w:p>
    <w:p w14:paraId="34845FC4" w14:textId="77777777" w:rsidR="00935994" w:rsidRDefault="00935994" w:rsidP="004E135F">
      <w:pPr>
        <w:pStyle w:val="Lista"/>
        <w:spacing w:line="24" w:lineRule="atLeast"/>
        <w:ind w:left="0" w:firstLine="0"/>
        <w:jc w:val="center"/>
        <w:rPr>
          <w:rFonts w:ascii="Encode Sans Compressed" w:hAnsi="Encode Sans Compressed"/>
          <w:b/>
          <w:sz w:val="22"/>
          <w:szCs w:val="22"/>
        </w:rPr>
      </w:pPr>
    </w:p>
    <w:p w14:paraId="14210BC0" w14:textId="32F5B975" w:rsidR="004E135F" w:rsidRPr="00B47284" w:rsidRDefault="008455AB" w:rsidP="004E135F">
      <w:pPr>
        <w:pStyle w:val="Lista"/>
        <w:spacing w:line="24" w:lineRule="atLeast"/>
        <w:ind w:left="0" w:firstLine="0"/>
        <w:jc w:val="center"/>
        <w:rPr>
          <w:rFonts w:ascii="Encode Sans Compressed" w:hAnsi="Encode Sans Compressed"/>
          <w:sz w:val="22"/>
          <w:szCs w:val="22"/>
        </w:rPr>
      </w:pPr>
      <w:r>
        <w:rPr>
          <w:rFonts w:ascii="Encode Sans Compressed" w:hAnsi="Encode Sans Compressed"/>
          <w:sz w:val="22"/>
          <w:szCs w:val="22"/>
        </w:rPr>
        <w:t>§ 19</w:t>
      </w:r>
    </w:p>
    <w:p w14:paraId="52CC7D18" w14:textId="023C22D4" w:rsidR="004E135F" w:rsidRPr="00B47284" w:rsidRDefault="004E135F" w:rsidP="00C62BC8">
      <w:pPr>
        <w:pStyle w:val="Lista"/>
        <w:numPr>
          <w:ilvl w:val="0"/>
          <w:numId w:val="36"/>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 xml:space="preserve">Ustala się zabezpieczenie należytego wykonania Umowy w wysokości </w:t>
      </w:r>
      <w:r w:rsidR="00935994">
        <w:rPr>
          <w:rFonts w:ascii="Encode Sans Compressed" w:hAnsi="Encode Sans Compressed"/>
          <w:sz w:val="22"/>
          <w:szCs w:val="22"/>
        </w:rPr>
        <w:t xml:space="preserve">5 </w:t>
      </w:r>
      <w:r w:rsidRPr="00A951C3">
        <w:rPr>
          <w:rFonts w:ascii="Encode Sans Compressed" w:hAnsi="Encode Sans Compressed"/>
          <w:sz w:val="22"/>
          <w:szCs w:val="22"/>
        </w:rPr>
        <w:t xml:space="preserve">% </w:t>
      </w:r>
      <w:r w:rsidR="00935994" w:rsidRPr="00A951C3">
        <w:rPr>
          <w:rFonts w:ascii="Encode Sans Compressed" w:hAnsi="Encode Sans Compressed"/>
          <w:sz w:val="22"/>
          <w:szCs w:val="22"/>
        </w:rPr>
        <w:t>ceny całkowitej poda</w:t>
      </w:r>
      <w:r w:rsidR="003F2058">
        <w:rPr>
          <w:rFonts w:ascii="Encode Sans Compressed" w:hAnsi="Encode Sans Compressed"/>
          <w:sz w:val="22"/>
          <w:szCs w:val="22"/>
        </w:rPr>
        <w:t>ne</w:t>
      </w:r>
      <w:r w:rsidR="00935994" w:rsidRPr="00A951C3">
        <w:rPr>
          <w:rFonts w:ascii="Encode Sans Compressed" w:hAnsi="Encode Sans Compressed"/>
          <w:sz w:val="22"/>
          <w:szCs w:val="22"/>
        </w:rPr>
        <w:t xml:space="preserve">j </w:t>
      </w:r>
      <w:r w:rsidR="003A4FA7">
        <w:rPr>
          <w:rFonts w:ascii="Encode Sans Compressed" w:hAnsi="Encode Sans Compressed"/>
          <w:sz w:val="22"/>
          <w:szCs w:val="22"/>
        </w:rPr>
        <w:br/>
      </w:r>
      <w:r w:rsidR="00935994" w:rsidRPr="00A951C3">
        <w:rPr>
          <w:rFonts w:ascii="Encode Sans Compressed" w:hAnsi="Encode Sans Compressed"/>
          <w:sz w:val="22"/>
          <w:szCs w:val="22"/>
        </w:rPr>
        <w:t>w ofercie Wykonawcy</w:t>
      </w:r>
      <w:r w:rsidRPr="00A951C3">
        <w:rPr>
          <w:rFonts w:ascii="Encode Sans Compressed" w:hAnsi="Encode Sans Compressed"/>
          <w:sz w:val="22"/>
          <w:szCs w:val="22"/>
        </w:rPr>
        <w:t xml:space="preserve"> tj. kwotę </w:t>
      </w:r>
      <w:r w:rsidRPr="00A951C3">
        <w:rPr>
          <w:rFonts w:ascii="Encode Sans Compressed" w:hAnsi="Encode Sans Compressed"/>
          <w:b/>
          <w:sz w:val="22"/>
          <w:szCs w:val="22"/>
        </w:rPr>
        <w:t>______________ zł</w:t>
      </w:r>
      <w:r w:rsidRPr="00A951C3">
        <w:rPr>
          <w:rFonts w:ascii="Encode Sans Compressed" w:hAnsi="Encode Sans Compressed"/>
          <w:sz w:val="22"/>
          <w:szCs w:val="22"/>
        </w:rPr>
        <w:t xml:space="preserve"> (słown</w:t>
      </w:r>
      <w:r w:rsidR="00A951C3" w:rsidRPr="00A951C3">
        <w:rPr>
          <w:rFonts w:ascii="Encode Sans Compressed" w:hAnsi="Encode Sans Compressed"/>
          <w:sz w:val="22"/>
          <w:szCs w:val="22"/>
        </w:rPr>
        <w:t>ie ___________</w:t>
      </w:r>
      <w:r w:rsidR="003A4FA7">
        <w:rPr>
          <w:rFonts w:ascii="Encode Sans Compressed" w:hAnsi="Encode Sans Compressed"/>
          <w:sz w:val="22"/>
          <w:szCs w:val="22"/>
        </w:rPr>
        <w:t>____________</w:t>
      </w:r>
      <w:r w:rsidR="00A951C3">
        <w:rPr>
          <w:rFonts w:ascii="Encode Sans Compressed" w:hAnsi="Encode Sans Compressed"/>
          <w:sz w:val="22"/>
          <w:szCs w:val="22"/>
        </w:rPr>
        <w:t>___</w:t>
      </w:r>
      <w:r w:rsidRPr="00B47284">
        <w:rPr>
          <w:rFonts w:ascii="Encode Sans Compressed" w:hAnsi="Encode Sans Compressed"/>
          <w:sz w:val="22"/>
          <w:szCs w:val="22"/>
        </w:rPr>
        <w:t>__zł).</w:t>
      </w:r>
    </w:p>
    <w:p w14:paraId="09E7F257" w14:textId="77777777" w:rsidR="004E135F" w:rsidRPr="00B47284" w:rsidRDefault="004E135F" w:rsidP="00C62BC8">
      <w:pPr>
        <w:pStyle w:val="Lista"/>
        <w:numPr>
          <w:ilvl w:val="0"/>
          <w:numId w:val="36"/>
        </w:numPr>
        <w:suppressAutoHyphens w:val="0"/>
        <w:spacing w:line="24" w:lineRule="atLeast"/>
        <w:ind w:left="426" w:hanging="426"/>
        <w:jc w:val="both"/>
        <w:rPr>
          <w:rFonts w:ascii="Encode Sans Compressed" w:hAnsi="Encode Sans Compressed"/>
          <w:iCs/>
          <w:sz w:val="22"/>
          <w:szCs w:val="22"/>
        </w:rPr>
      </w:pPr>
      <w:r w:rsidRPr="00B47284">
        <w:rPr>
          <w:rFonts w:ascii="Encode Sans Compressed" w:hAnsi="Encode Sans Compressed"/>
          <w:iCs/>
          <w:sz w:val="22"/>
          <w:szCs w:val="22"/>
        </w:rPr>
        <w:t>W dniu podpisania Umowy Wykonawca wniósł ustaloną w ust. 1 kwotę zabezpieczenia należytego wykonania Umowy.</w:t>
      </w:r>
    </w:p>
    <w:p w14:paraId="2248A74F" w14:textId="77777777" w:rsidR="004E135F" w:rsidRPr="00B47284" w:rsidRDefault="004E135F" w:rsidP="00C62BC8">
      <w:pPr>
        <w:pStyle w:val="Lista"/>
        <w:numPr>
          <w:ilvl w:val="0"/>
          <w:numId w:val="36"/>
        </w:numPr>
        <w:suppressAutoHyphens w:val="0"/>
        <w:spacing w:line="24" w:lineRule="atLeast"/>
        <w:ind w:left="426" w:hanging="426"/>
        <w:jc w:val="both"/>
        <w:rPr>
          <w:rFonts w:ascii="Encode Sans Compressed" w:hAnsi="Encode Sans Compressed"/>
          <w:sz w:val="22"/>
          <w:szCs w:val="22"/>
        </w:rPr>
      </w:pPr>
      <w:r w:rsidRPr="00B47284">
        <w:rPr>
          <w:rFonts w:ascii="Encode Sans Compressed" w:hAnsi="Encode Sans Compressed"/>
          <w:sz w:val="22"/>
          <w:szCs w:val="22"/>
        </w:rPr>
        <w:t>Zabezpieczenie należytego wykonania Umowy będzie zwrócone Wykonawcy w terminach i wysokościach jak niżej:</w:t>
      </w:r>
    </w:p>
    <w:p w14:paraId="584741E9" w14:textId="4B4D2399" w:rsidR="004E135F" w:rsidRPr="00B47284" w:rsidRDefault="004E135F" w:rsidP="00C62BC8">
      <w:pPr>
        <w:pStyle w:val="Lista2"/>
        <w:numPr>
          <w:ilvl w:val="0"/>
          <w:numId w:val="37"/>
        </w:numPr>
        <w:suppressAutoHyphens w:val="0"/>
        <w:spacing w:line="24" w:lineRule="atLeast"/>
        <w:ind w:left="851" w:hanging="425"/>
        <w:contextualSpacing w:val="0"/>
        <w:jc w:val="both"/>
        <w:rPr>
          <w:rFonts w:ascii="Encode Sans Compressed" w:hAnsi="Encode Sans Compressed"/>
          <w:sz w:val="22"/>
          <w:szCs w:val="22"/>
        </w:rPr>
      </w:pPr>
      <w:r w:rsidRPr="00B47284">
        <w:rPr>
          <w:rFonts w:ascii="Encode Sans Compressed" w:hAnsi="Encode Sans Compressed"/>
          <w:sz w:val="22"/>
          <w:szCs w:val="22"/>
        </w:rPr>
        <w:t xml:space="preserve">70% kwoty zabezpieczenia w terminie 30 dni od dnia odbioru ostatecznego całości robót, </w:t>
      </w:r>
    </w:p>
    <w:p w14:paraId="40B87B09" w14:textId="023CA34C" w:rsidR="004E135F" w:rsidRPr="00A951C3" w:rsidRDefault="004E135F" w:rsidP="00C62BC8">
      <w:pPr>
        <w:pStyle w:val="Lista2"/>
        <w:numPr>
          <w:ilvl w:val="0"/>
          <w:numId w:val="37"/>
        </w:numPr>
        <w:suppressAutoHyphens w:val="0"/>
        <w:spacing w:line="24" w:lineRule="atLeast"/>
        <w:ind w:left="709" w:hanging="283"/>
        <w:contextualSpacing w:val="0"/>
        <w:jc w:val="both"/>
        <w:rPr>
          <w:rFonts w:ascii="Encode Sans Compressed" w:hAnsi="Encode Sans Compressed"/>
          <w:sz w:val="22"/>
          <w:szCs w:val="22"/>
        </w:rPr>
      </w:pPr>
      <w:r w:rsidRPr="00A951C3">
        <w:rPr>
          <w:rFonts w:ascii="Encode Sans Compressed" w:hAnsi="Encode Sans Compressed"/>
          <w:sz w:val="22"/>
          <w:szCs w:val="22"/>
        </w:rPr>
        <w:t xml:space="preserve">30% kwoty zabezpieczenia w terminie 15 dni od daty upłynięcia okresu rękojmi określonego w § </w:t>
      </w:r>
      <w:r w:rsidR="008455AB">
        <w:rPr>
          <w:rFonts w:ascii="Encode Sans Compressed" w:hAnsi="Encode Sans Compressed"/>
          <w:sz w:val="22"/>
          <w:szCs w:val="22"/>
        </w:rPr>
        <w:t>18</w:t>
      </w:r>
      <w:r w:rsidR="003A4FA7">
        <w:rPr>
          <w:rFonts w:ascii="Encode Sans Compressed" w:hAnsi="Encode Sans Compressed"/>
          <w:sz w:val="22"/>
          <w:szCs w:val="22"/>
        </w:rPr>
        <w:t xml:space="preserve"> </w:t>
      </w:r>
      <w:r w:rsidRPr="00A951C3">
        <w:rPr>
          <w:rFonts w:ascii="Encode Sans Compressed" w:hAnsi="Encode Sans Compressed"/>
          <w:sz w:val="22"/>
          <w:szCs w:val="22"/>
        </w:rPr>
        <w:t>ust. 1 Umowy</w:t>
      </w:r>
      <w:r w:rsidR="00A951C3">
        <w:rPr>
          <w:rFonts w:ascii="Encode Sans Compressed" w:hAnsi="Encode Sans Compressed"/>
          <w:sz w:val="22"/>
          <w:szCs w:val="22"/>
        </w:rPr>
        <w:t>.</w:t>
      </w:r>
    </w:p>
    <w:p w14:paraId="28A1BAA1" w14:textId="77777777" w:rsidR="00125A80" w:rsidRDefault="00125A80" w:rsidP="004E135F">
      <w:pPr>
        <w:pStyle w:val="Lista"/>
        <w:spacing w:line="24" w:lineRule="atLeast"/>
        <w:ind w:left="0" w:firstLine="0"/>
        <w:jc w:val="center"/>
        <w:rPr>
          <w:rFonts w:ascii="Encode Sans Compressed" w:hAnsi="Encode Sans Compressed"/>
          <w:sz w:val="22"/>
          <w:szCs w:val="22"/>
        </w:rPr>
      </w:pPr>
    </w:p>
    <w:p w14:paraId="07D3B826" w14:textId="7CB0D1C3" w:rsidR="004E135F" w:rsidRPr="00B47284" w:rsidRDefault="004E135F" w:rsidP="004E135F">
      <w:pPr>
        <w:pStyle w:val="Lista"/>
        <w:spacing w:line="24" w:lineRule="atLeast"/>
        <w:ind w:left="0" w:firstLine="0"/>
        <w:jc w:val="center"/>
        <w:rPr>
          <w:rFonts w:ascii="Encode Sans Compressed" w:hAnsi="Encode Sans Compressed"/>
          <w:sz w:val="22"/>
          <w:szCs w:val="22"/>
        </w:rPr>
      </w:pPr>
      <w:r w:rsidRPr="00B47284">
        <w:rPr>
          <w:rFonts w:ascii="Encode Sans Compressed" w:hAnsi="Encode Sans Compressed"/>
          <w:sz w:val="22"/>
          <w:szCs w:val="22"/>
        </w:rPr>
        <w:t>§ 2</w:t>
      </w:r>
      <w:r w:rsidR="008455AB">
        <w:rPr>
          <w:rFonts w:ascii="Encode Sans Compressed" w:hAnsi="Encode Sans Compressed"/>
          <w:sz w:val="22"/>
          <w:szCs w:val="22"/>
        </w:rPr>
        <w:t>0</w:t>
      </w:r>
    </w:p>
    <w:p w14:paraId="604C4B11" w14:textId="77777777" w:rsidR="004E135F" w:rsidRPr="00B47284" w:rsidRDefault="004E135F" w:rsidP="00C62BC8">
      <w:pPr>
        <w:pStyle w:val="Nagwek3"/>
        <w:numPr>
          <w:ilvl w:val="0"/>
          <w:numId w:val="38"/>
        </w:numPr>
        <w:suppressAutoHyphens w:val="0"/>
        <w:spacing w:line="24" w:lineRule="atLeast"/>
        <w:ind w:left="426" w:hanging="426"/>
        <w:jc w:val="both"/>
        <w:rPr>
          <w:rFonts w:ascii="Encode Sans Compressed" w:hAnsi="Encode Sans Compressed"/>
          <w:i w:val="0"/>
          <w:sz w:val="22"/>
          <w:szCs w:val="22"/>
        </w:rPr>
      </w:pPr>
      <w:r w:rsidRPr="00B47284">
        <w:rPr>
          <w:rFonts w:ascii="Encode Sans Compressed" w:hAnsi="Encode Sans Compressed"/>
          <w:i w:val="0"/>
          <w:sz w:val="22"/>
          <w:szCs w:val="22"/>
        </w:rPr>
        <w:t>Wykonawca zapłaci Zamawiającemu kary umowne:</w:t>
      </w:r>
    </w:p>
    <w:p w14:paraId="69E8AD08" w14:textId="0FD94260"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trike/>
          <w:sz w:val="22"/>
          <w:szCs w:val="22"/>
        </w:rPr>
      </w:pPr>
      <w:r w:rsidRPr="00B47284">
        <w:rPr>
          <w:rFonts w:ascii="Encode Sans Compressed" w:hAnsi="Encode Sans Compressed"/>
          <w:sz w:val="22"/>
          <w:szCs w:val="22"/>
        </w:rPr>
        <w:t xml:space="preserve">za </w:t>
      </w:r>
      <w:r w:rsidR="00935994">
        <w:rPr>
          <w:rFonts w:ascii="Encode Sans Compressed" w:hAnsi="Encode Sans Compressed"/>
          <w:sz w:val="22"/>
          <w:szCs w:val="22"/>
        </w:rPr>
        <w:t>zwłokę</w:t>
      </w:r>
      <w:r w:rsidRPr="00B47284">
        <w:rPr>
          <w:rFonts w:ascii="Encode Sans Compressed" w:hAnsi="Encode Sans Compressed"/>
          <w:sz w:val="22"/>
          <w:szCs w:val="22"/>
        </w:rPr>
        <w:t xml:space="preserve"> w dotrzym</w:t>
      </w:r>
      <w:r w:rsidR="00541AAB">
        <w:rPr>
          <w:rFonts w:ascii="Encode Sans Compressed" w:hAnsi="Encode Sans Compressed"/>
          <w:sz w:val="22"/>
          <w:szCs w:val="22"/>
        </w:rPr>
        <w:t>aniu terminu o którym mowa w § 4</w:t>
      </w:r>
      <w:r w:rsidRPr="00B47284">
        <w:rPr>
          <w:rFonts w:ascii="Encode Sans Compressed" w:hAnsi="Encode Sans Compressed"/>
          <w:sz w:val="22"/>
          <w:szCs w:val="22"/>
        </w:rPr>
        <w:t xml:space="preserve"> ust. 1 Umowy w wysokości: 0,2 % od wynagrodzenia umow</w:t>
      </w:r>
      <w:r w:rsidR="00541AAB">
        <w:rPr>
          <w:rFonts w:ascii="Encode Sans Compressed" w:hAnsi="Encode Sans Compressed"/>
          <w:sz w:val="22"/>
          <w:szCs w:val="22"/>
        </w:rPr>
        <w:t>nego brutto, o którym mowa w § 5</w:t>
      </w:r>
      <w:r w:rsidRPr="00B47284">
        <w:rPr>
          <w:rFonts w:ascii="Encode Sans Compressed" w:hAnsi="Encode Sans Compressed"/>
          <w:sz w:val="22"/>
          <w:szCs w:val="22"/>
        </w:rPr>
        <w:t xml:space="preserve"> ust. 1 Umowy, za każdy dzień </w:t>
      </w:r>
      <w:r w:rsidR="00AF2448">
        <w:rPr>
          <w:rFonts w:ascii="Encode Sans Compressed" w:hAnsi="Encode Sans Compressed"/>
          <w:sz w:val="22"/>
          <w:szCs w:val="22"/>
        </w:rPr>
        <w:t>zwłoki</w:t>
      </w:r>
      <w:r w:rsidRPr="00B47284">
        <w:rPr>
          <w:rFonts w:ascii="Encode Sans Compressed" w:hAnsi="Encode Sans Compressed"/>
          <w:sz w:val="22"/>
          <w:szCs w:val="22"/>
        </w:rPr>
        <w:t xml:space="preserve">, </w:t>
      </w:r>
    </w:p>
    <w:p w14:paraId="1E42EE4A" w14:textId="151CE0B2"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trike/>
          <w:sz w:val="22"/>
          <w:szCs w:val="22"/>
        </w:rPr>
      </w:pPr>
      <w:r w:rsidRPr="00B47284">
        <w:rPr>
          <w:rFonts w:ascii="Encode Sans Compressed" w:hAnsi="Encode Sans Compressed"/>
          <w:sz w:val="22"/>
          <w:szCs w:val="22"/>
        </w:rPr>
        <w:t xml:space="preserve">za </w:t>
      </w:r>
      <w:r w:rsidR="00935994">
        <w:rPr>
          <w:rFonts w:ascii="Encode Sans Compressed" w:hAnsi="Encode Sans Compressed"/>
          <w:sz w:val="22"/>
          <w:szCs w:val="22"/>
        </w:rPr>
        <w:t>zwłokę</w:t>
      </w:r>
      <w:r w:rsidRPr="00B47284">
        <w:rPr>
          <w:rFonts w:ascii="Encode Sans Compressed" w:hAnsi="Encode Sans Compressed"/>
          <w:sz w:val="22"/>
          <w:szCs w:val="22"/>
        </w:rPr>
        <w:t xml:space="preserve"> w dotrzymaniu terminu o którym mowa w § </w:t>
      </w:r>
      <w:r w:rsidR="00541AAB">
        <w:rPr>
          <w:rFonts w:ascii="Encode Sans Compressed" w:hAnsi="Encode Sans Compressed"/>
          <w:sz w:val="22"/>
          <w:szCs w:val="22"/>
        </w:rPr>
        <w:t>4</w:t>
      </w:r>
      <w:r w:rsidRPr="00B47284">
        <w:rPr>
          <w:rFonts w:ascii="Encode Sans Compressed" w:hAnsi="Encode Sans Compressed"/>
          <w:sz w:val="22"/>
          <w:szCs w:val="22"/>
        </w:rPr>
        <w:t xml:space="preserve"> ust. 2 Umowy w wysokości: 0,2 % od wynagrodzenia umow</w:t>
      </w:r>
      <w:r w:rsidR="00541AAB">
        <w:rPr>
          <w:rFonts w:ascii="Encode Sans Compressed" w:hAnsi="Encode Sans Compressed"/>
          <w:sz w:val="22"/>
          <w:szCs w:val="22"/>
        </w:rPr>
        <w:t>nego brutto, o którym mowa w § 5</w:t>
      </w:r>
      <w:r w:rsidRPr="00B47284">
        <w:rPr>
          <w:rFonts w:ascii="Encode Sans Compressed" w:hAnsi="Encode Sans Compressed"/>
          <w:sz w:val="22"/>
          <w:szCs w:val="22"/>
        </w:rPr>
        <w:t xml:space="preserve"> ust. 1 Umowy, za każdy dzień </w:t>
      </w:r>
      <w:r w:rsidR="00AF2448">
        <w:rPr>
          <w:rFonts w:ascii="Encode Sans Compressed" w:hAnsi="Encode Sans Compressed"/>
          <w:sz w:val="22"/>
          <w:szCs w:val="22"/>
        </w:rPr>
        <w:t>zwłoki</w:t>
      </w:r>
      <w:r w:rsidRPr="00B47284">
        <w:rPr>
          <w:rFonts w:ascii="Encode Sans Compressed" w:hAnsi="Encode Sans Compressed"/>
          <w:sz w:val="22"/>
          <w:szCs w:val="22"/>
        </w:rPr>
        <w:t xml:space="preserve">, </w:t>
      </w:r>
    </w:p>
    <w:p w14:paraId="08BC5352" w14:textId="0D1A9CB7"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trike/>
          <w:sz w:val="22"/>
          <w:szCs w:val="22"/>
        </w:rPr>
      </w:pPr>
      <w:r w:rsidRPr="00B47284">
        <w:rPr>
          <w:rFonts w:ascii="Encode Sans Compressed" w:hAnsi="Encode Sans Compressed"/>
          <w:sz w:val="22"/>
          <w:szCs w:val="22"/>
        </w:rPr>
        <w:t xml:space="preserve">za </w:t>
      </w:r>
      <w:r w:rsidR="00935994">
        <w:rPr>
          <w:rFonts w:ascii="Encode Sans Compressed" w:hAnsi="Encode Sans Compressed"/>
          <w:sz w:val="22"/>
          <w:szCs w:val="22"/>
        </w:rPr>
        <w:t>zwłokę</w:t>
      </w:r>
      <w:r w:rsidRPr="00B47284">
        <w:rPr>
          <w:rFonts w:ascii="Encode Sans Compressed" w:hAnsi="Encode Sans Compressed"/>
          <w:sz w:val="22"/>
          <w:szCs w:val="22"/>
        </w:rPr>
        <w:t xml:space="preserve"> w usunięciu wad stwierdzonych przy odbiorze (w stosunku do terminów ustalonych </w:t>
      </w:r>
      <w:r w:rsidRPr="00B47284">
        <w:rPr>
          <w:rFonts w:ascii="Encode Sans Compressed" w:hAnsi="Encode Sans Compressed"/>
          <w:sz w:val="22"/>
          <w:szCs w:val="22"/>
        </w:rPr>
        <w:br/>
        <w:t xml:space="preserve">w protokole odbioru) lub wad stwierdzonych w </w:t>
      </w:r>
      <w:r w:rsidRPr="00B47284">
        <w:rPr>
          <w:rFonts w:ascii="Encode Sans Compressed" w:hAnsi="Encode Sans Compressed"/>
          <w:iCs/>
          <w:sz w:val="22"/>
          <w:szCs w:val="22"/>
        </w:rPr>
        <w:t>okresie ręk</w:t>
      </w:r>
      <w:r w:rsidRPr="00B47284">
        <w:rPr>
          <w:rFonts w:ascii="Encode Sans Compressed" w:hAnsi="Encode Sans Compressed"/>
          <w:sz w:val="22"/>
          <w:szCs w:val="22"/>
        </w:rPr>
        <w:t>ojmi (w stosunku do terminów ustalonych przez Zamawiającego) – w wysokości 0,2</w:t>
      </w:r>
      <w:r w:rsidR="00B10AC6">
        <w:rPr>
          <w:rFonts w:ascii="Encode Sans Compressed" w:hAnsi="Encode Sans Compressed"/>
          <w:sz w:val="22"/>
          <w:szCs w:val="22"/>
        </w:rPr>
        <w:t xml:space="preserve"> </w:t>
      </w:r>
      <w:r w:rsidRPr="00B47284">
        <w:rPr>
          <w:rFonts w:ascii="Encode Sans Compressed" w:hAnsi="Encode Sans Compressed"/>
          <w:sz w:val="22"/>
          <w:szCs w:val="22"/>
        </w:rPr>
        <w:t xml:space="preserve">% od wynagrodzenia umownego brutto, </w:t>
      </w:r>
      <w:r w:rsidR="00541AAB">
        <w:rPr>
          <w:rFonts w:ascii="Encode Sans Compressed" w:hAnsi="Encode Sans Compressed"/>
          <w:sz w:val="22"/>
          <w:szCs w:val="22"/>
        </w:rPr>
        <w:t>o którym mowa w § 5</w:t>
      </w:r>
      <w:r w:rsidRPr="00B47284">
        <w:rPr>
          <w:rFonts w:ascii="Encode Sans Compressed" w:hAnsi="Encode Sans Compressed"/>
          <w:sz w:val="22"/>
          <w:szCs w:val="22"/>
        </w:rPr>
        <w:t xml:space="preserve"> ust. 1 Umowy, za każdy dzień </w:t>
      </w:r>
      <w:r w:rsidR="0027737D">
        <w:rPr>
          <w:rFonts w:ascii="Encode Sans Compressed" w:hAnsi="Encode Sans Compressed"/>
          <w:sz w:val="22"/>
          <w:szCs w:val="22"/>
        </w:rPr>
        <w:t>zwłoki</w:t>
      </w:r>
      <w:r w:rsidRPr="00B47284">
        <w:rPr>
          <w:rFonts w:ascii="Encode Sans Compressed" w:hAnsi="Encode Sans Compressed"/>
          <w:sz w:val="22"/>
          <w:szCs w:val="22"/>
        </w:rPr>
        <w:t>, liczony od upływu terminu wyznaczonego  na usunięcie wad</w:t>
      </w:r>
      <w:r w:rsidR="00214002">
        <w:rPr>
          <w:rFonts w:ascii="Encode Sans Compressed" w:hAnsi="Encode Sans Compressed"/>
          <w:strike/>
          <w:sz w:val="22"/>
          <w:szCs w:val="22"/>
        </w:rPr>
        <w:t>,</w:t>
      </w:r>
    </w:p>
    <w:p w14:paraId="3BD51A60" w14:textId="5CEAEB99"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z tytułu odstąpienia od Umowy przez którąkolwiek ze Stron z przyczyn leżących po stronie Wykonawcy – w wysokości 15% od wynagrodzenia umown</w:t>
      </w:r>
      <w:r w:rsidR="00541AAB">
        <w:rPr>
          <w:rFonts w:ascii="Encode Sans Compressed" w:hAnsi="Encode Sans Compressed"/>
          <w:sz w:val="22"/>
          <w:szCs w:val="22"/>
        </w:rPr>
        <w:t xml:space="preserve">ego brutto, o którym mowa w  § </w:t>
      </w:r>
      <w:r w:rsidR="0027737D">
        <w:rPr>
          <w:rFonts w:ascii="Encode Sans Compressed" w:hAnsi="Encode Sans Compressed"/>
          <w:sz w:val="22"/>
          <w:szCs w:val="22"/>
        </w:rPr>
        <w:t>5</w:t>
      </w:r>
      <w:r w:rsidRPr="00B47284">
        <w:rPr>
          <w:rFonts w:ascii="Encode Sans Compressed" w:hAnsi="Encode Sans Compressed"/>
          <w:sz w:val="22"/>
          <w:szCs w:val="22"/>
        </w:rPr>
        <w:t xml:space="preserve"> ust. 1 Umowy,</w:t>
      </w:r>
    </w:p>
    <w:p w14:paraId="7961A771" w14:textId="64DE2AE9"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 xml:space="preserve">za brak zapłaty lub nieterminowe dokonanie zapłaty wynagrodzenia należnego Podwykonawcom lub Dalszym Podwykonawcom w wysokości 0,5 % od wartości umowy podwykonawczej, o której </w:t>
      </w:r>
      <w:r w:rsidR="008455AB">
        <w:rPr>
          <w:rFonts w:ascii="Encode Sans Compressed" w:hAnsi="Encode Sans Compressed"/>
          <w:sz w:val="22"/>
          <w:szCs w:val="22"/>
        </w:rPr>
        <w:t>mowa w § 16</w:t>
      </w:r>
      <w:r w:rsidRPr="00B47284">
        <w:rPr>
          <w:rFonts w:ascii="Encode Sans Compressed" w:hAnsi="Encode Sans Compressed"/>
          <w:sz w:val="22"/>
          <w:szCs w:val="22"/>
        </w:rPr>
        <w:t xml:space="preserve"> Umowy, </w:t>
      </w:r>
    </w:p>
    <w:p w14:paraId="3261A0B3" w14:textId="7B1D442B"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za każdorazowe nie przedłożenie do zaakceptowania projektu Umowy o podwykonawstwo, której przedmiotem są roboty budowlane, lub pr</w:t>
      </w:r>
      <w:r w:rsidR="008455AB">
        <w:rPr>
          <w:rFonts w:ascii="Encode Sans Compressed" w:hAnsi="Encode Sans Compressed"/>
          <w:sz w:val="22"/>
          <w:szCs w:val="22"/>
        </w:rPr>
        <w:t>ojektu jej zmiany, w wysokości 10</w:t>
      </w:r>
      <w:r w:rsidRPr="00B47284">
        <w:rPr>
          <w:rFonts w:ascii="Encode Sans Compressed" w:hAnsi="Encode Sans Compressed"/>
          <w:sz w:val="22"/>
          <w:szCs w:val="22"/>
        </w:rPr>
        <w:t>00,00 zł brutto;</w:t>
      </w:r>
    </w:p>
    <w:p w14:paraId="665EB63C" w14:textId="5211C55A"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za każdorazowe nie przedłożenie poświadczonej za zgodność z oryginałem kopii Umowy</w:t>
      </w:r>
      <w:r w:rsidRPr="00B47284">
        <w:rPr>
          <w:rFonts w:ascii="Encode Sans Compressed" w:hAnsi="Encode Sans Compressed"/>
          <w:sz w:val="22"/>
          <w:szCs w:val="22"/>
        </w:rPr>
        <w:br/>
        <w:t xml:space="preserve">o podwykonawstwo lub jej zmiany na roboty budowlane, w wysokości </w:t>
      </w:r>
      <w:r w:rsidR="008455AB">
        <w:rPr>
          <w:rFonts w:ascii="Encode Sans Compressed" w:hAnsi="Encode Sans Compressed"/>
          <w:sz w:val="22"/>
          <w:szCs w:val="22"/>
        </w:rPr>
        <w:t>1</w:t>
      </w:r>
      <w:r w:rsidRPr="00B47284">
        <w:rPr>
          <w:rFonts w:ascii="Encode Sans Compressed" w:hAnsi="Encode Sans Compressed"/>
          <w:sz w:val="22"/>
          <w:szCs w:val="22"/>
        </w:rPr>
        <w:t>00,00 zł brutto;</w:t>
      </w:r>
    </w:p>
    <w:p w14:paraId="5A821960" w14:textId="7A8A8494"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za każdorazowe nie przedłożenie poświadczonej za zgodność z oryginałem kopii Umowy</w:t>
      </w:r>
      <w:r w:rsidRPr="00B47284">
        <w:rPr>
          <w:rFonts w:ascii="Encode Sans Compressed" w:hAnsi="Encode Sans Compressed"/>
          <w:sz w:val="22"/>
          <w:szCs w:val="22"/>
        </w:rPr>
        <w:br/>
        <w:t xml:space="preserve">o podwykonawstwo lub jej zmiany, której przedmiotem są dostawy i usługi, w wysokości </w:t>
      </w:r>
      <w:r w:rsidR="008455AB">
        <w:rPr>
          <w:rFonts w:ascii="Encode Sans Compressed" w:hAnsi="Encode Sans Compressed"/>
          <w:sz w:val="22"/>
          <w:szCs w:val="22"/>
        </w:rPr>
        <w:t>1</w:t>
      </w:r>
      <w:r w:rsidRPr="00B47284">
        <w:rPr>
          <w:rFonts w:ascii="Encode Sans Compressed" w:hAnsi="Encode Sans Compressed"/>
          <w:sz w:val="22"/>
          <w:szCs w:val="22"/>
        </w:rPr>
        <w:t>00,00 zł brutto;</w:t>
      </w:r>
    </w:p>
    <w:p w14:paraId="4C146233" w14:textId="5AB12A85" w:rsidR="004E135F" w:rsidRPr="00B47284" w:rsidRDefault="004E135F" w:rsidP="00C62BC8">
      <w:pPr>
        <w:pStyle w:val="Lista2"/>
        <w:numPr>
          <w:ilvl w:val="4"/>
          <w:numId w:val="39"/>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za każdorazowy brak zmiany Umowy o podwykonawstwo w zakresie termi</w:t>
      </w:r>
      <w:r w:rsidR="008455AB">
        <w:rPr>
          <w:rFonts w:ascii="Encode Sans Compressed" w:hAnsi="Encode Sans Compressed"/>
          <w:sz w:val="22"/>
          <w:szCs w:val="22"/>
        </w:rPr>
        <w:t>nu zapłaty, o którym mowa w § 16</w:t>
      </w:r>
      <w:r w:rsidRPr="00B47284">
        <w:rPr>
          <w:rFonts w:ascii="Encode Sans Compressed" w:hAnsi="Encode Sans Compressed"/>
          <w:sz w:val="22"/>
          <w:szCs w:val="22"/>
        </w:rPr>
        <w:t xml:space="preserve"> ust</w:t>
      </w:r>
      <w:r w:rsidR="008455AB">
        <w:rPr>
          <w:rFonts w:ascii="Encode Sans Compressed" w:hAnsi="Encode Sans Compressed"/>
          <w:sz w:val="22"/>
          <w:szCs w:val="22"/>
        </w:rPr>
        <w:t>. 6 pkt 2) Umowy, w wysokości 1</w:t>
      </w:r>
      <w:r w:rsidRPr="00B47284">
        <w:rPr>
          <w:rFonts w:ascii="Encode Sans Compressed" w:hAnsi="Encode Sans Compressed"/>
          <w:sz w:val="22"/>
          <w:szCs w:val="22"/>
        </w:rPr>
        <w:t>00,00 zł brutto.</w:t>
      </w:r>
    </w:p>
    <w:p w14:paraId="45080EB3" w14:textId="091332EF" w:rsidR="004E135F" w:rsidRPr="00B47284" w:rsidRDefault="004E135F" w:rsidP="00C62BC8">
      <w:pPr>
        <w:numPr>
          <w:ilvl w:val="4"/>
          <w:numId w:val="39"/>
        </w:numPr>
        <w:tabs>
          <w:tab w:val="left" w:pos="142"/>
          <w:tab w:val="left" w:pos="426"/>
        </w:tabs>
        <w:suppressAutoHyphens w:val="0"/>
        <w:spacing w:line="24" w:lineRule="atLeast"/>
        <w:contextualSpacing/>
        <w:jc w:val="both"/>
        <w:rPr>
          <w:rFonts w:ascii="Encode Sans Compressed" w:hAnsi="Encode Sans Compressed"/>
          <w:sz w:val="22"/>
          <w:szCs w:val="22"/>
        </w:rPr>
      </w:pPr>
      <w:r w:rsidRPr="00B47284">
        <w:rPr>
          <w:rFonts w:ascii="Encode Sans Compressed" w:hAnsi="Encode Sans Compressed"/>
          <w:sz w:val="22"/>
          <w:szCs w:val="22"/>
        </w:rPr>
        <w:t>za niedotrzyma</w:t>
      </w:r>
      <w:r w:rsidR="008455AB">
        <w:rPr>
          <w:rFonts w:ascii="Encode Sans Compressed" w:hAnsi="Encode Sans Compressed"/>
          <w:sz w:val="22"/>
          <w:szCs w:val="22"/>
        </w:rPr>
        <w:t>nie terminu, o którym mowa w § 8</w:t>
      </w:r>
      <w:r w:rsidRPr="00B47284">
        <w:rPr>
          <w:rFonts w:ascii="Encode Sans Compressed" w:hAnsi="Encode Sans Compressed"/>
          <w:sz w:val="22"/>
          <w:szCs w:val="22"/>
        </w:rPr>
        <w:t xml:space="preserve"> ust. 6 Umowy, w wysokości 0,5% od wartości niezapłaconego wynagrodzenia Podwykonawcy, Dalszego Podwykonawcy;</w:t>
      </w:r>
    </w:p>
    <w:p w14:paraId="75D3B8C8" w14:textId="28128BC3" w:rsidR="004E135F" w:rsidRPr="00B47284" w:rsidRDefault="004E135F" w:rsidP="00C62BC8">
      <w:pPr>
        <w:pStyle w:val="Tekstpodstawowywcity"/>
        <w:numPr>
          <w:ilvl w:val="4"/>
          <w:numId w:val="39"/>
        </w:numPr>
        <w:tabs>
          <w:tab w:val="left" w:pos="142"/>
          <w:tab w:val="left" w:pos="426"/>
        </w:tabs>
        <w:suppressAutoHyphens w:val="0"/>
        <w:spacing w:line="24" w:lineRule="atLeast"/>
        <w:jc w:val="both"/>
        <w:rPr>
          <w:rFonts w:ascii="Encode Sans Compressed" w:hAnsi="Encode Sans Compressed"/>
          <w:i/>
          <w:sz w:val="22"/>
          <w:szCs w:val="22"/>
          <w:u w:val="single"/>
        </w:rPr>
      </w:pPr>
      <w:r w:rsidRPr="00B47284">
        <w:rPr>
          <w:rFonts w:ascii="Encode Sans Compressed" w:hAnsi="Encode Sans Compressed"/>
          <w:sz w:val="22"/>
          <w:szCs w:val="22"/>
        </w:rPr>
        <w:lastRenderedPageBreak/>
        <w:t xml:space="preserve">za niezgodne z zatwierdzonym projektem tymczasowej organizacji ruchu </w:t>
      </w:r>
      <w:r w:rsidR="003900A0">
        <w:rPr>
          <w:rFonts w:ascii="Encode Sans Compressed" w:hAnsi="Encode Sans Compressed"/>
          <w:sz w:val="22"/>
          <w:szCs w:val="22"/>
          <w:lang w:val="pl-PL"/>
        </w:rPr>
        <w:t xml:space="preserve">z przyczyn zależnych od Wykonawcy, </w:t>
      </w:r>
      <w:r w:rsidRPr="00B47284">
        <w:rPr>
          <w:rFonts w:ascii="Encode Sans Compressed" w:hAnsi="Encode Sans Compressed"/>
          <w:sz w:val="22"/>
          <w:szCs w:val="22"/>
        </w:rPr>
        <w:t>oznakowanie na czas prowadzenia robót, braki w oznakowaniu lub wykonanie oznakowania z nienależytą staranno</w:t>
      </w:r>
      <w:r w:rsidR="0085295A">
        <w:rPr>
          <w:rFonts w:ascii="Encode Sans Compressed" w:hAnsi="Encode Sans Compressed"/>
          <w:sz w:val="22"/>
          <w:szCs w:val="22"/>
        </w:rPr>
        <w:t>ścią  w wysokości 3</w:t>
      </w:r>
      <w:bookmarkStart w:id="1" w:name="_GoBack"/>
      <w:bookmarkEnd w:id="1"/>
      <w:r w:rsidRPr="00B47284">
        <w:rPr>
          <w:rFonts w:ascii="Encode Sans Compressed" w:hAnsi="Encode Sans Compressed"/>
          <w:sz w:val="22"/>
          <w:szCs w:val="22"/>
        </w:rPr>
        <w:t>.000 zł brutto,</w:t>
      </w:r>
    </w:p>
    <w:p w14:paraId="71717EE9" w14:textId="06A0F349" w:rsidR="004E135F" w:rsidRPr="008A5A3A" w:rsidRDefault="004E135F" w:rsidP="00C62BC8">
      <w:pPr>
        <w:pStyle w:val="Tekstpodstawowywcity"/>
        <w:numPr>
          <w:ilvl w:val="4"/>
          <w:numId w:val="39"/>
        </w:numPr>
        <w:tabs>
          <w:tab w:val="left" w:pos="142"/>
          <w:tab w:val="left" w:pos="426"/>
        </w:tabs>
        <w:suppressAutoHyphens w:val="0"/>
        <w:spacing w:line="24" w:lineRule="atLeast"/>
        <w:jc w:val="both"/>
        <w:rPr>
          <w:rFonts w:ascii="Encode Sans Compressed" w:hAnsi="Encode Sans Compressed"/>
          <w:i/>
          <w:sz w:val="22"/>
          <w:szCs w:val="22"/>
          <w:u w:val="single"/>
        </w:rPr>
      </w:pPr>
      <w:r w:rsidRPr="008A5A3A">
        <w:rPr>
          <w:rFonts w:ascii="Encode Sans Compressed" w:hAnsi="Encode Sans Compressed"/>
          <w:sz w:val="22"/>
          <w:szCs w:val="22"/>
        </w:rPr>
        <w:t>za niewykonanie dokumentacji fotograficznej</w:t>
      </w:r>
      <w:r w:rsidR="008455AB">
        <w:rPr>
          <w:rFonts w:ascii="Encode Sans Compressed" w:hAnsi="Encode Sans Compressed"/>
          <w:spacing w:val="-3"/>
          <w:sz w:val="22"/>
          <w:szCs w:val="22"/>
        </w:rPr>
        <w:t>, zgodnie z § 12 ust. 1 pkt 12</w:t>
      </w:r>
      <w:r w:rsidR="00195D01">
        <w:rPr>
          <w:rFonts w:ascii="Encode Sans Compressed" w:hAnsi="Encode Sans Compressed"/>
          <w:spacing w:val="-3"/>
          <w:sz w:val="22"/>
          <w:szCs w:val="22"/>
        </w:rPr>
        <w:t xml:space="preserve">) Umowy w wysokości </w:t>
      </w:r>
      <w:r w:rsidR="008455AB">
        <w:rPr>
          <w:rFonts w:ascii="Encode Sans Compressed" w:hAnsi="Encode Sans Compressed"/>
          <w:spacing w:val="-3"/>
          <w:sz w:val="22"/>
          <w:szCs w:val="22"/>
          <w:lang w:val="pl-PL"/>
        </w:rPr>
        <w:t>1</w:t>
      </w:r>
      <w:r w:rsidR="00195D01">
        <w:rPr>
          <w:rFonts w:ascii="Encode Sans Compressed" w:hAnsi="Encode Sans Compressed"/>
          <w:spacing w:val="-3"/>
          <w:sz w:val="22"/>
          <w:szCs w:val="22"/>
          <w:lang w:val="pl-PL"/>
        </w:rPr>
        <w:t>0</w:t>
      </w:r>
      <w:r w:rsidRPr="008A5A3A">
        <w:rPr>
          <w:rFonts w:ascii="Encode Sans Compressed" w:hAnsi="Encode Sans Compressed"/>
          <w:spacing w:val="-3"/>
          <w:sz w:val="22"/>
          <w:szCs w:val="22"/>
        </w:rPr>
        <w:t>0 zł brutto,</w:t>
      </w:r>
    </w:p>
    <w:p w14:paraId="017E680D" w14:textId="011D80E8" w:rsidR="008A5A3A" w:rsidRPr="008A5A3A" w:rsidRDefault="004E135F" w:rsidP="008A5A3A">
      <w:pPr>
        <w:pStyle w:val="Tekstpodstawowywcity"/>
        <w:numPr>
          <w:ilvl w:val="4"/>
          <w:numId w:val="39"/>
        </w:numPr>
        <w:tabs>
          <w:tab w:val="left" w:pos="142"/>
          <w:tab w:val="left" w:pos="426"/>
        </w:tabs>
        <w:suppressAutoHyphens w:val="0"/>
        <w:spacing w:line="24" w:lineRule="atLeast"/>
        <w:jc w:val="both"/>
        <w:rPr>
          <w:rFonts w:ascii="Encode Sans Compressed" w:hAnsi="Encode Sans Compressed"/>
          <w:i/>
          <w:sz w:val="22"/>
          <w:szCs w:val="22"/>
          <w:u w:val="single"/>
        </w:rPr>
      </w:pPr>
      <w:r w:rsidRPr="008A5A3A">
        <w:rPr>
          <w:rFonts w:ascii="Encode Sans Compressed" w:hAnsi="Encode Sans Compressed"/>
          <w:sz w:val="22"/>
          <w:szCs w:val="22"/>
        </w:rPr>
        <w:t>za każde stwierdzenie niedopełnienia wymogu zatrudnienia osób wykonujących czynności wskazane w § 1</w:t>
      </w:r>
      <w:r w:rsidR="008455AB">
        <w:rPr>
          <w:rFonts w:ascii="Encode Sans Compressed" w:hAnsi="Encode Sans Compressed"/>
          <w:sz w:val="22"/>
          <w:szCs w:val="22"/>
          <w:lang w:val="pl-PL"/>
        </w:rPr>
        <w:t>3</w:t>
      </w:r>
      <w:r w:rsidR="007B24CF" w:rsidRPr="008A5A3A">
        <w:rPr>
          <w:rFonts w:ascii="Encode Sans Compressed" w:hAnsi="Encode Sans Compressed"/>
          <w:sz w:val="22"/>
          <w:szCs w:val="22"/>
          <w:lang w:val="pl-PL"/>
        </w:rPr>
        <w:t xml:space="preserve"> Umowy</w:t>
      </w:r>
      <w:r w:rsidRPr="008A5A3A">
        <w:rPr>
          <w:rFonts w:ascii="Encode Sans Compressed" w:hAnsi="Encode Sans Compressed"/>
          <w:sz w:val="22"/>
          <w:szCs w:val="22"/>
        </w:rPr>
        <w:t>, Wykonawca zapłaci Zamawiają</w:t>
      </w:r>
      <w:r w:rsidR="008455AB">
        <w:rPr>
          <w:rFonts w:ascii="Encode Sans Compressed" w:hAnsi="Encode Sans Compressed"/>
          <w:sz w:val="22"/>
          <w:szCs w:val="22"/>
        </w:rPr>
        <w:t>cemu kary umowne w wysokości 500,00 złotych brutto.</w:t>
      </w:r>
    </w:p>
    <w:p w14:paraId="2F56A460" w14:textId="7F1DC75E" w:rsidR="004E135F" w:rsidRPr="00B22976" w:rsidRDefault="004E135F" w:rsidP="00C62BC8">
      <w:pPr>
        <w:pStyle w:val="Nagwek3"/>
        <w:numPr>
          <w:ilvl w:val="0"/>
          <w:numId w:val="38"/>
        </w:numPr>
        <w:suppressAutoHyphens w:val="0"/>
        <w:spacing w:line="24" w:lineRule="atLeast"/>
        <w:ind w:left="426" w:hanging="426"/>
        <w:jc w:val="both"/>
        <w:rPr>
          <w:rFonts w:ascii="Encode Sans Compressed" w:hAnsi="Encode Sans Compressed"/>
          <w:i w:val="0"/>
          <w:sz w:val="22"/>
          <w:szCs w:val="22"/>
        </w:rPr>
      </w:pPr>
      <w:r w:rsidRPr="00B22976">
        <w:rPr>
          <w:rFonts w:ascii="Encode Sans Compressed" w:hAnsi="Encode Sans Compressed"/>
          <w:i w:val="0"/>
          <w:sz w:val="22"/>
          <w:szCs w:val="22"/>
        </w:rPr>
        <w:t xml:space="preserve">Strony uzgadniają maksymalny limit kar umownych, na kwotę </w:t>
      </w:r>
      <w:r w:rsidRPr="008455AB">
        <w:rPr>
          <w:rFonts w:ascii="Encode Sans Compressed" w:hAnsi="Encode Sans Compressed"/>
          <w:i w:val="0"/>
          <w:sz w:val="22"/>
          <w:szCs w:val="22"/>
        </w:rPr>
        <w:t xml:space="preserve">odpowiadającą </w:t>
      </w:r>
      <w:r w:rsidR="00042CF2" w:rsidRPr="008455AB">
        <w:rPr>
          <w:rFonts w:ascii="Encode Sans Compressed" w:hAnsi="Encode Sans Compressed"/>
          <w:i w:val="0"/>
          <w:sz w:val="22"/>
          <w:szCs w:val="22"/>
        </w:rPr>
        <w:t xml:space="preserve">30 </w:t>
      </w:r>
      <w:r w:rsidRPr="008455AB">
        <w:rPr>
          <w:rFonts w:ascii="Encode Sans Compressed" w:hAnsi="Encode Sans Compressed"/>
          <w:i w:val="0"/>
          <w:sz w:val="22"/>
          <w:szCs w:val="22"/>
        </w:rPr>
        <w:t>%</w:t>
      </w:r>
      <w:r w:rsidR="009C7E86" w:rsidRPr="008455AB">
        <w:rPr>
          <w:rFonts w:ascii="Encode Sans Compressed" w:hAnsi="Encode Sans Compressed"/>
          <w:i w:val="0"/>
          <w:sz w:val="22"/>
          <w:szCs w:val="22"/>
          <w:vertAlign w:val="superscript"/>
          <w:lang w:val="pl-PL"/>
        </w:rPr>
        <w:t xml:space="preserve"> </w:t>
      </w:r>
      <w:r w:rsidRPr="008455AB">
        <w:rPr>
          <w:rFonts w:ascii="Encode Sans Compressed" w:hAnsi="Encode Sans Compressed"/>
          <w:i w:val="0"/>
          <w:sz w:val="22"/>
          <w:szCs w:val="22"/>
        </w:rPr>
        <w:t xml:space="preserve"> wynagrodzenia</w:t>
      </w:r>
      <w:r w:rsidR="00934A3F" w:rsidRPr="008455AB">
        <w:rPr>
          <w:rFonts w:ascii="Encode Sans Compressed" w:hAnsi="Encode Sans Compressed"/>
          <w:i w:val="0"/>
          <w:sz w:val="22"/>
          <w:szCs w:val="22"/>
          <w:lang w:val="pl-PL"/>
        </w:rPr>
        <w:t xml:space="preserve"> </w:t>
      </w:r>
      <w:r w:rsidR="00934A3F" w:rsidRPr="00AF2448">
        <w:rPr>
          <w:rFonts w:ascii="Encode Sans Compressed" w:hAnsi="Encode Sans Compressed"/>
          <w:i w:val="0"/>
          <w:sz w:val="22"/>
          <w:szCs w:val="22"/>
          <w:lang w:val="pl-PL"/>
        </w:rPr>
        <w:t>umownego</w:t>
      </w:r>
      <w:r w:rsidR="009C7E86" w:rsidRPr="00AF2448">
        <w:rPr>
          <w:rFonts w:ascii="Encode Sans Compressed" w:hAnsi="Encode Sans Compressed"/>
          <w:i w:val="0"/>
          <w:sz w:val="22"/>
          <w:szCs w:val="22"/>
        </w:rPr>
        <w:t xml:space="preserve"> </w:t>
      </w:r>
      <w:r w:rsidR="009C7E86">
        <w:rPr>
          <w:rFonts w:ascii="Encode Sans Compressed" w:hAnsi="Encode Sans Compressed"/>
          <w:i w:val="0"/>
          <w:sz w:val="22"/>
          <w:szCs w:val="22"/>
        </w:rPr>
        <w:t>brutto, o którym mowa w § 5 ust. 1 Umowy.</w:t>
      </w:r>
    </w:p>
    <w:p w14:paraId="29ECCC25" w14:textId="26534B82" w:rsidR="004E135F" w:rsidRPr="00B22976" w:rsidRDefault="004E135F" w:rsidP="00C62BC8">
      <w:pPr>
        <w:pStyle w:val="Nagwek3"/>
        <w:numPr>
          <w:ilvl w:val="0"/>
          <w:numId w:val="38"/>
        </w:numPr>
        <w:suppressAutoHyphens w:val="0"/>
        <w:spacing w:line="24" w:lineRule="atLeast"/>
        <w:ind w:left="426" w:hanging="426"/>
        <w:jc w:val="both"/>
        <w:rPr>
          <w:rFonts w:ascii="Encode Sans Compressed" w:hAnsi="Encode Sans Compressed"/>
          <w:i w:val="0"/>
          <w:sz w:val="22"/>
          <w:szCs w:val="22"/>
        </w:rPr>
      </w:pPr>
      <w:r w:rsidRPr="00B22976">
        <w:rPr>
          <w:rFonts w:ascii="Encode Sans Compressed" w:hAnsi="Encode Sans Compressed"/>
          <w:i w:val="0"/>
          <w:sz w:val="22"/>
          <w:szCs w:val="22"/>
        </w:rPr>
        <w:t xml:space="preserve">Zamawiający zapłaci Wykonawcy kary umowne z tytułu odstąpienia od Umowy z przyczyn leżących po stronie Zamawiającego – w wysokości 15% od wynagrodzenia umownego brutto, o którym mowa w § </w:t>
      </w:r>
      <w:r w:rsidR="007B24CF">
        <w:rPr>
          <w:rFonts w:ascii="Encode Sans Compressed" w:hAnsi="Encode Sans Compressed"/>
          <w:i w:val="0"/>
          <w:sz w:val="22"/>
          <w:szCs w:val="22"/>
          <w:lang w:val="pl-PL"/>
        </w:rPr>
        <w:t>5</w:t>
      </w:r>
      <w:r w:rsidRPr="00B22976">
        <w:rPr>
          <w:rFonts w:ascii="Encode Sans Compressed" w:hAnsi="Encode Sans Compressed"/>
          <w:i w:val="0"/>
          <w:sz w:val="22"/>
          <w:szCs w:val="22"/>
        </w:rPr>
        <w:t xml:space="preserve"> ust. 1 Umowy. Kara nie obowiązuje, jeżeli odstąpienie od Umowy nastąpi z przyczyn o których mowa </w:t>
      </w:r>
      <w:r w:rsidR="00263205">
        <w:rPr>
          <w:rFonts w:ascii="Encode Sans Compressed" w:hAnsi="Encode Sans Compressed"/>
          <w:i w:val="0"/>
          <w:sz w:val="22"/>
          <w:szCs w:val="22"/>
        </w:rPr>
        <w:br/>
      </w:r>
      <w:r w:rsidRPr="00B22976">
        <w:rPr>
          <w:rFonts w:ascii="Encode Sans Compressed" w:hAnsi="Encode Sans Compressed"/>
          <w:i w:val="0"/>
          <w:sz w:val="22"/>
          <w:szCs w:val="22"/>
        </w:rPr>
        <w:t>w  §</w:t>
      </w:r>
      <w:r w:rsidR="007B24CF">
        <w:rPr>
          <w:rFonts w:ascii="Encode Sans Compressed" w:hAnsi="Encode Sans Compressed"/>
          <w:i w:val="0"/>
          <w:sz w:val="22"/>
          <w:szCs w:val="22"/>
          <w:lang w:val="pl-PL"/>
        </w:rPr>
        <w:t xml:space="preserve"> </w:t>
      </w:r>
      <w:r w:rsidR="008455AB">
        <w:rPr>
          <w:rFonts w:ascii="Encode Sans Compressed" w:hAnsi="Encode Sans Compressed"/>
          <w:i w:val="0"/>
          <w:sz w:val="22"/>
          <w:szCs w:val="22"/>
        </w:rPr>
        <w:t>22</w:t>
      </w:r>
      <w:r w:rsidRPr="00B22976">
        <w:rPr>
          <w:rFonts w:ascii="Encode Sans Compressed" w:hAnsi="Encode Sans Compressed"/>
          <w:i w:val="0"/>
          <w:sz w:val="22"/>
          <w:szCs w:val="22"/>
        </w:rPr>
        <w:t xml:space="preserve"> ust. 2 Umowy.</w:t>
      </w:r>
    </w:p>
    <w:p w14:paraId="7C60760A" w14:textId="77777777" w:rsidR="004E135F" w:rsidRPr="00125A80" w:rsidRDefault="004E135F" w:rsidP="00C62BC8">
      <w:pPr>
        <w:pStyle w:val="Nagwek3"/>
        <w:numPr>
          <w:ilvl w:val="0"/>
          <w:numId w:val="38"/>
        </w:numPr>
        <w:suppressAutoHyphens w:val="0"/>
        <w:spacing w:line="24" w:lineRule="atLeast"/>
        <w:ind w:left="426" w:hanging="426"/>
        <w:jc w:val="both"/>
        <w:rPr>
          <w:rFonts w:ascii="Encode Sans Compressed" w:hAnsi="Encode Sans Compressed"/>
          <w:i w:val="0"/>
          <w:sz w:val="22"/>
          <w:szCs w:val="22"/>
        </w:rPr>
      </w:pPr>
      <w:r w:rsidRPr="00125A80">
        <w:rPr>
          <w:rFonts w:ascii="Encode Sans Compressed" w:hAnsi="Encode Sans Compressed"/>
          <w:i w:val="0"/>
          <w:sz w:val="22"/>
          <w:szCs w:val="22"/>
        </w:rPr>
        <w:t>Strony zastrzegają sobie prawo do odszkodowania przenoszącego wysokość kar umownych do wysokości rzeczywiście poniesionej szkody i utraconych korzyści.</w:t>
      </w:r>
    </w:p>
    <w:p w14:paraId="1B9D4C3B" w14:textId="5C56FB21" w:rsidR="004E135F" w:rsidRPr="00B22976" w:rsidRDefault="004E135F" w:rsidP="00C62BC8">
      <w:pPr>
        <w:numPr>
          <w:ilvl w:val="0"/>
          <w:numId w:val="38"/>
        </w:numPr>
        <w:suppressAutoHyphens w:val="0"/>
        <w:spacing w:line="24" w:lineRule="atLeast"/>
        <w:ind w:left="426" w:hanging="426"/>
        <w:jc w:val="both"/>
        <w:rPr>
          <w:rFonts w:ascii="Encode Sans Compressed" w:hAnsi="Encode Sans Compressed"/>
          <w:sz w:val="22"/>
          <w:szCs w:val="22"/>
        </w:rPr>
      </w:pPr>
      <w:r w:rsidRPr="00125A80">
        <w:rPr>
          <w:rFonts w:ascii="Encode Sans Compressed" w:hAnsi="Encode Sans Compressed"/>
          <w:sz w:val="22"/>
          <w:szCs w:val="22"/>
        </w:rPr>
        <w:t xml:space="preserve">Wykonawca zapłaci Zamawiającemu karę umowną w terminie 5 dni od daty </w:t>
      </w:r>
      <w:r w:rsidRPr="00B22976">
        <w:rPr>
          <w:rFonts w:ascii="Encode Sans Compressed" w:hAnsi="Encode Sans Compressed"/>
          <w:sz w:val="22"/>
          <w:szCs w:val="22"/>
        </w:rPr>
        <w:t>otrzymania przez Wykonawcę noty obciążeniowej.</w:t>
      </w:r>
      <w:r w:rsidR="00934A3F">
        <w:rPr>
          <w:rFonts w:ascii="Encode Sans Compressed" w:hAnsi="Encode Sans Compressed"/>
          <w:sz w:val="22"/>
          <w:szCs w:val="22"/>
        </w:rPr>
        <w:t xml:space="preserve"> </w:t>
      </w:r>
    </w:p>
    <w:p w14:paraId="7C822ACD" w14:textId="04877108" w:rsidR="004E135F" w:rsidRPr="00B22976" w:rsidRDefault="008455AB" w:rsidP="00C62BC8">
      <w:pPr>
        <w:numPr>
          <w:ilvl w:val="0"/>
          <w:numId w:val="38"/>
        </w:numPr>
        <w:suppressAutoHyphens w:val="0"/>
        <w:spacing w:line="24" w:lineRule="atLeast"/>
        <w:ind w:left="426" w:hanging="426"/>
        <w:jc w:val="both"/>
        <w:rPr>
          <w:rFonts w:ascii="Encode Sans Compressed" w:hAnsi="Encode Sans Compressed"/>
          <w:sz w:val="22"/>
          <w:szCs w:val="22"/>
        </w:rPr>
      </w:pPr>
      <w:r>
        <w:rPr>
          <w:rFonts w:ascii="Encode Sans Compressed" w:hAnsi="Encode Sans Compressed"/>
          <w:sz w:val="22"/>
          <w:szCs w:val="22"/>
        </w:rPr>
        <w:t>W przypadku jednoczesnej</w:t>
      </w:r>
      <w:r w:rsidR="004E135F" w:rsidRPr="00B22976">
        <w:rPr>
          <w:rFonts w:ascii="Encode Sans Compressed" w:hAnsi="Encode Sans Compressed"/>
          <w:sz w:val="22"/>
          <w:szCs w:val="22"/>
        </w:rPr>
        <w:t xml:space="preserve"> </w:t>
      </w:r>
      <w:r>
        <w:rPr>
          <w:rFonts w:ascii="Encode Sans Compressed" w:hAnsi="Encode Sans Compressed"/>
          <w:sz w:val="22"/>
          <w:szCs w:val="22"/>
        </w:rPr>
        <w:t>zwłoki</w:t>
      </w:r>
      <w:r w:rsidR="004E135F" w:rsidRPr="00B22976">
        <w:rPr>
          <w:rFonts w:ascii="Encode Sans Compressed" w:hAnsi="Encode Sans Compressed"/>
          <w:sz w:val="22"/>
          <w:szCs w:val="22"/>
        </w:rPr>
        <w:t xml:space="preserve"> w dotrzymani</w:t>
      </w:r>
      <w:r w:rsidR="009C7E86">
        <w:rPr>
          <w:rFonts w:ascii="Encode Sans Compressed" w:hAnsi="Encode Sans Compressed"/>
          <w:sz w:val="22"/>
          <w:szCs w:val="22"/>
        </w:rPr>
        <w:t>u terminów, o których mowa w § 4</w:t>
      </w:r>
      <w:r w:rsidR="00EC4611">
        <w:rPr>
          <w:rFonts w:ascii="Encode Sans Compressed" w:hAnsi="Encode Sans Compressed"/>
          <w:sz w:val="22"/>
          <w:szCs w:val="22"/>
        </w:rPr>
        <w:t xml:space="preserve"> ust. 1 Umowy oraz § 4</w:t>
      </w:r>
      <w:r w:rsidR="004E135F" w:rsidRPr="00B22976">
        <w:rPr>
          <w:rFonts w:ascii="Encode Sans Compressed" w:hAnsi="Encode Sans Compressed"/>
          <w:sz w:val="22"/>
          <w:szCs w:val="22"/>
        </w:rPr>
        <w:t xml:space="preserve"> ust. 2 Umowy, Zamawiający naliczy jedną karę umowną liczoną od dnia następnego po </w:t>
      </w:r>
      <w:r w:rsidR="009C7E86">
        <w:rPr>
          <w:rFonts w:ascii="Encode Sans Compressed" w:hAnsi="Encode Sans Compressed"/>
          <w:sz w:val="22"/>
          <w:szCs w:val="22"/>
        </w:rPr>
        <w:t>upływie terminu wskazanego w § 4</w:t>
      </w:r>
      <w:r w:rsidR="004E135F" w:rsidRPr="00B22976">
        <w:rPr>
          <w:rFonts w:ascii="Encode Sans Compressed" w:hAnsi="Encode Sans Compressed"/>
          <w:sz w:val="22"/>
          <w:szCs w:val="22"/>
        </w:rPr>
        <w:t xml:space="preserve"> ust. 1 Umowy do dnia podpisania protokołu ostatecznego odbioru robót.</w:t>
      </w:r>
    </w:p>
    <w:p w14:paraId="5E2CD25E" w14:textId="77777777" w:rsidR="009C7E86" w:rsidRPr="00B22976" w:rsidRDefault="009C7E86" w:rsidP="004E135F">
      <w:pPr>
        <w:pStyle w:val="Lista"/>
        <w:spacing w:line="24" w:lineRule="atLeast"/>
        <w:ind w:left="360" w:firstLine="0"/>
        <w:jc w:val="center"/>
        <w:rPr>
          <w:rFonts w:ascii="Encode Sans Compressed" w:hAnsi="Encode Sans Compressed"/>
          <w:sz w:val="22"/>
          <w:szCs w:val="22"/>
        </w:rPr>
      </w:pPr>
    </w:p>
    <w:p w14:paraId="1CAF1070" w14:textId="475EF5B3" w:rsidR="004E135F" w:rsidRPr="00B22976" w:rsidRDefault="008455AB" w:rsidP="007B24CF">
      <w:pPr>
        <w:pStyle w:val="Lista"/>
        <w:spacing w:line="24" w:lineRule="atLeast"/>
        <w:ind w:left="360" w:firstLine="0"/>
        <w:jc w:val="center"/>
        <w:rPr>
          <w:rFonts w:ascii="Encode Sans Compressed" w:hAnsi="Encode Sans Compressed"/>
          <w:sz w:val="22"/>
          <w:szCs w:val="22"/>
        </w:rPr>
      </w:pPr>
      <w:r>
        <w:rPr>
          <w:rFonts w:ascii="Encode Sans Compressed" w:hAnsi="Encode Sans Compressed"/>
          <w:sz w:val="22"/>
          <w:szCs w:val="22"/>
        </w:rPr>
        <w:t>§ 21</w:t>
      </w:r>
    </w:p>
    <w:p w14:paraId="031664E5" w14:textId="633536D7" w:rsidR="004E135F" w:rsidRPr="00B22976" w:rsidRDefault="004E135F" w:rsidP="00C62BC8">
      <w:pPr>
        <w:pStyle w:val="Akapitzlist"/>
        <w:numPr>
          <w:ilvl w:val="0"/>
          <w:numId w:val="59"/>
        </w:numPr>
        <w:suppressAutoHyphens w:val="0"/>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Zamawiający działając zgodnie z przepisami art.</w:t>
      </w:r>
      <w:r w:rsidRPr="00934A3F">
        <w:rPr>
          <w:rFonts w:ascii="Encode Sans Compressed" w:hAnsi="Encode Sans Compressed"/>
          <w:color w:val="C00000"/>
          <w:sz w:val="22"/>
          <w:szCs w:val="22"/>
        </w:rPr>
        <w:t xml:space="preserve"> </w:t>
      </w:r>
      <w:r w:rsidR="00934A3F" w:rsidRPr="00AF2448">
        <w:rPr>
          <w:rFonts w:ascii="Encode Sans Compressed" w:hAnsi="Encode Sans Compressed"/>
          <w:sz w:val="22"/>
          <w:szCs w:val="22"/>
          <w:lang w:val="pl-PL"/>
        </w:rPr>
        <w:t>455</w:t>
      </w:r>
      <w:r w:rsidRPr="00AF2448">
        <w:rPr>
          <w:rFonts w:ascii="Encode Sans Compressed" w:hAnsi="Encode Sans Compressed"/>
          <w:sz w:val="22"/>
          <w:szCs w:val="22"/>
        </w:rPr>
        <w:t xml:space="preserve"> </w:t>
      </w:r>
      <w:r w:rsidRPr="00B22976">
        <w:rPr>
          <w:rFonts w:ascii="Encode Sans Compressed" w:hAnsi="Encode Sans Compressed"/>
          <w:sz w:val="22"/>
          <w:szCs w:val="22"/>
        </w:rPr>
        <w:t xml:space="preserve">ust. 1 pkt 1 ustawy Pzp, przewiduje zmiany postanowień zawartej umowy w stosunku do treści oferty, na podstawie której dokonano wyboru Wykonawcy. </w:t>
      </w:r>
    </w:p>
    <w:p w14:paraId="04ABDBC7" w14:textId="277A674F" w:rsidR="004E135F" w:rsidRPr="00B22976" w:rsidRDefault="004E135F" w:rsidP="00C62BC8">
      <w:pPr>
        <w:pStyle w:val="Akapitzlist"/>
        <w:numPr>
          <w:ilvl w:val="0"/>
          <w:numId w:val="59"/>
        </w:numPr>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Zmiana postanowień Umowy w stosunku do treści oferty Wykonawcy jest możliwa poprzez przedłużenie terminów o który</w:t>
      </w:r>
      <w:r w:rsidR="00601C35">
        <w:rPr>
          <w:rFonts w:ascii="Encode Sans Compressed" w:hAnsi="Encode Sans Compressed"/>
          <w:sz w:val="22"/>
          <w:szCs w:val="22"/>
        </w:rPr>
        <w:t xml:space="preserve">ch mowa w  § </w:t>
      </w:r>
      <w:r w:rsidR="00601C35">
        <w:rPr>
          <w:rFonts w:ascii="Encode Sans Compressed" w:hAnsi="Encode Sans Compressed"/>
          <w:sz w:val="22"/>
          <w:szCs w:val="22"/>
          <w:lang w:val="pl-PL"/>
        </w:rPr>
        <w:t>4</w:t>
      </w:r>
      <w:r w:rsidR="00601C35">
        <w:rPr>
          <w:rFonts w:ascii="Encode Sans Compressed" w:hAnsi="Encode Sans Compressed"/>
          <w:sz w:val="22"/>
          <w:szCs w:val="22"/>
        </w:rPr>
        <w:t xml:space="preserve"> ust. 1 i 2 Umowy, </w:t>
      </w:r>
      <w:r w:rsidRPr="00B22976">
        <w:rPr>
          <w:rFonts w:ascii="Encode Sans Compressed" w:hAnsi="Encode Sans Compressed"/>
          <w:sz w:val="22"/>
          <w:szCs w:val="22"/>
        </w:rPr>
        <w:t>w przypadku:</w:t>
      </w:r>
    </w:p>
    <w:p w14:paraId="501B0254"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 xml:space="preserve">wystąpienia niemożliwych do przewidzenia niekorzystnych warunków atmosferycznych, potwierdzonych wpisem </w:t>
      </w:r>
      <w:r w:rsidRPr="008455AB">
        <w:rPr>
          <w:rFonts w:ascii="Encode Sans Compressed" w:hAnsi="Encode Sans Compressed"/>
          <w:iCs/>
          <w:sz w:val="22"/>
          <w:szCs w:val="22"/>
        </w:rPr>
        <w:t>do dziennika budowy przez Inspektora Nadzoru</w:t>
      </w:r>
      <w:r w:rsidRPr="00B22976">
        <w:rPr>
          <w:rFonts w:ascii="Encode Sans Compressed" w:hAnsi="Encode Sans Compressed"/>
          <w:iCs/>
          <w:sz w:val="22"/>
          <w:szCs w:val="22"/>
        </w:rPr>
        <w:t>, uniemożliwiających prawidłowe wykonanie robót - pod warunkiem wykazania wpływu zaistnienia takich warunków na przyjęty harmonogram realizacji robót..</w:t>
      </w:r>
    </w:p>
    <w:p w14:paraId="37351F12"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konieczności realizacji robót dodatkowych, robót zamiennych, która udokumentowana będzie zatwierdzonym protokołem konieczności, o czas niezbędny do realizacji tych robót;</w:t>
      </w:r>
    </w:p>
    <w:p w14:paraId="0BF5BE39"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 xml:space="preserve">w sytuacji konieczności wykonania robót niezbędnych do wykonania Przedmiotu Umowy ze względu na zasady wiedzy technicznej, które wstrzymują lub opóźniają realizację przedmiotu umowy, </w:t>
      </w:r>
    </w:p>
    <w:p w14:paraId="6D8F4B86"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wystąpienia niebezpieczeństwa kolizji z planowanymi lub równolegle prowadzonymi przez inne podmioty inwestycjami w zakresie niezbędnym do uniknięcia lub usunięcia tych kolizji;</w:t>
      </w:r>
    </w:p>
    <w:p w14:paraId="21AD5210"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działań osób trzecich uniemożliwiających wykonanie prac, które to działania nie są konsekwencją winy którejkolwiek ze stron;</w:t>
      </w:r>
    </w:p>
    <w:p w14:paraId="1131FC64"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wystąpienia opóźnień w dokonywaniu określonych czynności lub ich zaniechania przez właściwe instytucje, które nie są następstwem okoliczności, za które wykonawca ponosi odpowiedzialność;</w:t>
      </w:r>
    </w:p>
    <w:p w14:paraId="44936FF9"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niemożności wykonywania robót z powodu braku dostępności do miejsc niezbędnych do ich wykonania z przyczyn niezawinionych przez Wykonawcę;</w:t>
      </w:r>
    </w:p>
    <w:p w14:paraId="673B78CC"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niemożności wykonywania robót, gdy uprawnione instytucje nie dopuszczą do wykonywania robót lub nakazują wstrzymanie robót z przyczyn niezawinionych przez Wykonawcę;</w:t>
      </w:r>
    </w:p>
    <w:p w14:paraId="6F96260A"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wystąpienia innych opóźnień lub przestojów z przyczyn niezawinionych przez Wykonawcę,</w:t>
      </w:r>
    </w:p>
    <w:p w14:paraId="6E3E381A" w14:textId="77777777" w:rsidR="004E135F" w:rsidRPr="00B22976" w:rsidRDefault="004E135F" w:rsidP="00C62BC8">
      <w:pPr>
        <w:numPr>
          <w:ilvl w:val="0"/>
          <w:numId w:val="60"/>
        </w:numPr>
        <w:tabs>
          <w:tab w:val="left" w:pos="851"/>
        </w:tabs>
        <w:suppressAutoHyphens w:val="0"/>
        <w:spacing w:line="24" w:lineRule="atLeast"/>
        <w:ind w:left="850" w:hanging="425"/>
        <w:jc w:val="both"/>
        <w:rPr>
          <w:rFonts w:ascii="Encode Sans Compressed" w:hAnsi="Encode Sans Compressed"/>
          <w:iCs/>
          <w:sz w:val="22"/>
          <w:szCs w:val="22"/>
        </w:rPr>
      </w:pPr>
      <w:r w:rsidRPr="00B22976">
        <w:rPr>
          <w:rFonts w:ascii="Encode Sans Compressed" w:hAnsi="Encode Sans Compressed"/>
          <w:iCs/>
          <w:sz w:val="22"/>
          <w:szCs w:val="22"/>
        </w:rPr>
        <w:t>działania siły wyższej i klęsk żywiołowych uniemożliwiających wykonanie Przedmiotu Umowy zgodnie z postanowieniami Umowy;</w:t>
      </w:r>
    </w:p>
    <w:p w14:paraId="391F938D" w14:textId="77777777" w:rsidR="004E135F" w:rsidRPr="00B22976" w:rsidRDefault="004E135F" w:rsidP="00C62BC8">
      <w:pPr>
        <w:pStyle w:val="Akapitzlist"/>
        <w:numPr>
          <w:ilvl w:val="0"/>
          <w:numId w:val="60"/>
        </w:numPr>
        <w:tabs>
          <w:tab w:val="left" w:pos="851"/>
        </w:tabs>
        <w:suppressAutoHyphens w:val="0"/>
        <w:spacing w:line="24" w:lineRule="atLeast"/>
        <w:ind w:left="850" w:hanging="425"/>
        <w:contextualSpacing/>
        <w:jc w:val="both"/>
        <w:rPr>
          <w:rFonts w:ascii="Encode Sans Compressed" w:hAnsi="Encode Sans Compressed"/>
          <w:sz w:val="22"/>
          <w:szCs w:val="22"/>
        </w:rPr>
      </w:pPr>
      <w:r w:rsidRPr="00B22976">
        <w:rPr>
          <w:rFonts w:ascii="Encode Sans Compressed" w:hAnsi="Encode Sans Compressed"/>
          <w:sz w:val="22"/>
          <w:szCs w:val="22"/>
        </w:rPr>
        <w:lastRenderedPageBreak/>
        <w:t>odbiegających w sposób istotny od przyjętych w dokumentacji projektowej warunków geologicznych, geotechnicznych lub hydrologicznych, rozpoznania terenu w zakresie znalezisk archeologicznych, występowania niewybuchów lub niewypałów, napotkania nie zinwentaryzowanych lub błędnie zinwentaryzowanych sieci, instalacji lub innych obiektów budowlanych, które mogą skutkować w świetle dotychczasowych założeń niewykonaniem lub nienależytym wykonaniem przedmiotu umowy.</w:t>
      </w:r>
    </w:p>
    <w:p w14:paraId="0B6C5FBE" w14:textId="5D773210" w:rsidR="004E135F" w:rsidRPr="00B22976" w:rsidRDefault="004E135F" w:rsidP="00C62BC8">
      <w:pPr>
        <w:pStyle w:val="Akapitzlist"/>
        <w:numPr>
          <w:ilvl w:val="0"/>
          <w:numId w:val="59"/>
        </w:numPr>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W przypadku konieczności wprowadzenia zmian w Umowi</w:t>
      </w:r>
      <w:r w:rsidR="008455AB">
        <w:rPr>
          <w:rFonts w:ascii="Encode Sans Compressed" w:hAnsi="Encode Sans Compressed"/>
          <w:sz w:val="22"/>
          <w:szCs w:val="22"/>
        </w:rPr>
        <w:t>e, w zakresie wskazanym w ust. 2</w:t>
      </w:r>
      <w:r w:rsidRPr="00B22976">
        <w:rPr>
          <w:rFonts w:ascii="Encode Sans Compressed" w:hAnsi="Encode Sans Compressed"/>
          <w:sz w:val="22"/>
          <w:szCs w:val="22"/>
        </w:rPr>
        <w:t xml:space="preserve">, Wykonawca ma obowiązek przedłożyć </w:t>
      </w:r>
      <w:r w:rsidRPr="008455AB">
        <w:rPr>
          <w:rFonts w:ascii="Encode Sans Compressed" w:hAnsi="Encode Sans Compressed"/>
          <w:sz w:val="22"/>
          <w:szCs w:val="22"/>
        </w:rPr>
        <w:t>Inspektorowi Nadzoru</w:t>
      </w:r>
      <w:r w:rsidRPr="00B22976">
        <w:rPr>
          <w:rFonts w:ascii="Encode Sans Compressed" w:hAnsi="Encode Sans Compressed"/>
          <w:sz w:val="22"/>
          <w:szCs w:val="22"/>
        </w:rPr>
        <w:t xml:space="preserve"> wniosek dotyczący zmiany Umowy wraz z opisem zdarzenia lub okoliczności stanowiących podstawę do żądania takiej zmiany.</w:t>
      </w:r>
    </w:p>
    <w:p w14:paraId="57A1B57E" w14:textId="02C23F34" w:rsidR="004E135F" w:rsidRPr="00D9415A" w:rsidRDefault="004E135F" w:rsidP="00C62BC8">
      <w:pPr>
        <w:pStyle w:val="Akapitzlist"/>
        <w:numPr>
          <w:ilvl w:val="0"/>
          <w:numId w:val="59"/>
        </w:numPr>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Wykonawca ma obowiązek przedłożenia</w:t>
      </w:r>
      <w:r w:rsidR="008455AB">
        <w:rPr>
          <w:rFonts w:ascii="Encode Sans Compressed" w:hAnsi="Encode Sans Compressed"/>
          <w:sz w:val="22"/>
          <w:szCs w:val="22"/>
        </w:rPr>
        <w:t xml:space="preserve"> wniosku, o którym mowa w ust. 3</w:t>
      </w:r>
      <w:r w:rsidRPr="00B22976">
        <w:rPr>
          <w:rFonts w:ascii="Encode Sans Compressed" w:hAnsi="Encode Sans Compressed"/>
          <w:sz w:val="22"/>
          <w:szCs w:val="22"/>
        </w:rPr>
        <w:t xml:space="preserve">, w terminie umożliwiającym jego weryfikację przez Zamawiającego przed upływem </w:t>
      </w:r>
      <w:r w:rsidRPr="00D9415A">
        <w:rPr>
          <w:rFonts w:ascii="Encode Sans Compressed" w:hAnsi="Encode Sans Compressed"/>
          <w:sz w:val="22"/>
          <w:szCs w:val="22"/>
        </w:rPr>
        <w:t>terminu</w:t>
      </w:r>
      <w:r w:rsidR="00934A3F" w:rsidRPr="00D9415A">
        <w:rPr>
          <w:rFonts w:ascii="Encode Sans Compressed" w:hAnsi="Encode Sans Compressed"/>
          <w:sz w:val="22"/>
          <w:szCs w:val="22"/>
          <w:lang w:val="pl-PL"/>
        </w:rPr>
        <w:t>,</w:t>
      </w:r>
      <w:r w:rsidRPr="00D9415A">
        <w:rPr>
          <w:rFonts w:ascii="Encode Sans Compressed" w:hAnsi="Encode Sans Compressed"/>
          <w:sz w:val="22"/>
          <w:szCs w:val="22"/>
        </w:rPr>
        <w:t xml:space="preserve"> </w:t>
      </w:r>
      <w:r w:rsidR="00934A3F" w:rsidRPr="00D9415A">
        <w:rPr>
          <w:rFonts w:ascii="Encode Sans Compressed" w:hAnsi="Encode Sans Compressed"/>
          <w:sz w:val="22"/>
          <w:szCs w:val="22"/>
          <w:lang w:val="pl-PL"/>
        </w:rPr>
        <w:t xml:space="preserve">o którym mowa w § 4 ust. 1 </w:t>
      </w:r>
      <w:r w:rsidRPr="00D9415A">
        <w:rPr>
          <w:rFonts w:ascii="Encode Sans Compressed" w:hAnsi="Encode Sans Compressed"/>
          <w:sz w:val="22"/>
          <w:szCs w:val="22"/>
        </w:rPr>
        <w:t>Umowy.</w:t>
      </w:r>
    </w:p>
    <w:p w14:paraId="71BC88D3" w14:textId="251BBD21" w:rsidR="004E135F" w:rsidRPr="008455AB" w:rsidRDefault="004E135F" w:rsidP="00C62BC8">
      <w:pPr>
        <w:pStyle w:val="Akapitzlist"/>
        <w:numPr>
          <w:ilvl w:val="0"/>
          <w:numId w:val="59"/>
        </w:numPr>
        <w:spacing w:line="24" w:lineRule="atLeast"/>
        <w:ind w:left="426" w:hanging="426"/>
        <w:contextualSpacing/>
        <w:jc w:val="both"/>
        <w:rPr>
          <w:rFonts w:ascii="Encode Sans Compressed" w:hAnsi="Encode Sans Compressed"/>
          <w:sz w:val="22"/>
          <w:szCs w:val="22"/>
        </w:rPr>
      </w:pPr>
      <w:r w:rsidRPr="008455AB">
        <w:rPr>
          <w:rFonts w:ascii="Encode Sans Compressed" w:hAnsi="Encode Sans Compressed"/>
          <w:sz w:val="22"/>
          <w:szCs w:val="22"/>
        </w:rPr>
        <w:t>Wystąpienie okoli</w:t>
      </w:r>
      <w:r w:rsidR="008455AB" w:rsidRPr="008455AB">
        <w:rPr>
          <w:rFonts w:ascii="Encode Sans Compressed" w:hAnsi="Encode Sans Compressed"/>
          <w:sz w:val="22"/>
          <w:szCs w:val="22"/>
        </w:rPr>
        <w:t>czności, o których mowa w ust. 2</w:t>
      </w:r>
      <w:r w:rsidRPr="008455AB">
        <w:rPr>
          <w:rFonts w:ascii="Encode Sans Compressed" w:hAnsi="Encode Sans Compressed"/>
          <w:sz w:val="22"/>
          <w:szCs w:val="22"/>
        </w:rPr>
        <w:t>, dotyczących prowadzonych robót budowlanych, wskazanych przez Wykonawcę we</w:t>
      </w:r>
      <w:r w:rsidR="008455AB" w:rsidRPr="008455AB">
        <w:rPr>
          <w:rFonts w:ascii="Encode Sans Compressed" w:hAnsi="Encode Sans Compressed"/>
          <w:sz w:val="22"/>
          <w:szCs w:val="22"/>
        </w:rPr>
        <w:t xml:space="preserve"> wniosku, o którym mowa w ust. 3</w:t>
      </w:r>
      <w:r w:rsidRPr="008455AB">
        <w:rPr>
          <w:rFonts w:ascii="Encode Sans Compressed" w:hAnsi="Encode Sans Compressed"/>
          <w:sz w:val="22"/>
          <w:szCs w:val="22"/>
        </w:rPr>
        <w:t xml:space="preserve">, </w:t>
      </w:r>
      <w:r w:rsidRPr="008455AB">
        <w:rPr>
          <w:rFonts w:ascii="Encode Sans Compressed" w:hAnsi="Encode Sans Compressed"/>
          <w:iCs/>
          <w:sz w:val="22"/>
          <w:szCs w:val="22"/>
        </w:rPr>
        <w:t>musi być potwierdzone stosowanym wpisem dokonanym przez Inspektora Nadzoru w dzienniku budowy</w:t>
      </w:r>
      <w:r w:rsidRPr="008455AB">
        <w:rPr>
          <w:rFonts w:ascii="Encode Sans Compressed" w:hAnsi="Encode Sans Compressed"/>
          <w:sz w:val="22"/>
          <w:szCs w:val="22"/>
        </w:rPr>
        <w:t>.</w:t>
      </w:r>
    </w:p>
    <w:p w14:paraId="68D9EFA0" w14:textId="00FA1C62" w:rsidR="004E135F" w:rsidRPr="00221A9A" w:rsidRDefault="00221A9A" w:rsidP="00C62BC8">
      <w:pPr>
        <w:pStyle w:val="Akapitzlist"/>
        <w:numPr>
          <w:ilvl w:val="0"/>
          <w:numId w:val="59"/>
        </w:numPr>
        <w:spacing w:line="24" w:lineRule="atLeast"/>
        <w:ind w:left="426" w:hanging="426"/>
        <w:contextualSpacing/>
        <w:jc w:val="both"/>
        <w:rPr>
          <w:rFonts w:ascii="Encode Sans Compressed" w:hAnsi="Encode Sans Compressed"/>
          <w:sz w:val="22"/>
          <w:szCs w:val="22"/>
        </w:rPr>
      </w:pPr>
      <w:r w:rsidRPr="00221A9A">
        <w:rPr>
          <w:rFonts w:ascii="Encode Sans Compressed" w:hAnsi="Encode Sans Compressed"/>
          <w:sz w:val="22"/>
          <w:szCs w:val="22"/>
        </w:rPr>
        <w:t>Zmiana termin</w:t>
      </w:r>
      <w:r w:rsidRPr="00221A9A">
        <w:rPr>
          <w:rFonts w:ascii="Encode Sans Compressed" w:hAnsi="Encode Sans Compressed"/>
          <w:sz w:val="22"/>
          <w:szCs w:val="22"/>
          <w:lang w:val="pl-PL"/>
        </w:rPr>
        <w:t xml:space="preserve">ów, </w:t>
      </w:r>
      <w:r w:rsidR="00934A3F" w:rsidRPr="00221A9A">
        <w:rPr>
          <w:rFonts w:ascii="Encode Sans Compressed" w:hAnsi="Encode Sans Compressed"/>
          <w:sz w:val="22"/>
          <w:szCs w:val="22"/>
          <w:lang w:val="pl-PL"/>
        </w:rPr>
        <w:t>o który</w:t>
      </w:r>
      <w:r w:rsidRPr="00221A9A">
        <w:rPr>
          <w:rFonts w:ascii="Encode Sans Compressed" w:hAnsi="Encode Sans Compressed"/>
          <w:sz w:val="22"/>
          <w:szCs w:val="22"/>
          <w:lang w:val="pl-PL"/>
        </w:rPr>
        <w:t xml:space="preserve">ch </w:t>
      </w:r>
      <w:r w:rsidR="00934A3F" w:rsidRPr="00221A9A">
        <w:rPr>
          <w:rFonts w:ascii="Encode Sans Compressed" w:hAnsi="Encode Sans Compressed"/>
          <w:sz w:val="22"/>
          <w:szCs w:val="22"/>
          <w:lang w:val="pl-PL"/>
        </w:rPr>
        <w:t xml:space="preserve">mowa w § 4 ust. 1 </w:t>
      </w:r>
      <w:r w:rsidRPr="00221A9A">
        <w:rPr>
          <w:rFonts w:ascii="Encode Sans Compressed" w:hAnsi="Encode Sans Compressed"/>
          <w:sz w:val="22"/>
          <w:szCs w:val="22"/>
          <w:lang w:val="pl-PL"/>
        </w:rPr>
        <w:t xml:space="preserve">i 2 </w:t>
      </w:r>
      <w:r w:rsidR="004E135F" w:rsidRPr="00221A9A">
        <w:rPr>
          <w:rFonts w:ascii="Encode Sans Compressed" w:hAnsi="Encode Sans Compressed"/>
          <w:sz w:val="22"/>
          <w:szCs w:val="22"/>
        </w:rPr>
        <w:t>Umowy wymaga pisemnego aneksu do Umowy, podpisanego przez obie Strony pod rygorem nieważności.</w:t>
      </w:r>
    </w:p>
    <w:p w14:paraId="0BCAB966" w14:textId="33DC6960" w:rsidR="004E135F" w:rsidRPr="00B22976" w:rsidRDefault="004E135F" w:rsidP="00C62BC8">
      <w:pPr>
        <w:pStyle w:val="Akapitzlist"/>
        <w:numPr>
          <w:ilvl w:val="0"/>
          <w:numId w:val="59"/>
        </w:numPr>
        <w:spacing w:line="24" w:lineRule="atLeast"/>
        <w:ind w:left="425" w:hanging="425"/>
        <w:contextualSpacing/>
        <w:jc w:val="both"/>
        <w:rPr>
          <w:rFonts w:ascii="Encode Sans Compressed" w:hAnsi="Encode Sans Compressed"/>
          <w:sz w:val="22"/>
          <w:szCs w:val="22"/>
        </w:rPr>
      </w:pPr>
      <w:r w:rsidRPr="00221A9A">
        <w:rPr>
          <w:rFonts w:ascii="Encode Sans Compressed" w:hAnsi="Encode Sans Compressed"/>
          <w:sz w:val="22"/>
          <w:szCs w:val="22"/>
        </w:rPr>
        <w:t xml:space="preserve">Zmiana </w:t>
      </w:r>
      <w:r w:rsidR="00221A9A" w:rsidRPr="00221A9A">
        <w:rPr>
          <w:rFonts w:ascii="Encode Sans Compressed" w:hAnsi="Encode Sans Compressed"/>
          <w:sz w:val="22"/>
          <w:szCs w:val="22"/>
        </w:rPr>
        <w:t>termin</w:t>
      </w:r>
      <w:r w:rsidR="00221A9A" w:rsidRPr="00221A9A">
        <w:rPr>
          <w:rFonts w:ascii="Encode Sans Compressed" w:hAnsi="Encode Sans Compressed"/>
          <w:sz w:val="22"/>
          <w:szCs w:val="22"/>
          <w:lang w:val="pl-PL"/>
        </w:rPr>
        <w:t xml:space="preserve">ów, o których mowa w § 4 ust. 1 i 2 </w:t>
      </w:r>
      <w:r w:rsidRPr="00221A9A">
        <w:rPr>
          <w:rFonts w:ascii="Encode Sans Compressed" w:hAnsi="Encode Sans Compressed"/>
          <w:sz w:val="22"/>
          <w:szCs w:val="22"/>
        </w:rPr>
        <w:t xml:space="preserve">Umowy nie powoduje automatycznie zmiany </w:t>
      </w:r>
      <w:r w:rsidRPr="00B22976">
        <w:rPr>
          <w:rFonts w:ascii="Encode Sans Compressed" w:hAnsi="Encode Sans Compressed"/>
          <w:sz w:val="22"/>
          <w:szCs w:val="22"/>
        </w:rPr>
        <w:t xml:space="preserve">wynagrodzenia określonego w § </w:t>
      </w:r>
      <w:r w:rsidR="00221A9A">
        <w:rPr>
          <w:rFonts w:ascii="Encode Sans Compressed" w:hAnsi="Encode Sans Compressed"/>
          <w:sz w:val="22"/>
          <w:szCs w:val="22"/>
          <w:lang w:val="pl-PL"/>
        </w:rPr>
        <w:t>5</w:t>
      </w:r>
      <w:r w:rsidRPr="00B22976">
        <w:rPr>
          <w:rFonts w:ascii="Encode Sans Compressed" w:hAnsi="Encode Sans Compressed"/>
          <w:sz w:val="22"/>
          <w:szCs w:val="22"/>
        </w:rPr>
        <w:t xml:space="preserve"> Umowy. </w:t>
      </w:r>
    </w:p>
    <w:p w14:paraId="7B374396" w14:textId="263B0038" w:rsidR="004E135F" w:rsidRPr="00B22976" w:rsidRDefault="004E135F" w:rsidP="00C62BC8">
      <w:pPr>
        <w:pStyle w:val="Akapitzlist"/>
        <w:numPr>
          <w:ilvl w:val="0"/>
          <w:numId w:val="59"/>
        </w:numPr>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 xml:space="preserve">Pozostałe przypadki zmiany do Umowy z Wykonawcą </w:t>
      </w:r>
      <w:r w:rsidRPr="008455AB">
        <w:rPr>
          <w:rFonts w:ascii="Encode Sans Compressed" w:hAnsi="Encode Sans Compressed"/>
          <w:sz w:val="22"/>
          <w:szCs w:val="22"/>
        </w:rPr>
        <w:t>zostały określone w § 2</w:t>
      </w:r>
      <w:r w:rsidR="00042CF2" w:rsidRPr="008455AB">
        <w:rPr>
          <w:rFonts w:ascii="Encode Sans Compressed" w:hAnsi="Encode Sans Compressed"/>
          <w:sz w:val="22"/>
          <w:szCs w:val="22"/>
          <w:lang w:val="pl-PL"/>
        </w:rPr>
        <w:t xml:space="preserve"> i § </w:t>
      </w:r>
      <w:r w:rsidR="00D50524">
        <w:rPr>
          <w:rFonts w:ascii="Encode Sans Compressed" w:hAnsi="Encode Sans Compressed"/>
          <w:sz w:val="22"/>
          <w:szCs w:val="22"/>
          <w:lang w:val="pl-PL"/>
        </w:rPr>
        <w:t>6</w:t>
      </w:r>
      <w:r w:rsidRPr="008455AB">
        <w:rPr>
          <w:rFonts w:ascii="Encode Sans Compressed" w:hAnsi="Encode Sans Compressed"/>
          <w:sz w:val="22"/>
          <w:szCs w:val="22"/>
        </w:rPr>
        <w:t xml:space="preserve"> Umowy</w:t>
      </w:r>
      <w:r w:rsidRPr="00B22976">
        <w:rPr>
          <w:rFonts w:ascii="Encode Sans Compressed" w:hAnsi="Encode Sans Compressed"/>
          <w:sz w:val="22"/>
          <w:szCs w:val="22"/>
        </w:rPr>
        <w:t>.</w:t>
      </w:r>
    </w:p>
    <w:p w14:paraId="1228C0EA" w14:textId="77777777" w:rsidR="004E135F" w:rsidRPr="00B22976" w:rsidRDefault="004E135F" w:rsidP="00C62BC8">
      <w:pPr>
        <w:pStyle w:val="Akapitzlist"/>
        <w:numPr>
          <w:ilvl w:val="0"/>
          <w:numId w:val="59"/>
        </w:numPr>
        <w:spacing w:line="24" w:lineRule="atLeast"/>
        <w:ind w:left="426" w:hanging="426"/>
        <w:contextualSpacing/>
        <w:jc w:val="both"/>
        <w:rPr>
          <w:rFonts w:ascii="Encode Sans Compressed" w:hAnsi="Encode Sans Compressed"/>
          <w:sz w:val="22"/>
          <w:szCs w:val="22"/>
        </w:rPr>
      </w:pPr>
      <w:r w:rsidRPr="00B22976">
        <w:rPr>
          <w:rFonts w:ascii="Encode Sans Compressed" w:hAnsi="Encode Sans Compressed"/>
          <w:sz w:val="22"/>
          <w:szCs w:val="22"/>
        </w:rPr>
        <w:t>Zmiana terminów Umowy możliwa jest tylko po wcześniejszym udokumentowaniu przedłużenia okresu zabezpieczenia należytego wykonania Umowy  i okresu rękojmi.</w:t>
      </w:r>
    </w:p>
    <w:p w14:paraId="435B2B43" w14:textId="77777777" w:rsidR="00221A9A" w:rsidRDefault="00221A9A" w:rsidP="004E135F">
      <w:pPr>
        <w:pStyle w:val="Lista"/>
        <w:spacing w:line="24" w:lineRule="atLeast"/>
        <w:ind w:left="0" w:firstLine="0"/>
        <w:jc w:val="center"/>
        <w:rPr>
          <w:rFonts w:ascii="Encode Sans Compressed" w:hAnsi="Encode Sans Compressed"/>
          <w:sz w:val="22"/>
          <w:szCs w:val="22"/>
        </w:rPr>
      </w:pPr>
    </w:p>
    <w:p w14:paraId="3406C924" w14:textId="7094CDBC" w:rsidR="004E135F" w:rsidRPr="00B22976" w:rsidRDefault="008455AB" w:rsidP="004E135F">
      <w:pPr>
        <w:pStyle w:val="Lista"/>
        <w:spacing w:line="24" w:lineRule="atLeast"/>
        <w:ind w:left="0" w:firstLine="0"/>
        <w:jc w:val="center"/>
        <w:rPr>
          <w:rFonts w:ascii="Encode Sans Compressed" w:hAnsi="Encode Sans Compressed"/>
          <w:sz w:val="22"/>
          <w:szCs w:val="22"/>
        </w:rPr>
      </w:pPr>
      <w:r>
        <w:rPr>
          <w:rFonts w:ascii="Encode Sans Compressed" w:hAnsi="Encode Sans Compressed"/>
          <w:sz w:val="22"/>
          <w:szCs w:val="22"/>
        </w:rPr>
        <w:t>§ 22</w:t>
      </w:r>
    </w:p>
    <w:p w14:paraId="035F38E8" w14:textId="3ADA3296" w:rsidR="004E135F" w:rsidRPr="00B22976" w:rsidRDefault="004E135F" w:rsidP="00C62BC8">
      <w:pPr>
        <w:pStyle w:val="Lista"/>
        <w:numPr>
          <w:ilvl w:val="3"/>
          <w:numId w:val="40"/>
        </w:numPr>
        <w:tabs>
          <w:tab w:val="clear" w:pos="360"/>
          <w:tab w:val="num" w:pos="426"/>
        </w:tabs>
        <w:suppressAutoHyphens w:val="0"/>
        <w:spacing w:line="24" w:lineRule="atLeast"/>
        <w:ind w:left="426" w:hanging="426"/>
        <w:jc w:val="both"/>
        <w:rPr>
          <w:rFonts w:ascii="Encode Sans Compressed" w:hAnsi="Encode Sans Compressed"/>
          <w:sz w:val="22"/>
          <w:szCs w:val="22"/>
        </w:rPr>
      </w:pPr>
      <w:r w:rsidRPr="00B22976">
        <w:rPr>
          <w:rFonts w:ascii="Encode Sans Compressed" w:hAnsi="Encode Sans Compressed"/>
          <w:sz w:val="22"/>
          <w:szCs w:val="22"/>
        </w:rPr>
        <w:t xml:space="preserve">Zamawiającemu przysługuje prawo do odstąpienia od Umowy </w:t>
      </w:r>
      <w:r w:rsidR="009E78C2">
        <w:rPr>
          <w:rFonts w:ascii="Encode Sans Compressed" w:hAnsi="Encode Sans Compressed"/>
          <w:sz w:val="22"/>
          <w:szCs w:val="22"/>
        </w:rPr>
        <w:t>w</w:t>
      </w:r>
      <w:r w:rsidRPr="00B22976">
        <w:rPr>
          <w:rFonts w:ascii="Encode Sans Compressed" w:hAnsi="Encode Sans Compressed"/>
        </w:rPr>
        <w:t xml:space="preserve"> </w:t>
      </w:r>
      <w:r w:rsidRPr="00B22976">
        <w:rPr>
          <w:rFonts w:ascii="Encode Sans Compressed" w:hAnsi="Encode Sans Compressed"/>
          <w:sz w:val="22"/>
          <w:szCs w:val="22"/>
        </w:rPr>
        <w:t>terminie 6 miesięcy od dnia uzyskania przez niego wiedzy o okoliczności uzasadniającej odstąpienie</w:t>
      </w:r>
      <w:r w:rsidR="009E78C2">
        <w:rPr>
          <w:rFonts w:ascii="Encode Sans Compressed" w:hAnsi="Encode Sans Compressed"/>
          <w:sz w:val="22"/>
          <w:szCs w:val="22"/>
        </w:rPr>
        <w:t xml:space="preserve">, </w:t>
      </w:r>
      <w:r w:rsidRPr="00B22976">
        <w:rPr>
          <w:rFonts w:ascii="Encode Sans Compressed" w:hAnsi="Encode Sans Compressed"/>
          <w:sz w:val="22"/>
          <w:szCs w:val="22"/>
        </w:rPr>
        <w:t>z winy Wykonawcy, jeżeli:</w:t>
      </w:r>
    </w:p>
    <w:p w14:paraId="7716D30D" w14:textId="77777777" w:rsidR="004E135F" w:rsidRPr="00B22976" w:rsidRDefault="004E135F" w:rsidP="00C62BC8">
      <w:pPr>
        <w:pStyle w:val="Lista2"/>
        <w:numPr>
          <w:ilvl w:val="0"/>
          <w:numId w:val="41"/>
        </w:numPr>
        <w:suppressAutoHyphens w:val="0"/>
        <w:spacing w:line="24" w:lineRule="atLeast"/>
        <w:contextualSpacing w:val="0"/>
        <w:jc w:val="both"/>
        <w:rPr>
          <w:rFonts w:ascii="Encode Sans Compressed" w:hAnsi="Encode Sans Compressed"/>
          <w:sz w:val="22"/>
          <w:szCs w:val="22"/>
        </w:rPr>
      </w:pPr>
      <w:r w:rsidRPr="00B22976">
        <w:rPr>
          <w:rFonts w:ascii="Encode Sans Compressed" w:hAnsi="Encode Sans Compressed"/>
          <w:sz w:val="22"/>
          <w:szCs w:val="22"/>
        </w:rPr>
        <w:t>Wykonawca nie podjął robót objętych Przedmiotem Umowy lub przerwał z przyczyn leżących po stronie Wykonawcy realizację Przedmiotu Umowy i przerwa ta trwa dłużej niż 10 dni, i pomimo otrzymania wezwania od Zamawiającego do ich podjęcia, w terminie określonym przez Zamawiającego, nie czyni tego;</w:t>
      </w:r>
    </w:p>
    <w:p w14:paraId="41AB9175" w14:textId="77777777" w:rsidR="004E135F" w:rsidRPr="00B22976" w:rsidRDefault="004E135F" w:rsidP="00C62BC8">
      <w:pPr>
        <w:pStyle w:val="Lista2"/>
        <w:numPr>
          <w:ilvl w:val="0"/>
          <w:numId w:val="41"/>
        </w:numPr>
        <w:suppressAutoHyphens w:val="0"/>
        <w:spacing w:line="24" w:lineRule="atLeast"/>
        <w:contextualSpacing w:val="0"/>
        <w:jc w:val="both"/>
        <w:rPr>
          <w:rFonts w:ascii="Encode Sans Compressed" w:hAnsi="Encode Sans Compressed"/>
          <w:sz w:val="22"/>
          <w:szCs w:val="22"/>
        </w:rPr>
      </w:pPr>
      <w:r w:rsidRPr="00B22976">
        <w:rPr>
          <w:rFonts w:ascii="Encode Sans Compressed" w:hAnsi="Encode Sans Compressed"/>
          <w:sz w:val="22"/>
          <w:szCs w:val="22"/>
        </w:rPr>
        <w:t>czynności objęte Umową wykonuje bez zgody Zamawiającego podmiot inny niż Wykonawca</w:t>
      </w:r>
    </w:p>
    <w:p w14:paraId="6DF81988" w14:textId="77777777" w:rsidR="004E135F" w:rsidRPr="00B22976" w:rsidRDefault="004E135F" w:rsidP="00C62BC8">
      <w:pPr>
        <w:pStyle w:val="Lista2"/>
        <w:numPr>
          <w:ilvl w:val="0"/>
          <w:numId w:val="41"/>
        </w:numPr>
        <w:suppressAutoHyphens w:val="0"/>
        <w:spacing w:line="24" w:lineRule="atLeast"/>
        <w:contextualSpacing w:val="0"/>
        <w:jc w:val="both"/>
        <w:rPr>
          <w:rFonts w:ascii="Encode Sans Compressed" w:hAnsi="Encode Sans Compressed"/>
          <w:sz w:val="22"/>
          <w:szCs w:val="22"/>
        </w:rPr>
      </w:pPr>
      <w:r w:rsidRPr="00B22976">
        <w:rPr>
          <w:rFonts w:ascii="Encode Sans Compressed" w:hAnsi="Encode Sans Compressed"/>
          <w:sz w:val="22"/>
          <w:szCs w:val="22"/>
        </w:rPr>
        <w:t>Wykonawca realizuje roboty przewidziane Umową w sposób niezgodny z Dokumentacją projektową, ST Wymagania Ogólne, ST lub Umową, i pomimo otrzymania wezwania od Zamawiającego do prowadzenia prac w sposób zgodny z powyższymi dokumentami, w terminie określonym przez Zamawiającego, nie czyni tego;</w:t>
      </w:r>
    </w:p>
    <w:p w14:paraId="61F8630D" w14:textId="77777777" w:rsidR="004E135F" w:rsidRPr="00B22976" w:rsidRDefault="004E135F" w:rsidP="00C62BC8">
      <w:pPr>
        <w:pStyle w:val="Lista2"/>
        <w:numPr>
          <w:ilvl w:val="0"/>
          <w:numId w:val="41"/>
        </w:numPr>
        <w:suppressAutoHyphens w:val="0"/>
        <w:spacing w:line="24" w:lineRule="atLeast"/>
        <w:contextualSpacing w:val="0"/>
        <w:jc w:val="both"/>
        <w:rPr>
          <w:rFonts w:ascii="Encode Sans Compressed" w:hAnsi="Encode Sans Compressed"/>
          <w:sz w:val="22"/>
          <w:szCs w:val="22"/>
        </w:rPr>
      </w:pPr>
      <w:r w:rsidRPr="00B22976">
        <w:rPr>
          <w:rFonts w:ascii="Encode Sans Compressed" w:hAnsi="Encode Sans Compressed"/>
          <w:sz w:val="22"/>
          <w:szCs w:val="22"/>
        </w:rPr>
        <w:t>w wyniku wszczętego postępowania egzekucyjnego nastąpi zajęcie majątku Wykonawcy lub jego znacznej części w zakresie uniemożliwiającym realizację Umowy,</w:t>
      </w:r>
    </w:p>
    <w:p w14:paraId="4E1AA3A3" w14:textId="36D30135" w:rsidR="004E135F" w:rsidRPr="00B22976" w:rsidRDefault="004E135F" w:rsidP="00C62BC8">
      <w:pPr>
        <w:pStyle w:val="Lista2"/>
        <w:numPr>
          <w:ilvl w:val="0"/>
          <w:numId w:val="41"/>
        </w:numPr>
        <w:suppressAutoHyphens w:val="0"/>
        <w:spacing w:line="24" w:lineRule="atLeast"/>
        <w:contextualSpacing w:val="0"/>
        <w:jc w:val="both"/>
        <w:rPr>
          <w:rFonts w:ascii="Encode Sans Compressed" w:hAnsi="Encode Sans Compressed"/>
          <w:sz w:val="22"/>
          <w:szCs w:val="22"/>
        </w:rPr>
      </w:pPr>
      <w:r w:rsidRPr="00B22976">
        <w:rPr>
          <w:rFonts w:ascii="Encode Sans Compressed" w:hAnsi="Encode Sans Compressed"/>
          <w:sz w:val="22"/>
          <w:szCs w:val="22"/>
        </w:rPr>
        <w:t>z</w:t>
      </w:r>
      <w:r w:rsidR="008E7484">
        <w:rPr>
          <w:rFonts w:ascii="Encode Sans Compressed" w:hAnsi="Encode Sans Compressed"/>
          <w:sz w:val="22"/>
          <w:szCs w:val="22"/>
        </w:rPr>
        <w:t xml:space="preserve"> przyc</w:t>
      </w:r>
      <w:r w:rsidR="008455AB">
        <w:rPr>
          <w:rFonts w:ascii="Encode Sans Compressed" w:hAnsi="Encode Sans Compressed"/>
          <w:sz w:val="22"/>
          <w:szCs w:val="22"/>
        </w:rPr>
        <w:t>zyn wskazanych w §  14</w:t>
      </w:r>
      <w:r w:rsidRPr="00B22976">
        <w:rPr>
          <w:rFonts w:ascii="Encode Sans Compressed" w:hAnsi="Encode Sans Compressed"/>
          <w:sz w:val="22"/>
          <w:szCs w:val="22"/>
        </w:rPr>
        <w:t xml:space="preserve"> ust. 5 Umowy,</w:t>
      </w:r>
    </w:p>
    <w:p w14:paraId="6F047B81" w14:textId="536E890B" w:rsidR="004E135F" w:rsidRPr="00B22976" w:rsidRDefault="004E135F" w:rsidP="00C62BC8">
      <w:pPr>
        <w:pStyle w:val="Lista2"/>
        <w:numPr>
          <w:ilvl w:val="0"/>
          <w:numId w:val="41"/>
        </w:numPr>
        <w:suppressAutoHyphens w:val="0"/>
        <w:spacing w:line="24" w:lineRule="atLeast"/>
        <w:contextualSpacing w:val="0"/>
        <w:jc w:val="both"/>
        <w:rPr>
          <w:rFonts w:ascii="Encode Sans Compressed" w:hAnsi="Encode Sans Compressed"/>
          <w:sz w:val="22"/>
          <w:szCs w:val="22"/>
        </w:rPr>
      </w:pPr>
      <w:r w:rsidRPr="00B22976">
        <w:rPr>
          <w:rFonts w:ascii="Encode Sans Compressed" w:hAnsi="Encode Sans Compressed"/>
          <w:sz w:val="22"/>
          <w:szCs w:val="22"/>
        </w:rPr>
        <w:t xml:space="preserve">z przyczyn wskazanych w § </w:t>
      </w:r>
      <w:r w:rsidR="008455AB">
        <w:rPr>
          <w:rFonts w:ascii="Encode Sans Compressed" w:hAnsi="Encode Sans Compressed"/>
          <w:sz w:val="22"/>
          <w:szCs w:val="22"/>
        </w:rPr>
        <w:t>8 ust. 10</w:t>
      </w:r>
      <w:r w:rsidRPr="00B22976">
        <w:rPr>
          <w:rFonts w:ascii="Encode Sans Compressed" w:hAnsi="Encode Sans Compressed"/>
          <w:sz w:val="22"/>
          <w:szCs w:val="22"/>
        </w:rPr>
        <w:t xml:space="preserve"> Umowy.</w:t>
      </w:r>
    </w:p>
    <w:p w14:paraId="1A02F528" w14:textId="7F23F537" w:rsidR="004E135F" w:rsidRPr="00B22976" w:rsidRDefault="004E135F" w:rsidP="00C62BC8">
      <w:pPr>
        <w:pStyle w:val="Lista2"/>
        <w:numPr>
          <w:ilvl w:val="0"/>
          <w:numId w:val="55"/>
        </w:numPr>
        <w:suppressAutoHyphens w:val="0"/>
        <w:spacing w:line="24" w:lineRule="atLeast"/>
        <w:contextualSpacing w:val="0"/>
        <w:jc w:val="both"/>
        <w:rPr>
          <w:rFonts w:ascii="Encode Sans Compressed" w:hAnsi="Encode Sans Compressed"/>
          <w:sz w:val="22"/>
          <w:szCs w:val="22"/>
        </w:rPr>
      </w:pPr>
      <w:r w:rsidRPr="00B22976">
        <w:rPr>
          <w:rFonts w:ascii="Encode Sans Compressed" w:hAnsi="Encode Sans Compressed"/>
          <w:sz w:val="22"/>
          <w:szCs w:val="22"/>
        </w:rPr>
        <w:t xml:space="preserve">Zamawiającemu przysługuje również - jeżeli wystąpi istotna zmiana okoliczności powodująca, że wykonanie Umowy nie leży w interesie publicznym, czego nie można było przewidzieć w chwili zawarcia Umowy – możliwość odstąpienia od Umowy w terminie 30 dni od powzięcia wiadomości o powyższych okolicznościach. W takim wypadku Wykonawca może żądać jedynie wynagrodzenia należnego mu </w:t>
      </w:r>
      <w:r w:rsidR="000A6515">
        <w:rPr>
          <w:rFonts w:ascii="Encode Sans Compressed" w:hAnsi="Encode Sans Compressed"/>
          <w:sz w:val="22"/>
          <w:szCs w:val="22"/>
        </w:rPr>
        <w:br/>
      </w:r>
      <w:r w:rsidRPr="00B22976">
        <w:rPr>
          <w:rFonts w:ascii="Encode Sans Compressed" w:hAnsi="Encode Sans Compressed"/>
          <w:sz w:val="22"/>
          <w:szCs w:val="22"/>
        </w:rPr>
        <w:t>z tytułu wykonania części Umowy.</w:t>
      </w:r>
    </w:p>
    <w:p w14:paraId="7E83CB94" w14:textId="77777777" w:rsidR="004E135F" w:rsidRPr="00B22976" w:rsidRDefault="004E135F" w:rsidP="00C62BC8">
      <w:pPr>
        <w:pStyle w:val="Akapitzlist"/>
        <w:numPr>
          <w:ilvl w:val="0"/>
          <w:numId w:val="55"/>
        </w:numPr>
        <w:tabs>
          <w:tab w:val="left" w:pos="709"/>
        </w:tabs>
        <w:suppressAutoHyphens w:val="0"/>
        <w:spacing w:line="24" w:lineRule="atLeast"/>
        <w:jc w:val="both"/>
        <w:rPr>
          <w:rFonts w:ascii="Encode Sans Compressed" w:hAnsi="Encode Sans Compressed"/>
          <w:sz w:val="22"/>
          <w:szCs w:val="22"/>
          <w:lang w:eastAsia="pl-PL"/>
        </w:rPr>
      </w:pPr>
      <w:r w:rsidRPr="00B22976">
        <w:rPr>
          <w:rFonts w:ascii="Encode Sans Compressed" w:hAnsi="Encode Sans Compressed"/>
          <w:bCs/>
          <w:sz w:val="22"/>
          <w:szCs w:val="22"/>
        </w:rPr>
        <w:t>W przypadku odstąpienia od Umowy przez Zamawiającego, rękojmia Wykonawcy, w zakresie określonym w Umowie, obejmuje część zobowiązania wykonaną przed odstąpieniem od Umowy.</w:t>
      </w:r>
    </w:p>
    <w:p w14:paraId="2125FAFB" w14:textId="77777777" w:rsidR="004E135F" w:rsidRPr="00B47284" w:rsidRDefault="004E135F" w:rsidP="00C62BC8">
      <w:pPr>
        <w:pStyle w:val="Lista2"/>
        <w:numPr>
          <w:ilvl w:val="0"/>
          <w:numId w:val="55"/>
        </w:numPr>
        <w:suppressAutoHyphens w:val="0"/>
        <w:spacing w:line="24" w:lineRule="atLeast"/>
        <w:contextualSpacing w:val="0"/>
        <w:jc w:val="both"/>
        <w:rPr>
          <w:rFonts w:ascii="Encode Sans Compressed" w:hAnsi="Encode Sans Compressed"/>
          <w:sz w:val="22"/>
          <w:szCs w:val="22"/>
        </w:rPr>
      </w:pPr>
      <w:r w:rsidRPr="00B22976">
        <w:rPr>
          <w:rFonts w:ascii="Encode Sans Compressed" w:hAnsi="Encode Sans Compressed"/>
          <w:sz w:val="22"/>
          <w:szCs w:val="22"/>
        </w:rPr>
        <w:t xml:space="preserve">Oświadczenie o odstąpieniu od Umowy powinno zostać złożone Wykonawcy na piśmie pod rygorem </w:t>
      </w:r>
      <w:r w:rsidRPr="00B47284">
        <w:rPr>
          <w:rFonts w:ascii="Encode Sans Compressed" w:hAnsi="Encode Sans Compressed"/>
          <w:sz w:val="22"/>
          <w:szCs w:val="22"/>
        </w:rPr>
        <w:t xml:space="preserve">nieważności i zawierać uzasadnienie. </w:t>
      </w:r>
    </w:p>
    <w:p w14:paraId="491A3FBB" w14:textId="446930D2" w:rsidR="004E135F" w:rsidRPr="00B47284" w:rsidRDefault="004E135F" w:rsidP="00C62BC8">
      <w:pPr>
        <w:pStyle w:val="Lista2"/>
        <w:numPr>
          <w:ilvl w:val="0"/>
          <w:numId w:val="55"/>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W przypadku odstąpienia od Umowy, z prz</w:t>
      </w:r>
      <w:r w:rsidR="000A6515">
        <w:rPr>
          <w:rFonts w:ascii="Encode Sans Compressed" w:hAnsi="Encode Sans Compressed"/>
          <w:sz w:val="22"/>
          <w:szCs w:val="22"/>
        </w:rPr>
        <w:t xml:space="preserve">yczyn określonych w ust.1 oraz </w:t>
      </w:r>
      <w:r w:rsidRPr="00B47284">
        <w:rPr>
          <w:rFonts w:ascii="Encode Sans Compressed" w:hAnsi="Encode Sans Compressed"/>
          <w:sz w:val="22"/>
          <w:szCs w:val="22"/>
        </w:rPr>
        <w:t>w sytuacjach, gdy do odstąpienia dojdzie na podstawie przesłanek ustawowych, Wykonawcę oraz Zamawiającego obciążają następujące obowiązki szczegółowe:</w:t>
      </w:r>
    </w:p>
    <w:p w14:paraId="0F0BCCE4" w14:textId="77777777" w:rsidR="004E135F" w:rsidRPr="00B47284" w:rsidRDefault="004E135F" w:rsidP="00C62BC8">
      <w:pPr>
        <w:pStyle w:val="Lista2"/>
        <w:numPr>
          <w:ilvl w:val="0"/>
          <w:numId w:val="56"/>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lastRenderedPageBreak/>
        <w:t>Wykonawca:</w:t>
      </w:r>
    </w:p>
    <w:p w14:paraId="52C00624" w14:textId="77777777" w:rsidR="004E135F" w:rsidRPr="00B47284" w:rsidRDefault="004E135F" w:rsidP="00C62BC8">
      <w:pPr>
        <w:pStyle w:val="Akapitzlist"/>
        <w:numPr>
          <w:ilvl w:val="0"/>
          <w:numId w:val="46"/>
        </w:numPr>
        <w:tabs>
          <w:tab w:val="left" w:pos="851"/>
          <w:tab w:val="left" w:pos="1134"/>
        </w:tabs>
        <w:suppressAutoHyphens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 xml:space="preserve">natychmiast wstrzyma wykonywanie robót, poza mającymi na celu ochronę życia i własności, </w:t>
      </w:r>
    </w:p>
    <w:p w14:paraId="2BB87F93" w14:textId="77777777" w:rsidR="004E135F" w:rsidRPr="00B47284" w:rsidRDefault="004E135F" w:rsidP="00C62BC8">
      <w:pPr>
        <w:pStyle w:val="Akapitzlist"/>
        <w:numPr>
          <w:ilvl w:val="0"/>
          <w:numId w:val="46"/>
        </w:numPr>
        <w:tabs>
          <w:tab w:val="left" w:pos="851"/>
          <w:tab w:val="left" w:pos="1134"/>
        </w:tabs>
        <w:suppressAutoHyphens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przekaże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600304D7" w14:textId="46BF809C" w:rsidR="004E135F" w:rsidRPr="00B47284" w:rsidRDefault="007F6BCE" w:rsidP="00C62BC8">
      <w:pPr>
        <w:pStyle w:val="Lista2"/>
        <w:numPr>
          <w:ilvl w:val="0"/>
          <w:numId w:val="46"/>
        </w:numPr>
        <w:suppressAutoHyphens w:val="0"/>
        <w:spacing w:line="24" w:lineRule="atLeast"/>
        <w:contextualSpacing w:val="0"/>
        <w:jc w:val="both"/>
        <w:rPr>
          <w:rFonts w:ascii="Encode Sans Compressed" w:hAnsi="Encode Sans Compressed"/>
          <w:sz w:val="22"/>
          <w:szCs w:val="22"/>
        </w:rPr>
      </w:pPr>
      <w:r w:rsidRPr="008455AB">
        <w:rPr>
          <w:rFonts w:ascii="Encode Sans Compressed" w:hAnsi="Encode Sans Compressed"/>
          <w:sz w:val="22"/>
          <w:szCs w:val="22"/>
        </w:rPr>
        <w:t xml:space="preserve">w razie  odstąpienia od Umowy z przyczyn określonych w ust. 1, Wykonawca </w:t>
      </w:r>
      <w:r w:rsidR="004E135F" w:rsidRPr="00B47284">
        <w:rPr>
          <w:rFonts w:ascii="Encode Sans Compressed" w:hAnsi="Encode Sans Compressed"/>
          <w:sz w:val="22"/>
          <w:szCs w:val="22"/>
        </w:rPr>
        <w:t>na swój koszt niezwłocznie zabezpieczy przerwane roboty w zakresie określonym przez Zamawiającego. W przypadku nieprzystąpienia do zabezpieczenia robót przerwanych, Zamawiający zleci innemu podmiotowi ich wykonanie na koszt Wykonawcy, bez potrzeby uzyskiwania dodatkowego upoważnienia sądu w tym zakresie,</w:t>
      </w:r>
    </w:p>
    <w:p w14:paraId="6EDD8F28" w14:textId="77777777" w:rsidR="004E135F" w:rsidRPr="00B47284" w:rsidRDefault="004E135F" w:rsidP="00C62BC8">
      <w:pPr>
        <w:pStyle w:val="Lista2"/>
        <w:numPr>
          <w:ilvl w:val="0"/>
          <w:numId w:val="46"/>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Wykonawca niezwłocznie, nie później jednak niż do czasu przekazania terenu budowy Zamawiającemu, usunie z terenu budowy materiały, wskazane przez Zamawiającego,</w:t>
      </w:r>
    </w:p>
    <w:p w14:paraId="44C9F6AE" w14:textId="528C4C07" w:rsidR="004E135F" w:rsidRPr="00B47284" w:rsidRDefault="004E135F" w:rsidP="00C62BC8">
      <w:pPr>
        <w:pStyle w:val="Lista2"/>
        <w:numPr>
          <w:ilvl w:val="0"/>
          <w:numId w:val="46"/>
        </w:numPr>
        <w:suppressAutoHyphens w:val="0"/>
        <w:spacing w:line="24" w:lineRule="atLeast"/>
        <w:contextualSpacing w:val="0"/>
        <w:jc w:val="both"/>
        <w:rPr>
          <w:rFonts w:ascii="Encode Sans Compressed" w:hAnsi="Encode Sans Compressed"/>
          <w:sz w:val="22"/>
          <w:szCs w:val="22"/>
        </w:rPr>
      </w:pPr>
      <w:r w:rsidRPr="00B47284">
        <w:rPr>
          <w:rFonts w:ascii="Encode Sans Compressed" w:hAnsi="Encode Sans Compressed"/>
          <w:sz w:val="22"/>
          <w:szCs w:val="22"/>
        </w:rPr>
        <w:t>Wykonawca usunie zaplecze budowy, uporządkuje wykorzystany na czas budowy teren, do czasu przekazania terenu budowy Zamawiającemu,</w:t>
      </w:r>
    </w:p>
    <w:p w14:paraId="13094283" w14:textId="77777777" w:rsidR="004E135F" w:rsidRPr="00B47284" w:rsidRDefault="004E135F" w:rsidP="00C62BC8">
      <w:pPr>
        <w:pStyle w:val="Lista"/>
        <w:numPr>
          <w:ilvl w:val="0"/>
          <w:numId w:val="56"/>
        </w:numPr>
        <w:suppressAutoHyphens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Zamawiający:</w:t>
      </w:r>
    </w:p>
    <w:p w14:paraId="65495223" w14:textId="2E10F005" w:rsidR="004E135F" w:rsidRPr="00B47284" w:rsidRDefault="008455AB" w:rsidP="00C62BC8">
      <w:pPr>
        <w:pStyle w:val="Lista2"/>
        <w:numPr>
          <w:ilvl w:val="0"/>
          <w:numId w:val="57"/>
        </w:numPr>
        <w:suppressAutoHyphens w:val="0"/>
        <w:spacing w:line="24" w:lineRule="atLeast"/>
        <w:ind w:left="993" w:hanging="284"/>
        <w:contextualSpacing w:val="0"/>
        <w:jc w:val="both"/>
        <w:rPr>
          <w:rFonts w:ascii="Encode Sans Compressed" w:hAnsi="Encode Sans Compressed"/>
          <w:i/>
          <w:sz w:val="22"/>
          <w:szCs w:val="22"/>
        </w:rPr>
      </w:pPr>
      <w:r>
        <w:rPr>
          <w:rFonts w:ascii="Encode Sans Compressed" w:hAnsi="Encode Sans Compressed"/>
          <w:sz w:val="22"/>
          <w:szCs w:val="22"/>
        </w:rPr>
        <w:t xml:space="preserve">sporządzi </w:t>
      </w:r>
      <w:r w:rsidR="004E135F" w:rsidRPr="00B47284">
        <w:rPr>
          <w:rFonts w:ascii="Encode Sans Compressed" w:hAnsi="Encode Sans Compressed"/>
          <w:sz w:val="22"/>
          <w:szCs w:val="22"/>
        </w:rPr>
        <w:t xml:space="preserve">przy udziale i na koszt Wykonawcy </w:t>
      </w:r>
      <w:r>
        <w:rPr>
          <w:rFonts w:ascii="Encode Sans Compressed" w:hAnsi="Encode Sans Compressed"/>
          <w:sz w:val="22"/>
          <w:szCs w:val="22"/>
        </w:rPr>
        <w:t xml:space="preserve">zestawienie </w:t>
      </w:r>
      <w:r w:rsidR="004E135F" w:rsidRPr="00B47284">
        <w:rPr>
          <w:rFonts w:ascii="Encode Sans Compressed" w:hAnsi="Encode Sans Compressed"/>
          <w:sz w:val="22"/>
          <w:szCs w:val="22"/>
        </w:rPr>
        <w:t>wartości wykonanych robót według stanu na dzień odstąpienia,</w:t>
      </w:r>
    </w:p>
    <w:p w14:paraId="48E0EB8C" w14:textId="5C4CEF60" w:rsidR="004E135F" w:rsidRPr="00B47284" w:rsidRDefault="004E135F" w:rsidP="00C62BC8">
      <w:pPr>
        <w:pStyle w:val="Lista2"/>
        <w:numPr>
          <w:ilvl w:val="0"/>
          <w:numId w:val="57"/>
        </w:numPr>
        <w:suppressAutoHyphens w:val="0"/>
        <w:spacing w:line="24" w:lineRule="atLeast"/>
        <w:ind w:left="993" w:hanging="284"/>
        <w:contextualSpacing w:val="0"/>
        <w:jc w:val="both"/>
        <w:rPr>
          <w:rFonts w:ascii="Encode Sans Compressed" w:hAnsi="Encode Sans Compressed"/>
          <w:sz w:val="22"/>
          <w:szCs w:val="22"/>
        </w:rPr>
      </w:pPr>
      <w:r w:rsidRPr="00B47284">
        <w:rPr>
          <w:rFonts w:ascii="Encode Sans Compressed" w:hAnsi="Encode Sans Compressed"/>
          <w:sz w:val="22"/>
          <w:szCs w:val="22"/>
        </w:rPr>
        <w:t xml:space="preserve">na podstawie </w:t>
      </w:r>
      <w:r w:rsidR="008455AB">
        <w:rPr>
          <w:rFonts w:ascii="Encode Sans Compressed" w:hAnsi="Encode Sans Compressed"/>
          <w:sz w:val="22"/>
          <w:szCs w:val="22"/>
        </w:rPr>
        <w:t xml:space="preserve">zestawienia </w:t>
      </w:r>
      <w:r w:rsidR="008455AB" w:rsidRPr="00B47284">
        <w:rPr>
          <w:rFonts w:ascii="Encode Sans Compressed" w:hAnsi="Encode Sans Compressed"/>
          <w:sz w:val="22"/>
          <w:szCs w:val="22"/>
        </w:rPr>
        <w:t xml:space="preserve">wartości wykonanych robót </w:t>
      </w:r>
      <w:r w:rsidRPr="00B47284">
        <w:rPr>
          <w:rFonts w:ascii="Encode Sans Compressed" w:hAnsi="Encode Sans Compressed"/>
          <w:sz w:val="22"/>
          <w:szCs w:val="22"/>
        </w:rPr>
        <w:t>sporządzi protokół odbioru robót wykonanych zgodnie z dokumentacją projektową i ST, który w przypadkach odmowy podpisania przez Wykonawcę, zostanie podpisany jednostronnie przez Zamawiającego,</w:t>
      </w:r>
    </w:p>
    <w:p w14:paraId="77B923BC" w14:textId="467302A6" w:rsidR="004E135F" w:rsidRPr="00B47284" w:rsidRDefault="004E135F" w:rsidP="00C62BC8">
      <w:pPr>
        <w:pStyle w:val="Lista2"/>
        <w:numPr>
          <w:ilvl w:val="0"/>
          <w:numId w:val="57"/>
        </w:numPr>
        <w:suppressAutoHyphens w:val="0"/>
        <w:spacing w:line="24" w:lineRule="atLeast"/>
        <w:ind w:left="993" w:hanging="284"/>
        <w:contextualSpacing w:val="0"/>
        <w:jc w:val="both"/>
        <w:rPr>
          <w:rFonts w:ascii="Encode Sans Compressed" w:hAnsi="Encode Sans Compressed"/>
          <w:sz w:val="22"/>
          <w:szCs w:val="22"/>
        </w:rPr>
      </w:pPr>
      <w:r w:rsidRPr="00B47284">
        <w:rPr>
          <w:rFonts w:ascii="Encode Sans Compressed" w:hAnsi="Encode Sans Compressed"/>
          <w:sz w:val="22"/>
          <w:szCs w:val="22"/>
        </w:rPr>
        <w:t xml:space="preserve">zapłaci wynagrodzenie za roboty, które zostały wykonane zgodnie z dokumentacją projektową </w:t>
      </w:r>
      <w:r w:rsidRPr="00B47284">
        <w:rPr>
          <w:rFonts w:ascii="Encode Sans Compressed" w:hAnsi="Encode Sans Compressed"/>
          <w:sz w:val="22"/>
          <w:szCs w:val="22"/>
        </w:rPr>
        <w:br/>
        <w:t>i ST do dnia odstąpienia na podstawie protokołu odbio</w:t>
      </w:r>
      <w:r w:rsidR="008455AB">
        <w:rPr>
          <w:rFonts w:ascii="Encode Sans Compressed" w:hAnsi="Encode Sans Compressed"/>
          <w:sz w:val="22"/>
          <w:szCs w:val="22"/>
        </w:rPr>
        <w:t>ru, w terminie określonym w § 8</w:t>
      </w:r>
      <w:r w:rsidR="008E7484">
        <w:rPr>
          <w:rFonts w:ascii="Encode Sans Compressed" w:hAnsi="Encode Sans Compressed"/>
          <w:sz w:val="22"/>
          <w:szCs w:val="22"/>
        </w:rPr>
        <w:t xml:space="preserve"> </w:t>
      </w:r>
      <w:r w:rsidRPr="00B47284">
        <w:rPr>
          <w:rFonts w:ascii="Encode Sans Compressed" w:hAnsi="Encode Sans Compressed"/>
          <w:sz w:val="22"/>
          <w:szCs w:val="22"/>
        </w:rPr>
        <w:t>ust. 1</w:t>
      </w:r>
      <w:r w:rsidR="008455AB">
        <w:rPr>
          <w:rFonts w:ascii="Encode Sans Compressed" w:hAnsi="Encode Sans Compressed"/>
          <w:sz w:val="22"/>
          <w:szCs w:val="22"/>
        </w:rPr>
        <w:t>2</w:t>
      </w:r>
      <w:r w:rsidRPr="00B47284">
        <w:rPr>
          <w:rFonts w:ascii="Encode Sans Compressed" w:hAnsi="Encode Sans Compressed"/>
          <w:sz w:val="22"/>
          <w:szCs w:val="22"/>
        </w:rPr>
        <w:t xml:space="preserve"> Umowy, </w:t>
      </w:r>
    </w:p>
    <w:p w14:paraId="149CE740" w14:textId="29B6002D" w:rsidR="004E135F" w:rsidRPr="00B47284" w:rsidRDefault="004E135F" w:rsidP="00C62BC8">
      <w:pPr>
        <w:pStyle w:val="Lista2"/>
        <w:numPr>
          <w:ilvl w:val="0"/>
          <w:numId w:val="57"/>
        </w:numPr>
        <w:suppressAutoHyphens w:val="0"/>
        <w:spacing w:line="24" w:lineRule="atLeast"/>
        <w:ind w:left="993" w:hanging="284"/>
        <w:contextualSpacing w:val="0"/>
        <w:jc w:val="both"/>
        <w:rPr>
          <w:rFonts w:ascii="Encode Sans Compressed" w:hAnsi="Encode Sans Compressed"/>
          <w:sz w:val="22"/>
          <w:szCs w:val="22"/>
        </w:rPr>
      </w:pPr>
      <w:r w:rsidRPr="00B47284">
        <w:rPr>
          <w:rFonts w:ascii="Encode Sans Compressed" w:hAnsi="Encode Sans Compressed"/>
          <w:sz w:val="22"/>
          <w:szCs w:val="22"/>
        </w:rPr>
        <w:t xml:space="preserve">przejmie od Wykonawcy teren budowy pod swój dozór w terminie do 14 </w:t>
      </w:r>
      <w:r w:rsidR="008E7484">
        <w:rPr>
          <w:rFonts w:ascii="Encode Sans Compressed" w:hAnsi="Encode Sans Compressed"/>
          <w:sz w:val="22"/>
          <w:szCs w:val="22"/>
        </w:rPr>
        <w:t xml:space="preserve">(słownie: czternastu) </w:t>
      </w:r>
      <w:r w:rsidRPr="00B47284">
        <w:rPr>
          <w:rFonts w:ascii="Encode Sans Compressed" w:hAnsi="Encode Sans Compressed"/>
          <w:sz w:val="22"/>
          <w:szCs w:val="22"/>
        </w:rPr>
        <w:t xml:space="preserve">dni od daty wykonania </w:t>
      </w:r>
      <w:r w:rsidR="008455AB">
        <w:rPr>
          <w:rFonts w:ascii="Encode Sans Compressed" w:hAnsi="Encode Sans Compressed"/>
          <w:sz w:val="22"/>
          <w:szCs w:val="22"/>
        </w:rPr>
        <w:t xml:space="preserve">zestawienia </w:t>
      </w:r>
      <w:r w:rsidR="008455AB" w:rsidRPr="00B47284">
        <w:rPr>
          <w:rFonts w:ascii="Encode Sans Compressed" w:hAnsi="Encode Sans Compressed"/>
          <w:sz w:val="22"/>
          <w:szCs w:val="22"/>
        </w:rPr>
        <w:t>wartości wykonanych robót</w:t>
      </w:r>
      <w:r w:rsidR="008455AB">
        <w:rPr>
          <w:rFonts w:ascii="Encode Sans Compressed" w:hAnsi="Encode Sans Compressed"/>
          <w:sz w:val="22"/>
          <w:szCs w:val="22"/>
        </w:rPr>
        <w:t>.</w:t>
      </w:r>
    </w:p>
    <w:p w14:paraId="626030C7" w14:textId="77777777" w:rsidR="004E135F" w:rsidRPr="00B47284" w:rsidRDefault="004E135F" w:rsidP="00C62BC8">
      <w:pPr>
        <w:pStyle w:val="Lista"/>
        <w:numPr>
          <w:ilvl w:val="0"/>
          <w:numId w:val="55"/>
        </w:numPr>
        <w:suppressAutoHyphens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W przypadku odstąpienia od Umowy, z przyczyn określonych w ust. 2 Umowy:</w:t>
      </w:r>
    </w:p>
    <w:p w14:paraId="1F3C3AC8" w14:textId="77777777" w:rsidR="004E135F" w:rsidRPr="00B47284" w:rsidRDefault="004E135F" w:rsidP="00C62BC8">
      <w:pPr>
        <w:pStyle w:val="Lista"/>
        <w:numPr>
          <w:ilvl w:val="0"/>
          <w:numId w:val="42"/>
        </w:numPr>
        <w:suppressAutoHyphens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 xml:space="preserve">Wykonawca na koszt Zamawiającego niezwłocznie zabezpieczy przerwane roboty w zakresie określonym przez Zamawiającego. </w:t>
      </w:r>
    </w:p>
    <w:p w14:paraId="12A8EADA" w14:textId="3B7C569B" w:rsidR="004E135F" w:rsidRPr="00E909D3" w:rsidRDefault="004E135F" w:rsidP="00E909D3">
      <w:pPr>
        <w:pStyle w:val="Lista"/>
        <w:numPr>
          <w:ilvl w:val="0"/>
          <w:numId w:val="42"/>
        </w:numPr>
        <w:suppressAutoHyphens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Zamawiający sporządzi przy udziale Wykonawcy zestawienie wartości wykonanych robót według stanu na dzień odstąpienia.</w:t>
      </w:r>
    </w:p>
    <w:p w14:paraId="1860011B" w14:textId="3ECD3128" w:rsidR="00E909D3" w:rsidRPr="00AF2448" w:rsidRDefault="00E909D3" w:rsidP="00E909D3">
      <w:pPr>
        <w:pStyle w:val="Akapitzlist"/>
        <w:numPr>
          <w:ilvl w:val="0"/>
          <w:numId w:val="55"/>
        </w:numPr>
        <w:suppressAutoHyphens w:val="0"/>
        <w:spacing w:line="24" w:lineRule="atLeast"/>
        <w:jc w:val="both"/>
        <w:rPr>
          <w:rFonts w:ascii="Encode Sans Compressed" w:eastAsiaTheme="minorHAnsi" w:hAnsi="Encode Sans Compressed" w:cstheme="minorBidi"/>
          <w:sz w:val="22"/>
          <w:szCs w:val="22"/>
          <w:lang w:eastAsia="en-US"/>
        </w:rPr>
      </w:pPr>
      <w:r w:rsidRPr="00AF2448">
        <w:rPr>
          <w:rFonts w:ascii="Encode Sans Compressed" w:eastAsiaTheme="minorHAnsi" w:hAnsi="Encode Sans Compressed" w:cstheme="minorBidi"/>
          <w:sz w:val="22"/>
          <w:szCs w:val="22"/>
          <w:lang w:eastAsia="en-US"/>
        </w:rPr>
        <w:t>Powyższe postanowienia nie ograniczają ani nie wyłączają prawa odstąpienia przez Zamawiającego od Umowy na podstawie powszechnie obowiązujących przepisów prawa</w:t>
      </w:r>
      <w:r w:rsidR="00B82D0B">
        <w:rPr>
          <w:rFonts w:ascii="Encode Sans Compressed" w:eastAsiaTheme="minorHAnsi" w:hAnsi="Encode Sans Compressed" w:cstheme="minorBidi"/>
          <w:sz w:val="22"/>
          <w:szCs w:val="22"/>
          <w:lang w:val="pl-PL" w:eastAsia="en-US"/>
        </w:rPr>
        <w:t>.</w:t>
      </w:r>
    </w:p>
    <w:p w14:paraId="25566C03" w14:textId="77777777" w:rsidR="00E909D3" w:rsidRPr="00C37234" w:rsidRDefault="00E909D3" w:rsidP="00E909D3">
      <w:pPr>
        <w:pStyle w:val="Tekstpodstawowy"/>
        <w:spacing w:line="24" w:lineRule="atLeast"/>
        <w:jc w:val="both"/>
        <w:rPr>
          <w:rFonts w:ascii="Encode Sans Compressed" w:hAnsi="Encode Sans Compressed"/>
          <w:strike/>
          <w:color w:val="C00000"/>
          <w:sz w:val="22"/>
          <w:szCs w:val="22"/>
        </w:rPr>
      </w:pPr>
    </w:p>
    <w:p w14:paraId="31207507" w14:textId="7E8F1E46" w:rsidR="004E135F" w:rsidRPr="00B47284" w:rsidRDefault="008455AB" w:rsidP="004E135F">
      <w:pPr>
        <w:pStyle w:val="Tekstpodstawowy"/>
        <w:spacing w:line="24" w:lineRule="atLeast"/>
        <w:jc w:val="center"/>
        <w:rPr>
          <w:rFonts w:ascii="Encode Sans Compressed" w:hAnsi="Encode Sans Compressed"/>
          <w:sz w:val="22"/>
          <w:szCs w:val="22"/>
        </w:rPr>
      </w:pPr>
      <w:r>
        <w:rPr>
          <w:rFonts w:ascii="Encode Sans Compressed" w:hAnsi="Encode Sans Compressed"/>
          <w:sz w:val="22"/>
          <w:szCs w:val="22"/>
        </w:rPr>
        <w:t>§ 23</w:t>
      </w:r>
    </w:p>
    <w:p w14:paraId="5365498F" w14:textId="6D5DA1DB" w:rsidR="004E135F" w:rsidRDefault="004E135F" w:rsidP="00AF2448">
      <w:pPr>
        <w:pStyle w:val="Lista"/>
        <w:spacing w:line="24" w:lineRule="atLeast"/>
        <w:ind w:left="0" w:firstLine="0"/>
        <w:jc w:val="both"/>
        <w:rPr>
          <w:rFonts w:ascii="Encode Sans Compressed" w:hAnsi="Encode Sans Compressed"/>
          <w:sz w:val="22"/>
          <w:szCs w:val="22"/>
        </w:rPr>
      </w:pPr>
      <w:r w:rsidRPr="00B47284">
        <w:rPr>
          <w:rFonts w:ascii="Encode Sans Compressed" w:hAnsi="Encode Sans Compressed"/>
          <w:sz w:val="22"/>
          <w:szCs w:val="22"/>
        </w:rPr>
        <w:t>Wykonawca ponosi pełną odpowiedzialność wobec osób trzecich i Zamawiającego z tytułu prowadzonych robót wynikających z Umowy.</w:t>
      </w:r>
    </w:p>
    <w:p w14:paraId="7C2D2007" w14:textId="77777777" w:rsidR="000A6515" w:rsidRPr="00B47284" w:rsidRDefault="000A6515" w:rsidP="004E135F">
      <w:pPr>
        <w:pStyle w:val="Tekstpodstawowy"/>
        <w:spacing w:line="24" w:lineRule="atLeast"/>
        <w:jc w:val="center"/>
        <w:rPr>
          <w:rFonts w:ascii="Encode Sans Compressed" w:hAnsi="Encode Sans Compressed"/>
          <w:sz w:val="22"/>
          <w:szCs w:val="22"/>
        </w:rPr>
      </w:pPr>
    </w:p>
    <w:p w14:paraId="6FC3C285" w14:textId="6154618F" w:rsidR="004E135F" w:rsidRPr="00B47284" w:rsidRDefault="008455AB" w:rsidP="004E135F">
      <w:pPr>
        <w:pStyle w:val="Tekstpodstawowy"/>
        <w:spacing w:line="24" w:lineRule="atLeast"/>
        <w:jc w:val="center"/>
        <w:rPr>
          <w:rFonts w:ascii="Encode Sans Compressed" w:hAnsi="Encode Sans Compressed"/>
          <w:sz w:val="22"/>
          <w:szCs w:val="22"/>
        </w:rPr>
      </w:pPr>
      <w:r>
        <w:rPr>
          <w:rFonts w:ascii="Encode Sans Compressed" w:hAnsi="Encode Sans Compressed"/>
          <w:sz w:val="22"/>
          <w:szCs w:val="22"/>
        </w:rPr>
        <w:t>§ 24</w:t>
      </w:r>
    </w:p>
    <w:p w14:paraId="440A64C6" w14:textId="3C69B632" w:rsidR="004E135F" w:rsidRPr="00B47284" w:rsidRDefault="004E135F" w:rsidP="004E135F">
      <w:pPr>
        <w:autoSpaceDE w:val="0"/>
        <w:autoSpaceDN w:val="0"/>
        <w:adjustRightInd w:val="0"/>
        <w:spacing w:line="24" w:lineRule="atLeast"/>
        <w:jc w:val="both"/>
        <w:rPr>
          <w:rFonts w:ascii="Encode Sans Compressed" w:hAnsi="Encode Sans Compressed"/>
          <w:sz w:val="22"/>
          <w:szCs w:val="22"/>
        </w:rPr>
      </w:pPr>
      <w:r w:rsidRPr="00B47284">
        <w:rPr>
          <w:rFonts w:ascii="Encode Sans Compressed" w:hAnsi="Encode Sans Compressed"/>
          <w:sz w:val="22"/>
          <w:szCs w:val="22"/>
        </w:rPr>
        <w:t>Poza przypadkami określonymi w Umowie, z</w:t>
      </w:r>
      <w:r w:rsidR="000A6515">
        <w:rPr>
          <w:rFonts w:ascii="Encode Sans Compressed" w:hAnsi="Encode Sans Compressed"/>
          <w:sz w:val="22"/>
          <w:szCs w:val="22"/>
        </w:rPr>
        <w:t>miany Umowy będą mogły nastąpić</w:t>
      </w:r>
      <w:r w:rsidRPr="00B47284">
        <w:rPr>
          <w:rFonts w:ascii="Encode Sans Compressed" w:hAnsi="Encode Sans Compressed"/>
          <w:sz w:val="22"/>
          <w:szCs w:val="22"/>
        </w:rPr>
        <w:t xml:space="preserve"> w przypadku zmiany powszechnie obowiązujących przepisów prawa w zakresie mającym wpływ na realizację Przedmiotu zamówienia lub świadczenia Stron.</w:t>
      </w:r>
    </w:p>
    <w:p w14:paraId="5DC8CE87" w14:textId="77777777" w:rsidR="004E135F" w:rsidRPr="00B47284" w:rsidRDefault="004E135F" w:rsidP="004E135F">
      <w:pPr>
        <w:pStyle w:val="Tekstpodstawowy"/>
        <w:spacing w:line="24" w:lineRule="atLeast"/>
        <w:rPr>
          <w:rFonts w:ascii="Encode Sans Compressed" w:hAnsi="Encode Sans Compressed"/>
          <w:sz w:val="22"/>
          <w:szCs w:val="22"/>
        </w:rPr>
      </w:pPr>
    </w:p>
    <w:p w14:paraId="7BA7FFA2" w14:textId="7CBD4791" w:rsidR="004E135F" w:rsidRPr="00B47284" w:rsidRDefault="008455AB" w:rsidP="004E135F">
      <w:pPr>
        <w:pStyle w:val="Tekstpodstawowy"/>
        <w:spacing w:line="24" w:lineRule="atLeast"/>
        <w:jc w:val="center"/>
        <w:rPr>
          <w:rFonts w:ascii="Encode Sans Compressed" w:hAnsi="Encode Sans Compressed"/>
          <w:sz w:val="22"/>
          <w:szCs w:val="22"/>
        </w:rPr>
      </w:pPr>
      <w:r>
        <w:rPr>
          <w:rFonts w:ascii="Encode Sans Compressed" w:hAnsi="Encode Sans Compressed"/>
          <w:sz w:val="22"/>
          <w:szCs w:val="22"/>
        </w:rPr>
        <w:t>§ 25</w:t>
      </w:r>
    </w:p>
    <w:p w14:paraId="7706EDF2" w14:textId="0D4B1FF3" w:rsidR="004E135F" w:rsidRPr="00B47284" w:rsidRDefault="004E135F" w:rsidP="00C62BC8">
      <w:pPr>
        <w:pStyle w:val="Lista"/>
        <w:numPr>
          <w:ilvl w:val="0"/>
          <w:numId w:val="43"/>
        </w:numPr>
        <w:suppressAutoHyphens w:val="0"/>
        <w:spacing w:line="24" w:lineRule="atLeast"/>
        <w:ind w:left="284"/>
        <w:jc w:val="both"/>
        <w:rPr>
          <w:rFonts w:ascii="Encode Sans Compressed" w:hAnsi="Encode Sans Compressed"/>
          <w:sz w:val="22"/>
          <w:szCs w:val="22"/>
        </w:rPr>
      </w:pPr>
      <w:r w:rsidRPr="00B47284">
        <w:rPr>
          <w:rFonts w:ascii="Encode Sans Compressed" w:hAnsi="Encode Sans Compressed"/>
          <w:sz w:val="22"/>
          <w:szCs w:val="22"/>
        </w:rPr>
        <w:t>W sprawach nie uregulowanych Umową stosuje się przepisy Kodeksu cywiln</w:t>
      </w:r>
      <w:r>
        <w:rPr>
          <w:rFonts w:ascii="Encode Sans Compressed" w:hAnsi="Encode Sans Compressed"/>
          <w:sz w:val="22"/>
          <w:szCs w:val="22"/>
        </w:rPr>
        <w:t>ego, ustawy z dnia 7 lipca 1994</w:t>
      </w:r>
      <w:r w:rsidRPr="00B47284">
        <w:rPr>
          <w:rFonts w:ascii="Encode Sans Compressed" w:hAnsi="Encode Sans Compressed"/>
          <w:sz w:val="22"/>
          <w:szCs w:val="22"/>
        </w:rPr>
        <w:t xml:space="preserve">r. Prawo Budowlane i ustawy z dnia </w:t>
      </w:r>
      <w:r w:rsidR="00C37234">
        <w:rPr>
          <w:rFonts w:ascii="Encode Sans Compressed" w:hAnsi="Encode Sans Compressed"/>
          <w:sz w:val="22"/>
          <w:szCs w:val="22"/>
        </w:rPr>
        <w:t>11 września 2019</w:t>
      </w:r>
      <w:r w:rsidRPr="00B47284">
        <w:rPr>
          <w:rFonts w:ascii="Encode Sans Compressed" w:hAnsi="Encode Sans Compressed"/>
          <w:sz w:val="22"/>
          <w:szCs w:val="22"/>
        </w:rPr>
        <w:t>r. Prawo zamówień publicznych.</w:t>
      </w:r>
    </w:p>
    <w:p w14:paraId="5FE3661B" w14:textId="77777777" w:rsidR="004E135F" w:rsidRPr="00B47284" w:rsidRDefault="004E135F" w:rsidP="00C62BC8">
      <w:pPr>
        <w:pStyle w:val="Lista"/>
        <w:numPr>
          <w:ilvl w:val="0"/>
          <w:numId w:val="43"/>
        </w:numPr>
        <w:suppressAutoHyphens w:val="0"/>
        <w:spacing w:line="24" w:lineRule="atLeast"/>
        <w:ind w:left="284"/>
        <w:jc w:val="both"/>
        <w:rPr>
          <w:rFonts w:ascii="Encode Sans Compressed" w:hAnsi="Encode Sans Compressed"/>
          <w:sz w:val="22"/>
          <w:szCs w:val="22"/>
        </w:rPr>
      </w:pPr>
      <w:r w:rsidRPr="00B47284">
        <w:rPr>
          <w:rFonts w:ascii="Encode Sans Compressed" w:hAnsi="Encode Sans Compressed"/>
          <w:sz w:val="22"/>
          <w:szCs w:val="22"/>
        </w:rPr>
        <w:t>Wszelkie zmiany Umowy wymagają aneksu sporządzonego z zachowaniem formy pisemnej pod rygorem nieważności .</w:t>
      </w:r>
    </w:p>
    <w:p w14:paraId="72F30798" w14:textId="0A15E641" w:rsidR="007D3E69" w:rsidRPr="008455AB" w:rsidRDefault="007D3E69" w:rsidP="007D3E69">
      <w:pPr>
        <w:pStyle w:val="Lista"/>
        <w:numPr>
          <w:ilvl w:val="0"/>
          <w:numId w:val="43"/>
        </w:numPr>
        <w:suppressAutoHyphens w:val="0"/>
        <w:spacing w:line="24" w:lineRule="atLeast"/>
        <w:ind w:left="284"/>
        <w:jc w:val="both"/>
        <w:rPr>
          <w:rFonts w:ascii="Encode Sans Compressed" w:hAnsi="Encode Sans Compressed" w:cs="Calibri"/>
          <w:sz w:val="22"/>
          <w:szCs w:val="22"/>
        </w:rPr>
      </w:pPr>
      <w:r w:rsidRPr="008455AB">
        <w:rPr>
          <w:rFonts w:ascii="Encode Sans Compressed" w:hAnsi="Encode Sans Compressed" w:cs="Calibri"/>
          <w:sz w:val="22"/>
          <w:szCs w:val="22"/>
        </w:rPr>
        <w:t xml:space="preserve">Wszelkie spory mogące powstać w związku z wykonaniem, nienależytym wykonaniem, bądź niewykonaniem Umowy, w szczególności spory o odszkodowanie z tytułu niewykonania, bądź </w:t>
      </w:r>
      <w:r w:rsidRPr="008455AB">
        <w:rPr>
          <w:rFonts w:ascii="Encode Sans Compressed" w:hAnsi="Encode Sans Compressed" w:cs="Calibri"/>
          <w:sz w:val="22"/>
          <w:szCs w:val="22"/>
        </w:rPr>
        <w:lastRenderedPageBreak/>
        <w:t>nienależytego wykonania Umowy oraz spory o kary u</w:t>
      </w:r>
      <w:r w:rsidR="008455AB">
        <w:rPr>
          <w:rFonts w:ascii="Encode Sans Compressed" w:hAnsi="Encode Sans Compressed" w:cs="Calibri"/>
          <w:sz w:val="22"/>
          <w:szCs w:val="22"/>
        </w:rPr>
        <w:t>mowne zastrzeżone zgodnie z § 20</w:t>
      </w:r>
      <w:r w:rsidRPr="008455AB">
        <w:rPr>
          <w:rFonts w:ascii="Encode Sans Compressed" w:hAnsi="Encode Sans Compressed" w:cs="Calibri"/>
          <w:sz w:val="22"/>
          <w:szCs w:val="22"/>
        </w:rPr>
        <w:t xml:space="preserve"> Umowy Strony Umowy poddają pod rozstrzygnięcie właściwego rzeczowo sądu powszechnego w Poznaniu. Powyższe dotyczy także przypadków dochodzenia roszczeń po złożeniu oświadczenia o odstąpieniu lub wypowiedzeniu Umowy przez którąkolwiek ze stron. Klauzula prorogacyjna obowiązuje także po złożeniu oświadczenia o odstąpieniu lub wypowiedzeniu Umowy przez którąkolwiek ze stron.</w:t>
      </w:r>
    </w:p>
    <w:p w14:paraId="3B7E522E" w14:textId="77777777" w:rsidR="004E135F" w:rsidRPr="00B47284" w:rsidRDefault="004E135F" w:rsidP="004E135F">
      <w:pPr>
        <w:pStyle w:val="Tekstpodstawowy"/>
        <w:spacing w:line="24" w:lineRule="atLeast"/>
        <w:jc w:val="center"/>
        <w:rPr>
          <w:rFonts w:ascii="Encode Sans Compressed" w:hAnsi="Encode Sans Compressed"/>
          <w:sz w:val="22"/>
          <w:szCs w:val="22"/>
        </w:rPr>
      </w:pPr>
    </w:p>
    <w:p w14:paraId="78237F68" w14:textId="1A7696C6" w:rsidR="004E135F" w:rsidRPr="00B47284" w:rsidRDefault="008455AB" w:rsidP="004E135F">
      <w:pPr>
        <w:pStyle w:val="Tekstpodstawowy"/>
        <w:spacing w:line="24" w:lineRule="atLeast"/>
        <w:jc w:val="center"/>
        <w:rPr>
          <w:rFonts w:ascii="Encode Sans Compressed" w:hAnsi="Encode Sans Compressed"/>
          <w:sz w:val="22"/>
          <w:szCs w:val="22"/>
        </w:rPr>
      </w:pPr>
      <w:r>
        <w:rPr>
          <w:rFonts w:ascii="Encode Sans Compressed" w:hAnsi="Encode Sans Compressed"/>
          <w:sz w:val="22"/>
          <w:szCs w:val="22"/>
        </w:rPr>
        <w:t>§ 26</w:t>
      </w:r>
    </w:p>
    <w:p w14:paraId="04DBAAAD" w14:textId="7847F395" w:rsidR="004E135F" w:rsidRDefault="004E135F" w:rsidP="004E135F">
      <w:pPr>
        <w:pStyle w:val="Tekstpodstawowy"/>
        <w:spacing w:line="24" w:lineRule="atLeast"/>
        <w:jc w:val="both"/>
        <w:rPr>
          <w:rFonts w:ascii="Encode Sans Compressed" w:hAnsi="Encode Sans Compressed"/>
          <w:sz w:val="22"/>
          <w:szCs w:val="22"/>
        </w:rPr>
      </w:pPr>
      <w:r w:rsidRPr="00B47284">
        <w:rPr>
          <w:rFonts w:ascii="Encode Sans Compressed" w:hAnsi="Encode Sans Compressed"/>
          <w:sz w:val="22"/>
          <w:szCs w:val="22"/>
        </w:rPr>
        <w:t xml:space="preserve">Umowę sporządzono w </w:t>
      </w:r>
      <w:r w:rsidR="00441413">
        <w:rPr>
          <w:rFonts w:ascii="Encode Sans Compressed" w:hAnsi="Encode Sans Compressed"/>
          <w:sz w:val="22"/>
          <w:szCs w:val="22"/>
          <w:lang w:val="pl-PL"/>
        </w:rPr>
        <w:t>trzech</w:t>
      </w:r>
      <w:r w:rsidRPr="00B47284">
        <w:rPr>
          <w:rFonts w:ascii="Encode Sans Compressed" w:hAnsi="Encode Sans Compressed"/>
          <w:sz w:val="22"/>
          <w:szCs w:val="22"/>
        </w:rPr>
        <w:t xml:space="preserve"> jednobrzmiących egzemplarzach, </w:t>
      </w:r>
      <w:r w:rsidR="00441413">
        <w:rPr>
          <w:rFonts w:ascii="Encode Sans Compressed" w:hAnsi="Encode Sans Compressed"/>
          <w:sz w:val="22"/>
          <w:szCs w:val="22"/>
          <w:lang w:val="pl-PL"/>
        </w:rPr>
        <w:t>dwa</w:t>
      </w:r>
      <w:r w:rsidRPr="00B47284">
        <w:rPr>
          <w:rFonts w:ascii="Encode Sans Compressed" w:hAnsi="Encode Sans Compressed"/>
          <w:sz w:val="22"/>
          <w:szCs w:val="22"/>
        </w:rPr>
        <w:t xml:space="preserve"> egzemplarze dla Zamawiającego </w:t>
      </w:r>
      <w:r w:rsidR="00441413">
        <w:rPr>
          <w:rFonts w:ascii="Encode Sans Compressed" w:hAnsi="Encode Sans Compressed"/>
          <w:sz w:val="22"/>
          <w:szCs w:val="22"/>
        </w:rPr>
        <w:br/>
      </w:r>
      <w:r w:rsidRPr="00B47284">
        <w:rPr>
          <w:rFonts w:ascii="Encode Sans Compressed" w:hAnsi="Encode Sans Compressed"/>
          <w:sz w:val="22"/>
          <w:szCs w:val="22"/>
        </w:rPr>
        <w:t xml:space="preserve">i </w:t>
      </w:r>
      <w:r w:rsidR="00441413">
        <w:rPr>
          <w:rFonts w:ascii="Encode Sans Compressed" w:hAnsi="Encode Sans Compressed"/>
          <w:sz w:val="22"/>
          <w:szCs w:val="22"/>
          <w:lang w:val="pl-PL"/>
        </w:rPr>
        <w:t>jeden</w:t>
      </w:r>
      <w:r w:rsidRPr="00B47284">
        <w:rPr>
          <w:rFonts w:ascii="Encode Sans Compressed" w:hAnsi="Encode Sans Compressed"/>
          <w:sz w:val="22"/>
          <w:szCs w:val="22"/>
        </w:rPr>
        <w:t xml:space="preserve"> egzemplarz dla Wykonawcy. </w:t>
      </w:r>
    </w:p>
    <w:p w14:paraId="7A2F65EB" w14:textId="77777777" w:rsidR="004E135F" w:rsidRDefault="004E135F" w:rsidP="004E135F">
      <w:pPr>
        <w:pStyle w:val="Tekstpodstawowy"/>
        <w:spacing w:line="24" w:lineRule="atLeast"/>
        <w:jc w:val="both"/>
        <w:rPr>
          <w:rFonts w:ascii="Encode Sans Compressed" w:hAnsi="Encode Sans Compressed"/>
          <w:sz w:val="22"/>
          <w:szCs w:val="22"/>
        </w:rPr>
      </w:pPr>
    </w:p>
    <w:p w14:paraId="48282EF4" w14:textId="77777777" w:rsidR="004E135F" w:rsidRPr="00B47284" w:rsidRDefault="004E135F" w:rsidP="004E135F">
      <w:pPr>
        <w:spacing w:line="24" w:lineRule="atLeast"/>
        <w:jc w:val="center"/>
        <w:rPr>
          <w:rFonts w:ascii="Encode Sans Compressed" w:hAnsi="Encode Sans Compressed"/>
          <w:b/>
          <w:sz w:val="22"/>
          <w:szCs w:val="22"/>
        </w:rPr>
      </w:pPr>
    </w:p>
    <w:p w14:paraId="489E1BC2" w14:textId="39578CF4" w:rsidR="004E135F" w:rsidRPr="00B10AC6" w:rsidRDefault="004E135F" w:rsidP="004E135F">
      <w:pPr>
        <w:pStyle w:val="Lista"/>
        <w:spacing w:line="24" w:lineRule="atLeast"/>
        <w:ind w:left="0" w:firstLine="0"/>
        <w:jc w:val="both"/>
        <w:rPr>
          <w:rFonts w:ascii="Encode Sans Compressed" w:hAnsi="Encode Sans Compressed"/>
          <w:strike/>
          <w:sz w:val="20"/>
        </w:rPr>
      </w:pPr>
      <w:r w:rsidRPr="00B10AC6">
        <w:rPr>
          <w:rFonts w:ascii="Encode Sans Compressed" w:hAnsi="Encode Sans Compressed"/>
          <w:i/>
          <w:sz w:val="20"/>
        </w:rPr>
        <w:tab/>
      </w:r>
      <w:r w:rsidRPr="00B10AC6">
        <w:rPr>
          <w:rFonts w:ascii="Encode Sans Compressed" w:hAnsi="Encode Sans Compressed"/>
          <w:sz w:val="20"/>
        </w:rPr>
        <w:t>ZAMAWIAJĄCY</w:t>
      </w:r>
      <w:r w:rsidR="008E7484" w:rsidRPr="00B10AC6">
        <w:rPr>
          <w:rFonts w:ascii="Encode Sans Compressed" w:hAnsi="Encode Sans Compressed"/>
          <w:sz w:val="20"/>
        </w:rPr>
        <w:tab/>
      </w:r>
      <w:r w:rsidR="008E7484" w:rsidRPr="00B10AC6">
        <w:rPr>
          <w:rFonts w:ascii="Encode Sans Compressed" w:hAnsi="Encode Sans Compressed"/>
          <w:sz w:val="20"/>
        </w:rPr>
        <w:tab/>
      </w:r>
      <w:r w:rsidR="008E7484" w:rsidRPr="00B10AC6">
        <w:rPr>
          <w:rFonts w:ascii="Encode Sans Compressed" w:hAnsi="Encode Sans Compressed"/>
          <w:sz w:val="20"/>
        </w:rPr>
        <w:tab/>
      </w:r>
      <w:r w:rsidR="008E7484" w:rsidRPr="00B10AC6">
        <w:rPr>
          <w:rFonts w:ascii="Encode Sans Compressed" w:hAnsi="Encode Sans Compressed"/>
          <w:sz w:val="20"/>
        </w:rPr>
        <w:tab/>
      </w:r>
      <w:r w:rsidRPr="00B10AC6">
        <w:rPr>
          <w:rFonts w:ascii="Encode Sans Compressed" w:hAnsi="Encode Sans Compressed"/>
          <w:sz w:val="20"/>
        </w:rPr>
        <w:t xml:space="preserve"> </w:t>
      </w:r>
      <w:r w:rsidRPr="00B10AC6">
        <w:rPr>
          <w:rFonts w:ascii="Encode Sans Compressed" w:hAnsi="Encode Sans Compressed"/>
          <w:sz w:val="20"/>
        </w:rPr>
        <w:tab/>
      </w:r>
      <w:r w:rsidRPr="00B10AC6">
        <w:rPr>
          <w:rFonts w:ascii="Encode Sans Compressed" w:hAnsi="Encode Sans Compressed"/>
          <w:sz w:val="20"/>
        </w:rPr>
        <w:tab/>
      </w:r>
      <w:r w:rsidRPr="00B10AC6">
        <w:rPr>
          <w:rFonts w:ascii="Encode Sans Compressed" w:hAnsi="Encode Sans Compressed"/>
          <w:sz w:val="20"/>
        </w:rPr>
        <w:tab/>
      </w:r>
      <w:r w:rsidRPr="00B10AC6">
        <w:rPr>
          <w:rFonts w:ascii="Encode Sans Compressed" w:hAnsi="Encode Sans Compressed"/>
          <w:sz w:val="20"/>
        </w:rPr>
        <w:tab/>
        <w:t xml:space="preserve"> WYKONAWCA</w:t>
      </w:r>
    </w:p>
    <w:p w14:paraId="1B28A6A2" w14:textId="77777777" w:rsidR="002642EC" w:rsidRPr="001370E0" w:rsidRDefault="002642EC" w:rsidP="004E135F">
      <w:pPr>
        <w:spacing w:line="24" w:lineRule="atLeast"/>
        <w:jc w:val="both"/>
        <w:rPr>
          <w:rFonts w:ascii="Encode Sans Compressed" w:hAnsi="Encode Sans Compressed"/>
          <w:sz w:val="22"/>
          <w:szCs w:val="22"/>
        </w:rPr>
      </w:pPr>
    </w:p>
    <w:p w14:paraId="78BAE6D2" w14:textId="77777777" w:rsidR="00722E6D" w:rsidRDefault="00722E6D" w:rsidP="004E135F">
      <w:pPr>
        <w:spacing w:line="24" w:lineRule="atLeast"/>
      </w:pPr>
    </w:p>
    <w:sectPr w:rsidR="00722E6D" w:rsidSect="002642EC">
      <w:pgSz w:w="11906" w:h="16838"/>
      <w:pgMar w:top="1418" w:right="1418" w:bottom="1418" w:left="1418" w:header="1418" w:footer="141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E006C1" w16cid:durableId="200D395B"/>
  <w16cid:commentId w16cid:paraId="1E4F2BAB" w16cid:durableId="200D3A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69C8A" w14:textId="77777777" w:rsidR="00174897" w:rsidRDefault="00174897" w:rsidP="002642EC">
      <w:r>
        <w:separator/>
      </w:r>
    </w:p>
  </w:endnote>
  <w:endnote w:type="continuationSeparator" w:id="0">
    <w:p w14:paraId="354C796D" w14:textId="77777777" w:rsidR="00174897" w:rsidRDefault="00174897" w:rsidP="00264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Encode Sans Compressed">
    <w:panose1 w:val="02000000000000000000"/>
    <w:charset w:val="EE"/>
    <w:family w:val="auto"/>
    <w:pitch w:val="variable"/>
    <w:sig w:usb0="A00000FF" w:usb1="5000207B" w:usb2="00000000" w:usb3="00000000" w:csb0="000000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Open Sans">
    <w:altName w:val="Times New Roman"/>
    <w:charset w:val="00"/>
    <w:family w:val="swiss"/>
    <w:pitch w:val="variable"/>
    <w:sig w:usb0="E00002EF" w:usb1="4000205B" w:usb2="00000028" w:usb3="00000000" w:csb0="0000019F" w:csb1="00000000"/>
  </w:font>
  <w:font w:name="VinciSans">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4CF03" w14:textId="77777777" w:rsidR="00174897" w:rsidRDefault="00174897" w:rsidP="002642EC">
      <w:r>
        <w:separator/>
      </w:r>
    </w:p>
  </w:footnote>
  <w:footnote w:type="continuationSeparator" w:id="0">
    <w:p w14:paraId="419525BF" w14:textId="77777777" w:rsidR="00174897" w:rsidRDefault="00174897" w:rsidP="00264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256605D0"/>
    <w:name w:val="WW8Num1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502"/>
        </w:tabs>
        <w:ind w:left="502" w:hanging="360"/>
      </w:pPr>
      <w:rPr>
        <w:rFonts w:ascii="Encode Sans Compressed" w:hAnsi="Encode Sans Compressed" w:cs="Times New Roman" w:hint="default"/>
      </w:rPr>
    </w:lvl>
    <w:lvl w:ilvl="2">
      <w:start w:val="1"/>
      <w:numFmt w:val="lowerLetter"/>
      <w:lvlText w:val="%3)"/>
      <w:lvlJc w:val="left"/>
      <w:pPr>
        <w:tabs>
          <w:tab w:val="num" w:pos="2670"/>
        </w:tabs>
        <w:ind w:left="2670" w:hanging="69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A"/>
    <w:multiLevelType w:val="singleLevel"/>
    <w:tmpl w:val="0000000A"/>
    <w:name w:val="WW8Num14"/>
    <w:lvl w:ilvl="0">
      <w:start w:val="1"/>
      <w:numFmt w:val="decimal"/>
      <w:lvlText w:val="%1)"/>
      <w:lvlJc w:val="left"/>
      <w:pPr>
        <w:tabs>
          <w:tab w:val="num" w:pos="846"/>
        </w:tabs>
        <w:ind w:left="846" w:hanging="420"/>
      </w:pPr>
      <w:rPr>
        <w:rFonts w:hint="default"/>
      </w:rPr>
    </w:lvl>
  </w:abstractNum>
  <w:abstractNum w:abstractNumId="2" w15:restartNumberingAfterBreak="0">
    <w:nsid w:val="0000000B"/>
    <w:multiLevelType w:val="singleLevel"/>
    <w:tmpl w:val="0000000B"/>
    <w:name w:val="WW8Num15"/>
    <w:lvl w:ilvl="0">
      <w:start w:val="1"/>
      <w:numFmt w:val="decimal"/>
      <w:lvlText w:val="%1)"/>
      <w:lvlJc w:val="left"/>
      <w:pPr>
        <w:tabs>
          <w:tab w:val="num" w:pos="0"/>
        </w:tabs>
        <w:ind w:left="720" w:hanging="360"/>
      </w:pPr>
    </w:lvl>
  </w:abstractNum>
  <w:abstractNum w:abstractNumId="3" w15:restartNumberingAfterBreak="0">
    <w:nsid w:val="0000000F"/>
    <w:multiLevelType w:val="singleLevel"/>
    <w:tmpl w:val="3438C9C8"/>
    <w:name w:val="WW8Num21"/>
    <w:lvl w:ilvl="0">
      <w:start w:val="1"/>
      <w:numFmt w:val="decimal"/>
      <w:lvlText w:val="%1"/>
      <w:lvlJc w:val="left"/>
      <w:pPr>
        <w:tabs>
          <w:tab w:val="num" w:pos="0"/>
        </w:tabs>
        <w:ind w:left="360" w:hanging="360"/>
      </w:pPr>
      <w:rPr>
        <w:rFonts w:ascii="Encode Sans Compressed" w:hAnsi="Encode Sans Compressed" w:cs="Times New Roman" w:hint="default"/>
        <w:color w:val="auto"/>
        <w:szCs w:val="24"/>
      </w:rPr>
    </w:lvl>
  </w:abstractNum>
  <w:abstractNum w:abstractNumId="4" w15:restartNumberingAfterBreak="0">
    <w:nsid w:val="00000010"/>
    <w:multiLevelType w:val="multilevel"/>
    <w:tmpl w:val="38F0A3BC"/>
    <w:name w:val="WW8Num22"/>
    <w:lvl w:ilvl="0">
      <w:start w:val="1"/>
      <w:numFmt w:val="decimal"/>
      <w:lvlText w:val="%1."/>
      <w:lvlJc w:val="left"/>
      <w:pPr>
        <w:tabs>
          <w:tab w:val="num" w:pos="360"/>
        </w:tabs>
        <w:ind w:left="360" w:hanging="360"/>
      </w:pPr>
      <w:rPr>
        <w:rFonts w:ascii="Encode Sans Compressed" w:hAnsi="Encode Sans Compressed" w:cs="Times New Roma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14"/>
    <w:multiLevelType w:val="singleLevel"/>
    <w:tmpl w:val="825C7044"/>
    <w:name w:val="WW8Num26"/>
    <w:lvl w:ilvl="0">
      <w:start w:val="1"/>
      <w:numFmt w:val="decimal"/>
      <w:lvlText w:val="%1."/>
      <w:lvlJc w:val="left"/>
      <w:pPr>
        <w:tabs>
          <w:tab w:val="num" w:pos="709"/>
        </w:tabs>
        <w:ind w:left="360" w:hanging="360"/>
      </w:pPr>
      <w:rPr>
        <w:rFonts w:ascii="Encode Sans Compressed" w:eastAsia="Times New Roman" w:hAnsi="Encode Sans Compressed" w:cs="Times New Roman" w:hint="default"/>
        <w:i w:val="0"/>
        <w:sz w:val="24"/>
      </w:rPr>
    </w:lvl>
  </w:abstractNum>
  <w:abstractNum w:abstractNumId="6" w15:restartNumberingAfterBreak="0">
    <w:nsid w:val="00000015"/>
    <w:multiLevelType w:val="singleLevel"/>
    <w:tmpl w:val="00000015"/>
    <w:name w:val="WW8Num27"/>
    <w:lvl w:ilvl="0">
      <w:start w:val="1"/>
      <w:numFmt w:val="decimal"/>
      <w:lvlText w:val="%1)"/>
      <w:lvlJc w:val="left"/>
      <w:pPr>
        <w:tabs>
          <w:tab w:val="num" w:pos="0"/>
        </w:tabs>
        <w:ind w:left="720" w:hanging="360"/>
      </w:pPr>
    </w:lvl>
  </w:abstractNum>
  <w:abstractNum w:abstractNumId="7" w15:restartNumberingAfterBreak="0">
    <w:nsid w:val="0000001A"/>
    <w:multiLevelType w:val="singleLevel"/>
    <w:tmpl w:val="4CD05C10"/>
    <w:name w:val="WW8Num35"/>
    <w:lvl w:ilvl="0">
      <w:start w:val="1"/>
      <w:numFmt w:val="decimal"/>
      <w:lvlText w:val="%1."/>
      <w:lvlJc w:val="left"/>
      <w:pPr>
        <w:tabs>
          <w:tab w:val="num" w:pos="720"/>
        </w:tabs>
        <w:ind w:left="720" w:hanging="360"/>
      </w:pPr>
      <w:rPr>
        <w:rFonts w:ascii="Encode Sans Compressed" w:hAnsi="Encode Sans Compressed" w:cs="Times New Roman" w:hint="default"/>
      </w:rPr>
    </w:lvl>
  </w:abstractNum>
  <w:abstractNum w:abstractNumId="8" w15:restartNumberingAfterBreak="0">
    <w:nsid w:val="0000001B"/>
    <w:multiLevelType w:val="singleLevel"/>
    <w:tmpl w:val="0000001B"/>
    <w:name w:val="WW8Num36"/>
    <w:lvl w:ilvl="0">
      <w:start w:val="1"/>
      <w:numFmt w:val="decimal"/>
      <w:lvlText w:val="%1)"/>
      <w:lvlJc w:val="left"/>
      <w:pPr>
        <w:tabs>
          <w:tab w:val="num" w:pos="0"/>
        </w:tabs>
        <w:ind w:left="720" w:hanging="360"/>
      </w:pPr>
    </w:lvl>
  </w:abstractNum>
  <w:abstractNum w:abstractNumId="9" w15:restartNumberingAfterBreak="0">
    <w:nsid w:val="0000001D"/>
    <w:multiLevelType w:val="singleLevel"/>
    <w:tmpl w:val="625E1668"/>
    <w:name w:val="WW8Num39"/>
    <w:lvl w:ilvl="0">
      <w:start w:val="1"/>
      <w:numFmt w:val="decimal"/>
      <w:lvlText w:val="%1."/>
      <w:lvlJc w:val="left"/>
      <w:pPr>
        <w:tabs>
          <w:tab w:val="num" w:pos="0"/>
        </w:tabs>
        <w:ind w:left="360" w:hanging="360"/>
      </w:pPr>
      <w:rPr>
        <w:rFonts w:ascii="Encode Sans Compressed" w:hAnsi="Encode Sans Compressed" w:cs="Times New Roman" w:hint="default"/>
        <w:iCs/>
        <w:szCs w:val="24"/>
      </w:rPr>
    </w:lvl>
  </w:abstractNum>
  <w:abstractNum w:abstractNumId="10" w15:restartNumberingAfterBreak="0">
    <w:nsid w:val="0000001E"/>
    <w:multiLevelType w:val="singleLevel"/>
    <w:tmpl w:val="0000001E"/>
    <w:name w:val="WW8Num41"/>
    <w:lvl w:ilvl="0">
      <w:start w:val="1"/>
      <w:numFmt w:val="decimal"/>
      <w:lvlText w:val="%1."/>
      <w:lvlJc w:val="left"/>
      <w:pPr>
        <w:tabs>
          <w:tab w:val="num" w:pos="0"/>
        </w:tabs>
        <w:ind w:left="480" w:hanging="360"/>
      </w:pPr>
      <w:rPr>
        <w:spacing w:val="-9"/>
      </w:rPr>
    </w:lvl>
  </w:abstractNum>
  <w:abstractNum w:abstractNumId="11" w15:restartNumberingAfterBreak="0">
    <w:nsid w:val="00000020"/>
    <w:multiLevelType w:val="singleLevel"/>
    <w:tmpl w:val="00000020"/>
    <w:name w:val="WW8Num44"/>
    <w:lvl w:ilvl="0">
      <w:start w:val="1"/>
      <w:numFmt w:val="decimal"/>
      <w:lvlText w:val="%1)"/>
      <w:lvlJc w:val="left"/>
      <w:pPr>
        <w:tabs>
          <w:tab w:val="num" w:pos="0"/>
        </w:tabs>
        <w:ind w:left="720" w:hanging="360"/>
      </w:pPr>
      <w:rPr>
        <w:rFonts w:hint="default"/>
        <w:color w:val="auto"/>
      </w:rPr>
    </w:lvl>
  </w:abstractNum>
  <w:abstractNum w:abstractNumId="12" w15:restartNumberingAfterBreak="0">
    <w:nsid w:val="00000022"/>
    <w:multiLevelType w:val="singleLevel"/>
    <w:tmpl w:val="00000022"/>
    <w:name w:val="WW8Num47"/>
    <w:lvl w:ilvl="0">
      <w:start w:val="1"/>
      <w:numFmt w:val="decimal"/>
      <w:lvlText w:val="%1."/>
      <w:lvlJc w:val="left"/>
      <w:pPr>
        <w:tabs>
          <w:tab w:val="num" w:pos="360"/>
        </w:tabs>
        <w:ind w:left="360" w:hanging="360"/>
      </w:pPr>
      <w:rPr>
        <w:rFonts w:hint="default"/>
        <w:color w:val="auto"/>
      </w:rPr>
    </w:lvl>
  </w:abstractNum>
  <w:abstractNum w:abstractNumId="13" w15:restartNumberingAfterBreak="0">
    <w:nsid w:val="00000024"/>
    <w:multiLevelType w:val="multilevel"/>
    <w:tmpl w:val="0D585124"/>
    <w:lvl w:ilvl="0">
      <w:start w:val="1"/>
      <w:numFmt w:val="decimal"/>
      <w:lvlText w:val="%1."/>
      <w:lvlJc w:val="left"/>
      <w:pPr>
        <w:tabs>
          <w:tab w:val="num" w:pos="0"/>
        </w:tabs>
        <w:ind w:left="720" w:hanging="360"/>
      </w:pPr>
      <w:rPr>
        <w:rFonts w:ascii="Encode Sans Compressed" w:hAnsi="Encode Sans Compressed" w:cs="Times New Roman" w:hint="default"/>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25"/>
    <w:multiLevelType w:val="multilevel"/>
    <w:tmpl w:val="2CE830A8"/>
    <w:lvl w:ilvl="0">
      <w:start w:val="1"/>
      <w:numFmt w:val="decimal"/>
      <w:lvlText w:val="%1)"/>
      <w:lvlJc w:val="left"/>
      <w:pPr>
        <w:tabs>
          <w:tab w:val="num" w:pos="709"/>
        </w:tabs>
        <w:ind w:left="432" w:hanging="432"/>
      </w:pPr>
      <w:rPr>
        <w:rFonts w:ascii="Encode Sans Compressed" w:eastAsia="Times New Roman" w:hAnsi="Encode Sans Compressed"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683B17"/>
    <w:multiLevelType w:val="hybridMultilevel"/>
    <w:tmpl w:val="E63E93D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56DA773E">
      <w:start w:val="1"/>
      <w:numFmt w:val="decimal"/>
      <w:lvlText w:val="%4."/>
      <w:lvlJc w:val="left"/>
      <w:pPr>
        <w:ind w:left="360" w:hanging="360"/>
      </w:pPr>
      <w:rPr>
        <w:color w:val="auto"/>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055D70EB"/>
    <w:multiLevelType w:val="hybridMultilevel"/>
    <w:tmpl w:val="78F49C6E"/>
    <w:lvl w:ilvl="0" w:tplc="C3ECB546">
      <w:start w:val="1"/>
      <w:numFmt w:val="decimal"/>
      <w:lvlText w:val="%1)"/>
      <w:lvlJc w:val="left"/>
      <w:pPr>
        <w:ind w:left="1068" w:hanging="360"/>
      </w:pPr>
      <w:rPr>
        <w:rFonts w:ascii="Encode Sans Compressed" w:hAnsi="Encode Sans Compressed" w:hint="default"/>
        <w:b w:val="0"/>
        <w:sz w:val="22"/>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060F114C"/>
    <w:multiLevelType w:val="hybridMultilevel"/>
    <w:tmpl w:val="3EA22B3E"/>
    <w:lvl w:ilvl="0" w:tplc="2F6CAC16">
      <w:start w:val="1"/>
      <w:numFmt w:val="decimal"/>
      <w:lvlText w:val="%1)"/>
      <w:lvlJc w:val="left"/>
      <w:pPr>
        <w:ind w:left="720" w:hanging="360"/>
      </w:pPr>
      <w:rPr>
        <w:rFonts w:ascii="Encode Sans Compressed" w:eastAsia="Times New Roman" w:hAnsi="Encode Sans Compressed"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06150462"/>
    <w:multiLevelType w:val="hybridMultilevel"/>
    <w:tmpl w:val="B4D01AC0"/>
    <w:lvl w:ilvl="0" w:tplc="AF3294D8">
      <w:start w:val="1"/>
      <w:numFmt w:val="decimal"/>
      <w:lvlText w:val="%1."/>
      <w:lvlJc w:val="left"/>
      <w:pPr>
        <w:ind w:left="720" w:hanging="360"/>
      </w:pPr>
      <w:rPr>
        <w:rFonts w:ascii="Encode Sans Compressed" w:hAnsi="Encode Sans Compressed"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21794A"/>
    <w:multiLevelType w:val="hybridMultilevel"/>
    <w:tmpl w:val="A30A223C"/>
    <w:lvl w:ilvl="0" w:tplc="0415000F">
      <w:start w:val="1"/>
      <w:numFmt w:val="decimal"/>
      <w:lvlText w:val="%1."/>
      <w:lvlJc w:val="left"/>
      <w:pPr>
        <w:ind w:left="360" w:hanging="360"/>
      </w:pPr>
      <w:rPr>
        <w:b w:val="0"/>
      </w:rPr>
    </w:lvl>
    <w:lvl w:ilvl="1" w:tplc="CEC64128">
      <w:start w:val="1"/>
      <w:numFmt w:val="decimal"/>
      <w:lvlText w:val="%2)"/>
      <w:lvlJc w:val="left"/>
      <w:pPr>
        <w:ind w:left="786" w:hanging="360"/>
      </w:pPr>
      <w:rPr>
        <w:rFonts w:ascii="Encode Sans Compressed" w:eastAsia="Times New Roman" w:hAnsi="Encode Sans Compressed" w:cs="Times New Roman" w:hint="default"/>
      </w:rPr>
    </w:lvl>
    <w:lvl w:ilvl="2" w:tplc="F134EB86">
      <w:start w:val="1"/>
      <w:numFmt w:val="lowerRoman"/>
      <w:lvlText w:val="(%3)"/>
      <w:lvlJc w:val="left"/>
      <w:pPr>
        <w:ind w:left="1571" w:hanging="720"/>
      </w:pPr>
    </w:lvl>
    <w:lvl w:ilvl="3" w:tplc="91F27120">
      <w:start w:val="4"/>
      <w:numFmt w:val="upperLetter"/>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0AEA6FA7"/>
    <w:multiLevelType w:val="hybridMultilevel"/>
    <w:tmpl w:val="A73ACCE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B7E0F4B"/>
    <w:multiLevelType w:val="hybridMultilevel"/>
    <w:tmpl w:val="54768996"/>
    <w:lvl w:ilvl="0" w:tplc="9EA6D0FE">
      <w:start w:val="1"/>
      <w:numFmt w:val="decimal"/>
      <w:lvlText w:val="%1)"/>
      <w:lvlJc w:val="left"/>
      <w:pPr>
        <w:ind w:left="657" w:hanging="360"/>
      </w:pPr>
      <w:rPr>
        <w:rFonts w:hint="default"/>
      </w:rPr>
    </w:lvl>
    <w:lvl w:ilvl="1" w:tplc="04150019">
      <w:start w:val="1"/>
      <w:numFmt w:val="lowerLetter"/>
      <w:lvlText w:val="%2."/>
      <w:lvlJc w:val="left"/>
      <w:pPr>
        <w:ind w:left="1377" w:hanging="360"/>
      </w:pPr>
    </w:lvl>
    <w:lvl w:ilvl="2" w:tplc="0415001B">
      <w:start w:val="1"/>
      <w:numFmt w:val="lowerRoman"/>
      <w:lvlText w:val="%3."/>
      <w:lvlJc w:val="right"/>
      <w:pPr>
        <w:ind w:left="2097" w:hanging="180"/>
      </w:pPr>
    </w:lvl>
    <w:lvl w:ilvl="3" w:tplc="0415000F">
      <w:start w:val="1"/>
      <w:numFmt w:val="decimal"/>
      <w:lvlText w:val="%4."/>
      <w:lvlJc w:val="left"/>
      <w:pPr>
        <w:ind w:left="2817" w:hanging="360"/>
      </w:pPr>
    </w:lvl>
    <w:lvl w:ilvl="4" w:tplc="04150019">
      <w:start w:val="1"/>
      <w:numFmt w:val="lowerLetter"/>
      <w:lvlText w:val="%5."/>
      <w:lvlJc w:val="left"/>
      <w:pPr>
        <w:ind w:left="3537" w:hanging="360"/>
      </w:pPr>
    </w:lvl>
    <w:lvl w:ilvl="5" w:tplc="0415001B">
      <w:start w:val="1"/>
      <w:numFmt w:val="lowerRoman"/>
      <w:lvlText w:val="%6."/>
      <w:lvlJc w:val="right"/>
      <w:pPr>
        <w:ind w:left="4257" w:hanging="180"/>
      </w:pPr>
    </w:lvl>
    <w:lvl w:ilvl="6" w:tplc="0415000F">
      <w:start w:val="1"/>
      <w:numFmt w:val="decimal"/>
      <w:lvlText w:val="%7."/>
      <w:lvlJc w:val="left"/>
      <w:pPr>
        <w:ind w:left="4977" w:hanging="360"/>
      </w:pPr>
    </w:lvl>
    <w:lvl w:ilvl="7" w:tplc="04150019">
      <w:start w:val="1"/>
      <w:numFmt w:val="lowerLetter"/>
      <w:lvlText w:val="%8."/>
      <w:lvlJc w:val="left"/>
      <w:pPr>
        <w:ind w:left="5697" w:hanging="360"/>
      </w:pPr>
    </w:lvl>
    <w:lvl w:ilvl="8" w:tplc="0415001B">
      <w:start w:val="1"/>
      <w:numFmt w:val="lowerRoman"/>
      <w:lvlText w:val="%9."/>
      <w:lvlJc w:val="right"/>
      <w:pPr>
        <w:ind w:left="6417" w:hanging="180"/>
      </w:pPr>
    </w:lvl>
  </w:abstractNum>
  <w:abstractNum w:abstractNumId="22" w15:restartNumberingAfterBreak="0">
    <w:nsid w:val="0BB41C85"/>
    <w:multiLevelType w:val="hybridMultilevel"/>
    <w:tmpl w:val="D3F8645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BD808D2"/>
    <w:multiLevelType w:val="hybridMultilevel"/>
    <w:tmpl w:val="9E0A7F24"/>
    <w:lvl w:ilvl="0" w:tplc="D2081ABA">
      <w:start w:val="1"/>
      <w:numFmt w:val="decimal"/>
      <w:lvlText w:val="%1."/>
      <w:lvlJc w:val="left"/>
      <w:pPr>
        <w:ind w:left="360" w:hanging="360"/>
      </w:pPr>
      <w:rPr>
        <w:rFonts w:hint="default"/>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0C9F541C"/>
    <w:multiLevelType w:val="hybridMultilevel"/>
    <w:tmpl w:val="EFA64EDA"/>
    <w:lvl w:ilvl="0" w:tplc="2A3226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0F044495"/>
    <w:multiLevelType w:val="hybridMultilevel"/>
    <w:tmpl w:val="10EA41AC"/>
    <w:lvl w:ilvl="0" w:tplc="B5BC9704">
      <w:start w:val="1"/>
      <w:numFmt w:val="decimal"/>
      <w:lvlText w:val="%1."/>
      <w:lvlJc w:val="left"/>
      <w:pPr>
        <w:ind w:left="720"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0F641A3B"/>
    <w:multiLevelType w:val="hybridMultilevel"/>
    <w:tmpl w:val="FF6C9BE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456C23"/>
    <w:multiLevelType w:val="hybridMultilevel"/>
    <w:tmpl w:val="94C4CC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3C64D0A"/>
    <w:multiLevelType w:val="hybridMultilevel"/>
    <w:tmpl w:val="528297A0"/>
    <w:lvl w:ilvl="0" w:tplc="74E4CA40">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15017DDB"/>
    <w:multiLevelType w:val="hybridMultilevel"/>
    <w:tmpl w:val="15384D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15146603"/>
    <w:multiLevelType w:val="hybridMultilevel"/>
    <w:tmpl w:val="A6DE3B8A"/>
    <w:lvl w:ilvl="0" w:tplc="FD4CEE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5B797E"/>
    <w:multiLevelType w:val="hybridMultilevel"/>
    <w:tmpl w:val="9FCC00DA"/>
    <w:lvl w:ilvl="0" w:tplc="0415000F">
      <w:start w:val="1"/>
      <w:numFmt w:val="decimal"/>
      <w:lvlText w:val="%1."/>
      <w:lvlJc w:val="left"/>
      <w:pPr>
        <w:ind w:left="872" w:hanging="360"/>
      </w:pPr>
    </w:lvl>
    <w:lvl w:ilvl="1" w:tplc="04150019">
      <w:start w:val="1"/>
      <w:numFmt w:val="decimal"/>
      <w:lvlText w:val="%2."/>
      <w:lvlJc w:val="left"/>
      <w:pPr>
        <w:tabs>
          <w:tab w:val="num" w:pos="1592"/>
        </w:tabs>
        <w:ind w:left="1592" w:hanging="360"/>
      </w:pPr>
    </w:lvl>
    <w:lvl w:ilvl="2" w:tplc="0415001B">
      <w:start w:val="1"/>
      <w:numFmt w:val="decimal"/>
      <w:lvlText w:val="%3."/>
      <w:lvlJc w:val="left"/>
      <w:pPr>
        <w:tabs>
          <w:tab w:val="num" w:pos="2312"/>
        </w:tabs>
        <w:ind w:left="2312" w:hanging="360"/>
      </w:pPr>
    </w:lvl>
    <w:lvl w:ilvl="3" w:tplc="0415000F">
      <w:start w:val="1"/>
      <w:numFmt w:val="decimal"/>
      <w:lvlText w:val="%4."/>
      <w:lvlJc w:val="left"/>
      <w:pPr>
        <w:tabs>
          <w:tab w:val="num" w:pos="3032"/>
        </w:tabs>
        <w:ind w:left="3032" w:hanging="360"/>
      </w:pPr>
    </w:lvl>
    <w:lvl w:ilvl="4" w:tplc="04150019">
      <w:start w:val="1"/>
      <w:numFmt w:val="decimal"/>
      <w:lvlText w:val="%5."/>
      <w:lvlJc w:val="left"/>
      <w:pPr>
        <w:tabs>
          <w:tab w:val="num" w:pos="3752"/>
        </w:tabs>
        <w:ind w:left="3752" w:hanging="360"/>
      </w:pPr>
    </w:lvl>
    <w:lvl w:ilvl="5" w:tplc="0415001B">
      <w:start w:val="1"/>
      <w:numFmt w:val="decimal"/>
      <w:lvlText w:val="%6."/>
      <w:lvlJc w:val="left"/>
      <w:pPr>
        <w:tabs>
          <w:tab w:val="num" w:pos="4472"/>
        </w:tabs>
        <w:ind w:left="4472" w:hanging="360"/>
      </w:pPr>
    </w:lvl>
    <w:lvl w:ilvl="6" w:tplc="0415000F">
      <w:start w:val="1"/>
      <w:numFmt w:val="decimal"/>
      <w:lvlText w:val="%7."/>
      <w:lvlJc w:val="left"/>
      <w:pPr>
        <w:tabs>
          <w:tab w:val="num" w:pos="5192"/>
        </w:tabs>
        <w:ind w:left="5192" w:hanging="360"/>
      </w:pPr>
    </w:lvl>
    <w:lvl w:ilvl="7" w:tplc="04150019">
      <w:start w:val="1"/>
      <w:numFmt w:val="decimal"/>
      <w:lvlText w:val="%8."/>
      <w:lvlJc w:val="left"/>
      <w:pPr>
        <w:tabs>
          <w:tab w:val="num" w:pos="5912"/>
        </w:tabs>
        <w:ind w:left="5912" w:hanging="360"/>
      </w:pPr>
    </w:lvl>
    <w:lvl w:ilvl="8" w:tplc="0415001B">
      <w:start w:val="1"/>
      <w:numFmt w:val="decimal"/>
      <w:lvlText w:val="%9."/>
      <w:lvlJc w:val="left"/>
      <w:pPr>
        <w:tabs>
          <w:tab w:val="num" w:pos="6632"/>
        </w:tabs>
        <w:ind w:left="6632" w:hanging="360"/>
      </w:pPr>
    </w:lvl>
  </w:abstractNum>
  <w:abstractNum w:abstractNumId="32" w15:restartNumberingAfterBreak="0">
    <w:nsid w:val="184F53DB"/>
    <w:multiLevelType w:val="singleLevel"/>
    <w:tmpl w:val="F782DBF6"/>
    <w:lvl w:ilvl="0">
      <w:start w:val="1"/>
      <w:numFmt w:val="decimal"/>
      <w:lvlText w:val="%1)"/>
      <w:lvlJc w:val="left"/>
      <w:pPr>
        <w:tabs>
          <w:tab w:val="num" w:pos="432"/>
        </w:tabs>
        <w:ind w:left="432" w:hanging="432"/>
      </w:pPr>
      <w:rPr>
        <w:rFonts w:ascii="Encode Sans Compressed" w:eastAsia="Times New Roman" w:hAnsi="Encode Sans Compressed" w:cs="Times New Roman" w:hint="default"/>
      </w:rPr>
    </w:lvl>
  </w:abstractNum>
  <w:abstractNum w:abstractNumId="33" w15:restartNumberingAfterBreak="0">
    <w:nsid w:val="1B30480E"/>
    <w:multiLevelType w:val="hybridMultilevel"/>
    <w:tmpl w:val="D4A41E72"/>
    <w:lvl w:ilvl="0" w:tplc="67BABE54">
      <w:start w:val="1"/>
      <w:numFmt w:val="decimal"/>
      <w:lvlText w:val="%1)"/>
      <w:lvlJc w:val="left"/>
      <w:pPr>
        <w:ind w:left="1080" w:hanging="360"/>
      </w:pPr>
      <w:rPr>
        <w:rFonts w:ascii="Encode Sans Compressed" w:eastAsia="Times New Roman" w:hAnsi="Encode Sans Compressed"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DB902BC"/>
    <w:multiLevelType w:val="hybridMultilevel"/>
    <w:tmpl w:val="2CD8A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F169DA"/>
    <w:multiLevelType w:val="hybridMultilevel"/>
    <w:tmpl w:val="569C0C9C"/>
    <w:lvl w:ilvl="0" w:tplc="C3ECB546">
      <w:start w:val="1"/>
      <w:numFmt w:val="decimal"/>
      <w:lvlText w:val="%1)"/>
      <w:lvlJc w:val="left"/>
      <w:pPr>
        <w:ind w:left="720" w:hanging="360"/>
      </w:pPr>
      <w:rPr>
        <w:rFonts w:ascii="Encode Sans Compressed" w:hAnsi="Encode Sans Compressed" w:hint="default"/>
        <w:b w:val="0"/>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265D69F9"/>
    <w:multiLevelType w:val="hybridMultilevel"/>
    <w:tmpl w:val="7BA4D9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4942BF"/>
    <w:multiLevelType w:val="hybridMultilevel"/>
    <w:tmpl w:val="D12AB5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C707DE"/>
    <w:multiLevelType w:val="hybridMultilevel"/>
    <w:tmpl w:val="5178F0BE"/>
    <w:lvl w:ilvl="0" w:tplc="74E4CA40">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2DFC4E0C"/>
    <w:multiLevelType w:val="hybridMultilevel"/>
    <w:tmpl w:val="5810F0D2"/>
    <w:lvl w:ilvl="0" w:tplc="ED0466E8">
      <w:start w:val="2"/>
      <w:numFmt w:val="decimal"/>
      <w:lvlText w:val="%1."/>
      <w:lvlJc w:val="left"/>
      <w:pPr>
        <w:ind w:left="360" w:hanging="360"/>
      </w:pPr>
      <w:rPr>
        <w:rFonts w:ascii="Encode Sans Compressed" w:hAnsi="Encode Sans Compressed" w:hint="default"/>
        <w:color w:val="auto"/>
        <w:sz w:val="22"/>
      </w:rPr>
    </w:lvl>
    <w:lvl w:ilvl="1" w:tplc="6846E312">
      <w:start w:val="1"/>
      <w:numFmt w:val="decimal"/>
      <w:lvlText w:val="%2)"/>
      <w:lvlJc w:val="left"/>
      <w:pPr>
        <w:ind w:left="1014" w:hanging="360"/>
      </w:pPr>
      <w:rPr>
        <w:rFonts w:hint="default"/>
      </w:r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0" w15:restartNumberingAfterBreak="0">
    <w:nsid w:val="33092BBD"/>
    <w:multiLevelType w:val="hybridMultilevel"/>
    <w:tmpl w:val="4B08E436"/>
    <w:lvl w:ilvl="0" w:tplc="D660E34A">
      <w:start w:val="1"/>
      <w:numFmt w:val="decimal"/>
      <w:lvlText w:val="%1."/>
      <w:lvlJc w:val="right"/>
      <w:pPr>
        <w:ind w:left="720" w:hanging="360"/>
      </w:pPr>
      <w:rPr>
        <w:rFonts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951A26"/>
    <w:multiLevelType w:val="hybridMultilevel"/>
    <w:tmpl w:val="D9D66F5A"/>
    <w:lvl w:ilvl="0" w:tplc="AF3294D8">
      <w:start w:val="1"/>
      <w:numFmt w:val="decimal"/>
      <w:lvlText w:val="%1."/>
      <w:lvlJc w:val="left"/>
      <w:pPr>
        <w:ind w:left="360" w:hanging="360"/>
      </w:pPr>
      <w:rPr>
        <w:rFonts w:ascii="Encode Sans Compressed" w:hAnsi="Encode Sans Compressed"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556566E"/>
    <w:multiLevelType w:val="hybridMultilevel"/>
    <w:tmpl w:val="E6B0AF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FC21A1"/>
    <w:multiLevelType w:val="hybridMultilevel"/>
    <w:tmpl w:val="07162DF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3F183B50"/>
    <w:multiLevelType w:val="hybridMultilevel"/>
    <w:tmpl w:val="66BA832E"/>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40C45820"/>
    <w:multiLevelType w:val="multilevel"/>
    <w:tmpl w:val="65829F8E"/>
    <w:lvl w:ilvl="0">
      <w:start w:val="1"/>
      <w:numFmt w:val="decimal"/>
      <w:lvlText w:val="%1."/>
      <w:lvlJc w:val="left"/>
      <w:pPr>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6630D51"/>
    <w:multiLevelType w:val="hybridMultilevel"/>
    <w:tmpl w:val="A0F8EA38"/>
    <w:lvl w:ilvl="0" w:tplc="896EA33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ED7FC3"/>
    <w:multiLevelType w:val="hybridMultilevel"/>
    <w:tmpl w:val="F3E43A30"/>
    <w:lvl w:ilvl="0" w:tplc="AFBE9E14">
      <w:start w:val="1"/>
      <w:numFmt w:val="decimal"/>
      <w:lvlText w:val="%1)"/>
      <w:lvlJc w:val="left"/>
      <w:pPr>
        <w:tabs>
          <w:tab w:val="num" w:pos="786"/>
        </w:tabs>
        <w:ind w:left="786" w:hanging="360"/>
      </w:pPr>
    </w:lvl>
    <w:lvl w:ilvl="1" w:tplc="04150019">
      <w:start w:val="1"/>
      <w:numFmt w:val="decimal"/>
      <w:lvlText w:val="%2."/>
      <w:lvlJc w:val="left"/>
      <w:pPr>
        <w:tabs>
          <w:tab w:val="num" w:pos="1146"/>
        </w:tabs>
        <w:ind w:left="1146" w:hanging="360"/>
      </w:pPr>
    </w:lvl>
    <w:lvl w:ilvl="2" w:tplc="0415001B">
      <w:start w:val="1"/>
      <w:numFmt w:val="decimal"/>
      <w:lvlText w:val="%3."/>
      <w:lvlJc w:val="left"/>
      <w:pPr>
        <w:tabs>
          <w:tab w:val="num" w:pos="1866"/>
        </w:tabs>
        <w:ind w:left="1866" w:hanging="360"/>
      </w:pPr>
    </w:lvl>
    <w:lvl w:ilvl="3" w:tplc="0415000F">
      <w:start w:val="1"/>
      <w:numFmt w:val="decimal"/>
      <w:lvlText w:val="%4."/>
      <w:lvlJc w:val="left"/>
      <w:pPr>
        <w:tabs>
          <w:tab w:val="num" w:pos="2586"/>
        </w:tabs>
        <w:ind w:left="2586" w:hanging="360"/>
      </w:pPr>
    </w:lvl>
    <w:lvl w:ilvl="4" w:tplc="04150019">
      <w:start w:val="1"/>
      <w:numFmt w:val="decimal"/>
      <w:lvlText w:val="%5."/>
      <w:lvlJc w:val="left"/>
      <w:pPr>
        <w:tabs>
          <w:tab w:val="num" w:pos="3306"/>
        </w:tabs>
        <w:ind w:left="3306" w:hanging="360"/>
      </w:pPr>
    </w:lvl>
    <w:lvl w:ilvl="5" w:tplc="0415001B">
      <w:start w:val="1"/>
      <w:numFmt w:val="decimal"/>
      <w:lvlText w:val="%6."/>
      <w:lvlJc w:val="left"/>
      <w:pPr>
        <w:tabs>
          <w:tab w:val="num" w:pos="4026"/>
        </w:tabs>
        <w:ind w:left="4026" w:hanging="360"/>
      </w:pPr>
    </w:lvl>
    <w:lvl w:ilvl="6" w:tplc="0415000F">
      <w:start w:val="1"/>
      <w:numFmt w:val="decimal"/>
      <w:lvlText w:val="%7."/>
      <w:lvlJc w:val="left"/>
      <w:pPr>
        <w:tabs>
          <w:tab w:val="num" w:pos="4746"/>
        </w:tabs>
        <w:ind w:left="4746" w:hanging="360"/>
      </w:pPr>
    </w:lvl>
    <w:lvl w:ilvl="7" w:tplc="04150019">
      <w:start w:val="1"/>
      <w:numFmt w:val="decimal"/>
      <w:lvlText w:val="%8."/>
      <w:lvlJc w:val="left"/>
      <w:pPr>
        <w:tabs>
          <w:tab w:val="num" w:pos="5466"/>
        </w:tabs>
        <w:ind w:left="5466" w:hanging="360"/>
      </w:pPr>
    </w:lvl>
    <w:lvl w:ilvl="8" w:tplc="0415001B">
      <w:start w:val="1"/>
      <w:numFmt w:val="decimal"/>
      <w:lvlText w:val="%9."/>
      <w:lvlJc w:val="left"/>
      <w:pPr>
        <w:tabs>
          <w:tab w:val="num" w:pos="6186"/>
        </w:tabs>
        <w:ind w:left="6186" w:hanging="360"/>
      </w:pPr>
    </w:lvl>
  </w:abstractNum>
  <w:abstractNum w:abstractNumId="48" w15:restartNumberingAfterBreak="0">
    <w:nsid w:val="4DC4120E"/>
    <w:multiLevelType w:val="hybridMultilevel"/>
    <w:tmpl w:val="C36ED8C4"/>
    <w:lvl w:ilvl="0" w:tplc="C3ECB546">
      <w:start w:val="1"/>
      <w:numFmt w:val="decimal"/>
      <w:lvlText w:val="%1)"/>
      <w:lvlJc w:val="left"/>
      <w:pPr>
        <w:ind w:left="786" w:hanging="360"/>
      </w:pPr>
      <w:rPr>
        <w:rFonts w:ascii="Encode Sans Compressed" w:hAnsi="Encode Sans Compressed" w:hint="default"/>
        <w:b w:val="0"/>
        <w:sz w:val="22"/>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4F372C11"/>
    <w:multiLevelType w:val="hybridMultilevel"/>
    <w:tmpl w:val="6FCC450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0" w15:restartNumberingAfterBreak="0">
    <w:nsid w:val="4F9419EB"/>
    <w:multiLevelType w:val="hybridMultilevel"/>
    <w:tmpl w:val="D646F826"/>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53BD4BE6"/>
    <w:multiLevelType w:val="multilevel"/>
    <w:tmpl w:val="162A9F32"/>
    <w:lvl w:ilvl="0">
      <w:start w:val="1"/>
      <w:numFmt w:val="lowerLetter"/>
      <w:lvlText w:val="%1)"/>
      <w:lvlJc w:val="left"/>
      <w:pPr>
        <w:tabs>
          <w:tab w:val="num" w:pos="471"/>
        </w:tabs>
        <w:ind w:left="1115" w:hanging="360"/>
      </w:pPr>
      <w:rPr>
        <w:i w:val="0"/>
      </w:rPr>
    </w:lvl>
    <w:lvl w:ilvl="1">
      <w:start w:val="1"/>
      <w:numFmt w:val="lowerLetter"/>
      <w:lvlText w:val="%2."/>
      <w:lvlJc w:val="left"/>
      <w:pPr>
        <w:tabs>
          <w:tab w:val="num" w:pos="471"/>
        </w:tabs>
        <w:ind w:left="1911" w:hanging="360"/>
      </w:pPr>
    </w:lvl>
    <w:lvl w:ilvl="2">
      <w:start w:val="1"/>
      <w:numFmt w:val="lowerRoman"/>
      <w:lvlText w:val="%3."/>
      <w:lvlJc w:val="right"/>
      <w:pPr>
        <w:tabs>
          <w:tab w:val="num" w:pos="471"/>
        </w:tabs>
        <w:ind w:left="2631" w:hanging="180"/>
      </w:pPr>
    </w:lvl>
    <w:lvl w:ilvl="3">
      <w:start w:val="1"/>
      <w:numFmt w:val="decimal"/>
      <w:lvlText w:val="%4."/>
      <w:lvlJc w:val="left"/>
      <w:pPr>
        <w:tabs>
          <w:tab w:val="num" w:pos="471"/>
        </w:tabs>
        <w:ind w:left="3351" w:hanging="360"/>
      </w:pPr>
    </w:lvl>
    <w:lvl w:ilvl="4">
      <w:start w:val="1"/>
      <w:numFmt w:val="lowerLetter"/>
      <w:lvlText w:val="%5."/>
      <w:lvlJc w:val="left"/>
      <w:pPr>
        <w:tabs>
          <w:tab w:val="num" w:pos="471"/>
        </w:tabs>
        <w:ind w:left="4071" w:hanging="360"/>
      </w:pPr>
    </w:lvl>
    <w:lvl w:ilvl="5">
      <w:start w:val="1"/>
      <w:numFmt w:val="lowerRoman"/>
      <w:lvlText w:val="%6."/>
      <w:lvlJc w:val="right"/>
      <w:pPr>
        <w:tabs>
          <w:tab w:val="num" w:pos="471"/>
        </w:tabs>
        <w:ind w:left="4791" w:hanging="180"/>
      </w:pPr>
    </w:lvl>
    <w:lvl w:ilvl="6">
      <w:start w:val="1"/>
      <w:numFmt w:val="decimal"/>
      <w:lvlText w:val="%7."/>
      <w:lvlJc w:val="left"/>
      <w:pPr>
        <w:tabs>
          <w:tab w:val="num" w:pos="471"/>
        </w:tabs>
        <w:ind w:left="5511" w:hanging="360"/>
      </w:pPr>
    </w:lvl>
    <w:lvl w:ilvl="7">
      <w:start w:val="1"/>
      <w:numFmt w:val="lowerLetter"/>
      <w:lvlText w:val="%8."/>
      <w:lvlJc w:val="left"/>
      <w:pPr>
        <w:tabs>
          <w:tab w:val="num" w:pos="471"/>
        </w:tabs>
        <w:ind w:left="6231" w:hanging="360"/>
      </w:pPr>
    </w:lvl>
    <w:lvl w:ilvl="8">
      <w:start w:val="1"/>
      <w:numFmt w:val="lowerRoman"/>
      <w:lvlText w:val="%9."/>
      <w:lvlJc w:val="right"/>
      <w:pPr>
        <w:tabs>
          <w:tab w:val="num" w:pos="471"/>
        </w:tabs>
        <w:ind w:left="6951" w:hanging="180"/>
      </w:pPr>
    </w:lvl>
  </w:abstractNum>
  <w:abstractNum w:abstractNumId="52" w15:restartNumberingAfterBreak="0">
    <w:nsid w:val="55F31385"/>
    <w:multiLevelType w:val="hybridMultilevel"/>
    <w:tmpl w:val="DF822BFC"/>
    <w:lvl w:ilvl="0" w:tplc="2C16C3E0">
      <w:start w:val="1"/>
      <w:numFmt w:val="decimal"/>
      <w:lvlText w:val="%1."/>
      <w:lvlJc w:val="left"/>
      <w:pPr>
        <w:ind w:left="360" w:hanging="360"/>
      </w:pPr>
      <w:rPr>
        <w:rFonts w:ascii="Encode Sans Compressed" w:hAnsi="Encode Sans Compressed" w:hint="default"/>
        <w:b w:val="0"/>
        <w:i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E104FCA"/>
    <w:multiLevelType w:val="hybridMultilevel"/>
    <w:tmpl w:val="66683E0A"/>
    <w:lvl w:ilvl="0" w:tplc="FC96C86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3F7086"/>
    <w:multiLevelType w:val="hybridMultilevel"/>
    <w:tmpl w:val="E4701C4C"/>
    <w:lvl w:ilvl="0" w:tplc="A5D6A9D6">
      <w:start w:val="1"/>
      <w:numFmt w:val="lowerLetter"/>
      <w:lvlText w:val="%1."/>
      <w:lvlJc w:val="left"/>
      <w:pPr>
        <w:tabs>
          <w:tab w:val="num" w:pos="786"/>
        </w:tabs>
        <w:ind w:left="786" w:hanging="360"/>
      </w:pPr>
    </w:lvl>
    <w:lvl w:ilvl="1" w:tplc="50AAE60C">
      <w:start w:val="1"/>
      <w:numFmt w:val="lowerLetter"/>
      <w:lvlText w:val="%2)"/>
      <w:lvlJc w:val="left"/>
      <w:pPr>
        <w:tabs>
          <w:tab w:val="num" w:pos="1800"/>
        </w:tabs>
        <w:ind w:left="1800" w:hanging="360"/>
      </w:pPr>
      <w:rPr>
        <w:rFonts w:ascii="Times New Roman" w:eastAsia="Times New Roman" w:hAnsi="Times New Roman" w:cs="Times New Roman"/>
      </w:rPr>
    </w:lvl>
    <w:lvl w:ilvl="2" w:tplc="E17A9F6A">
      <w:start w:val="1"/>
      <w:numFmt w:val="lowerRoman"/>
      <w:lvlText w:val="(%3)"/>
      <w:lvlJc w:val="left"/>
      <w:pPr>
        <w:tabs>
          <w:tab w:val="num" w:pos="3060"/>
        </w:tabs>
        <w:ind w:left="3060" w:hanging="720"/>
      </w:pPr>
    </w:lvl>
    <w:lvl w:ilvl="3" w:tplc="CF6CEF02">
      <w:start w:val="10"/>
      <w:numFmt w:val="lowerLetter"/>
      <w:lvlText w:val="(%4)"/>
      <w:lvlJc w:val="left"/>
      <w:pPr>
        <w:tabs>
          <w:tab w:val="num" w:pos="3240"/>
        </w:tabs>
        <w:ind w:left="3240" w:hanging="360"/>
      </w:pPr>
    </w:lvl>
    <w:lvl w:ilvl="4" w:tplc="F144665E">
      <w:start w:val="1"/>
      <w:numFmt w:val="decimal"/>
      <w:lvlText w:val="%5)"/>
      <w:lvlJc w:val="left"/>
      <w:pPr>
        <w:tabs>
          <w:tab w:val="num" w:pos="786"/>
        </w:tabs>
        <w:ind w:left="786" w:hanging="360"/>
      </w:pPr>
      <w:rPr>
        <w:i w:val="0"/>
        <w:strike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5F382D76"/>
    <w:multiLevelType w:val="hybridMultilevel"/>
    <w:tmpl w:val="62E6769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5FD37253"/>
    <w:multiLevelType w:val="hybridMultilevel"/>
    <w:tmpl w:val="40A0CB2C"/>
    <w:lvl w:ilvl="0" w:tplc="0415000F">
      <w:start w:val="1"/>
      <w:numFmt w:val="decimal"/>
      <w:lvlText w:val="%1."/>
      <w:lvlJc w:val="left"/>
      <w:pPr>
        <w:ind w:left="502"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57" w15:restartNumberingAfterBreak="0">
    <w:nsid w:val="63DD5305"/>
    <w:multiLevelType w:val="hybridMultilevel"/>
    <w:tmpl w:val="69F44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3E062CB"/>
    <w:multiLevelType w:val="multilevel"/>
    <w:tmpl w:val="E708BE5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71431E6"/>
    <w:multiLevelType w:val="hybridMultilevel"/>
    <w:tmpl w:val="1D7A474E"/>
    <w:lvl w:ilvl="0" w:tplc="04150017">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CB659E8"/>
    <w:multiLevelType w:val="multilevel"/>
    <w:tmpl w:val="C5FCD85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DB21193"/>
    <w:multiLevelType w:val="hybridMultilevel"/>
    <w:tmpl w:val="DDCC55E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E4E6935"/>
    <w:multiLevelType w:val="hybridMultilevel"/>
    <w:tmpl w:val="154A019C"/>
    <w:lvl w:ilvl="0" w:tplc="261C555C">
      <w:start w:val="1"/>
      <w:numFmt w:val="decimal"/>
      <w:lvlText w:val="%1."/>
      <w:lvlJc w:val="left"/>
      <w:pPr>
        <w:ind w:left="360" w:hanging="360"/>
      </w:pPr>
      <w:rPr>
        <w:i w:val="0"/>
        <w:strike w:val="0"/>
        <w:dstrike w:val="0"/>
        <w:color w:val="auto"/>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6F3A48DB"/>
    <w:multiLevelType w:val="hybridMultilevel"/>
    <w:tmpl w:val="BA303E42"/>
    <w:lvl w:ilvl="0" w:tplc="59ACA02E">
      <w:start w:val="1"/>
      <w:numFmt w:val="decimal"/>
      <w:lvlText w:val="%1)"/>
      <w:lvlJc w:val="left"/>
      <w:pPr>
        <w:ind w:left="786" w:hanging="360"/>
      </w:pPr>
      <w:rPr>
        <w:rFonts w:ascii="Encode Sans Compressed" w:eastAsia="Times New Roman" w:hAnsi="Encode Sans Compressed" w:cs="Times New Roman" w:hint="default"/>
      </w:rPr>
    </w:lvl>
    <w:lvl w:ilvl="1" w:tplc="BC687C04">
      <w:start w:val="2"/>
      <w:numFmt w:val="decimal"/>
      <w:lvlText w:val="%2."/>
      <w:lvlJc w:val="left"/>
      <w:pPr>
        <w:tabs>
          <w:tab w:val="num" w:pos="1506"/>
        </w:tabs>
        <w:ind w:left="150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70B471DA"/>
    <w:multiLevelType w:val="hybridMultilevel"/>
    <w:tmpl w:val="4F2E070C"/>
    <w:lvl w:ilvl="0" w:tplc="0415000F">
      <w:start w:val="1"/>
      <w:numFmt w:val="decimal"/>
      <w:lvlText w:val="%1."/>
      <w:lvlJc w:val="left"/>
      <w:pPr>
        <w:ind w:left="360" w:hanging="360"/>
      </w:pPr>
      <w:rPr>
        <w:b w:val="0"/>
      </w:rPr>
    </w:lvl>
    <w:lvl w:ilvl="1" w:tplc="04150017">
      <w:start w:val="1"/>
      <w:numFmt w:val="lowerLetter"/>
      <w:lvlText w:val="%2)"/>
      <w:lvlJc w:val="left"/>
      <w:pPr>
        <w:ind w:left="786" w:hanging="360"/>
      </w:pPr>
    </w:lvl>
    <w:lvl w:ilvl="2" w:tplc="F134EB86">
      <w:start w:val="1"/>
      <w:numFmt w:val="lowerRoman"/>
      <w:lvlText w:val="(%3)"/>
      <w:lvlJc w:val="left"/>
      <w:pPr>
        <w:ind w:left="1571" w:hanging="720"/>
      </w:pPr>
    </w:lvl>
    <w:lvl w:ilvl="3" w:tplc="91F27120">
      <w:start w:val="4"/>
      <w:numFmt w:val="upperLetter"/>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7AA140A3"/>
    <w:multiLevelType w:val="hybridMultilevel"/>
    <w:tmpl w:val="C03C368C"/>
    <w:lvl w:ilvl="0" w:tplc="027477B6">
      <w:start w:val="1"/>
      <w:numFmt w:val="decimal"/>
      <w:lvlText w:val="%1)"/>
      <w:lvlJc w:val="right"/>
      <w:pPr>
        <w:ind w:left="927" w:hanging="360"/>
      </w:pPr>
      <w:rPr>
        <w:rFonts w:hint="default"/>
        <w:color w:val="000000"/>
        <w:sz w:val="22"/>
        <w:szCs w:val="22"/>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7AEB5D9B"/>
    <w:multiLevelType w:val="hybridMultilevel"/>
    <w:tmpl w:val="31A4BD18"/>
    <w:lvl w:ilvl="0" w:tplc="0415000F">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DB30B20"/>
    <w:multiLevelType w:val="hybridMultilevel"/>
    <w:tmpl w:val="2D5461D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60"/>
  </w:num>
  <w:num w:numId="18">
    <w:abstractNumId w:val="51"/>
  </w:num>
  <w:num w:numId="19">
    <w:abstractNumId w:val="37"/>
  </w:num>
  <w:num w:numId="20">
    <w:abstractNumId w:val="29"/>
  </w:num>
  <w:num w:numId="21">
    <w:abstractNumId w:val="27"/>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4"/>
  </w:num>
  <w:num w:numId="25">
    <w:abstractNumId w:val="23"/>
  </w:num>
  <w:num w:numId="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num>
  <w:num w:numId="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num>
  <w:num w:numId="4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42"/>
  </w:num>
  <w:num w:numId="46">
    <w:abstractNumId w:val="49"/>
  </w:num>
  <w:num w:numId="47">
    <w:abstractNumId w:val="66"/>
  </w:num>
  <w:num w:numId="48">
    <w:abstractNumId w:val="52"/>
  </w:num>
  <w:num w:numId="49">
    <w:abstractNumId w:val="50"/>
  </w:num>
  <w:num w:numId="50">
    <w:abstractNumId w:val="40"/>
  </w:num>
  <w:num w:numId="51">
    <w:abstractNumId w:val="65"/>
  </w:num>
  <w:num w:numId="52">
    <w:abstractNumId w:val="30"/>
  </w:num>
  <w:num w:numId="53">
    <w:abstractNumId w:val="56"/>
  </w:num>
  <w:num w:numId="54">
    <w:abstractNumId w:val="21"/>
  </w:num>
  <w:num w:numId="55">
    <w:abstractNumId w:val="39"/>
  </w:num>
  <w:num w:numId="56">
    <w:abstractNumId w:val="36"/>
  </w:num>
  <w:num w:numId="57">
    <w:abstractNumId w:val="59"/>
  </w:num>
  <w:num w:numId="5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3"/>
  </w:num>
  <w:num w:numId="62">
    <w:abstractNumId w:val="46"/>
  </w:num>
  <w:num w:numId="63">
    <w:abstractNumId w:val="18"/>
  </w:num>
  <w:num w:numId="64">
    <w:abstractNumId w:val="15"/>
  </w:num>
  <w:num w:numId="65">
    <w:abstractNumId w:val="48"/>
  </w:num>
  <w:num w:numId="66">
    <w:abstractNumId w:val="41"/>
  </w:num>
  <w:num w:numId="67">
    <w:abstractNumId w:val="16"/>
  </w:num>
  <w:num w:numId="68">
    <w:abstractNumId w:val="3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2E2"/>
    <w:rsid w:val="000034CB"/>
    <w:rsid w:val="0003180E"/>
    <w:rsid w:val="00042C73"/>
    <w:rsid w:val="00042CF2"/>
    <w:rsid w:val="000559F3"/>
    <w:rsid w:val="000A6515"/>
    <w:rsid w:val="000B7742"/>
    <w:rsid w:val="000B7CD9"/>
    <w:rsid w:val="000E3C3C"/>
    <w:rsid w:val="000F1175"/>
    <w:rsid w:val="000F61FE"/>
    <w:rsid w:val="00102BDE"/>
    <w:rsid w:val="0011584D"/>
    <w:rsid w:val="00123644"/>
    <w:rsid w:val="00125A80"/>
    <w:rsid w:val="00137ED2"/>
    <w:rsid w:val="00140BA2"/>
    <w:rsid w:val="00142FE0"/>
    <w:rsid w:val="001721EE"/>
    <w:rsid w:val="00174897"/>
    <w:rsid w:val="00195D01"/>
    <w:rsid w:val="001E1BCA"/>
    <w:rsid w:val="00200B72"/>
    <w:rsid w:val="00210ECB"/>
    <w:rsid w:val="00214002"/>
    <w:rsid w:val="00221A9A"/>
    <w:rsid w:val="00224AC7"/>
    <w:rsid w:val="00263205"/>
    <w:rsid w:val="00264012"/>
    <w:rsid w:val="002642EC"/>
    <w:rsid w:val="00265B83"/>
    <w:rsid w:val="00266BB3"/>
    <w:rsid w:val="0027737D"/>
    <w:rsid w:val="00281CC3"/>
    <w:rsid w:val="002959F1"/>
    <w:rsid w:val="002B1489"/>
    <w:rsid w:val="002B52B7"/>
    <w:rsid w:val="002C0767"/>
    <w:rsid w:val="002C08BA"/>
    <w:rsid w:val="002C1859"/>
    <w:rsid w:val="002E51FC"/>
    <w:rsid w:val="00320AA2"/>
    <w:rsid w:val="00326578"/>
    <w:rsid w:val="00332FCD"/>
    <w:rsid w:val="003451D1"/>
    <w:rsid w:val="003572E2"/>
    <w:rsid w:val="00357E9D"/>
    <w:rsid w:val="003722A4"/>
    <w:rsid w:val="00380C8A"/>
    <w:rsid w:val="003900A0"/>
    <w:rsid w:val="003A105D"/>
    <w:rsid w:val="003A4FA7"/>
    <w:rsid w:val="003D229D"/>
    <w:rsid w:val="003E0C6B"/>
    <w:rsid w:val="003F2058"/>
    <w:rsid w:val="00414583"/>
    <w:rsid w:val="004276B6"/>
    <w:rsid w:val="00441413"/>
    <w:rsid w:val="00447976"/>
    <w:rsid w:val="00474480"/>
    <w:rsid w:val="00475A22"/>
    <w:rsid w:val="004B1FD9"/>
    <w:rsid w:val="004B758C"/>
    <w:rsid w:val="004C4C62"/>
    <w:rsid w:val="004E135F"/>
    <w:rsid w:val="005018A7"/>
    <w:rsid w:val="00541AAB"/>
    <w:rsid w:val="00581C9D"/>
    <w:rsid w:val="0058619B"/>
    <w:rsid w:val="00586801"/>
    <w:rsid w:val="0059401B"/>
    <w:rsid w:val="005A3E8E"/>
    <w:rsid w:val="005B68DB"/>
    <w:rsid w:val="005E564B"/>
    <w:rsid w:val="00601C35"/>
    <w:rsid w:val="0061406F"/>
    <w:rsid w:val="00617D60"/>
    <w:rsid w:val="00623591"/>
    <w:rsid w:val="0063294E"/>
    <w:rsid w:val="00642787"/>
    <w:rsid w:val="0065037A"/>
    <w:rsid w:val="00657B05"/>
    <w:rsid w:val="00665FF3"/>
    <w:rsid w:val="006668E6"/>
    <w:rsid w:val="006700D0"/>
    <w:rsid w:val="00671B40"/>
    <w:rsid w:val="006B0C02"/>
    <w:rsid w:val="006C5DA3"/>
    <w:rsid w:val="006D0775"/>
    <w:rsid w:val="00722E6D"/>
    <w:rsid w:val="00725E1B"/>
    <w:rsid w:val="00726ADA"/>
    <w:rsid w:val="007416A2"/>
    <w:rsid w:val="0074207C"/>
    <w:rsid w:val="0075599D"/>
    <w:rsid w:val="00765103"/>
    <w:rsid w:val="00772F7E"/>
    <w:rsid w:val="007760A6"/>
    <w:rsid w:val="007818B1"/>
    <w:rsid w:val="00787BBA"/>
    <w:rsid w:val="007A7344"/>
    <w:rsid w:val="007B24CF"/>
    <w:rsid w:val="007C52C4"/>
    <w:rsid w:val="007C58F9"/>
    <w:rsid w:val="007D3E69"/>
    <w:rsid w:val="007E0BB1"/>
    <w:rsid w:val="007F3D58"/>
    <w:rsid w:val="007F6BCE"/>
    <w:rsid w:val="00805A46"/>
    <w:rsid w:val="00806C87"/>
    <w:rsid w:val="00832DDB"/>
    <w:rsid w:val="008455AB"/>
    <w:rsid w:val="0085295A"/>
    <w:rsid w:val="0085792E"/>
    <w:rsid w:val="0087439E"/>
    <w:rsid w:val="0087551D"/>
    <w:rsid w:val="008A5A3A"/>
    <w:rsid w:val="008B4336"/>
    <w:rsid w:val="008C17D3"/>
    <w:rsid w:val="008E7484"/>
    <w:rsid w:val="008F4B67"/>
    <w:rsid w:val="00934A3F"/>
    <w:rsid w:val="00935994"/>
    <w:rsid w:val="00951BFA"/>
    <w:rsid w:val="00955347"/>
    <w:rsid w:val="00962D87"/>
    <w:rsid w:val="009C0074"/>
    <w:rsid w:val="009C7E86"/>
    <w:rsid w:val="009E525C"/>
    <w:rsid w:val="009E78C2"/>
    <w:rsid w:val="009F71EE"/>
    <w:rsid w:val="00A07B30"/>
    <w:rsid w:val="00A14C74"/>
    <w:rsid w:val="00A4585B"/>
    <w:rsid w:val="00A7359B"/>
    <w:rsid w:val="00A75F6F"/>
    <w:rsid w:val="00A87C9A"/>
    <w:rsid w:val="00A951C3"/>
    <w:rsid w:val="00AB23A7"/>
    <w:rsid w:val="00AE3FCD"/>
    <w:rsid w:val="00AE48CB"/>
    <w:rsid w:val="00AF2448"/>
    <w:rsid w:val="00AF60CA"/>
    <w:rsid w:val="00B00643"/>
    <w:rsid w:val="00B10AC6"/>
    <w:rsid w:val="00B134D5"/>
    <w:rsid w:val="00B14045"/>
    <w:rsid w:val="00B301F6"/>
    <w:rsid w:val="00B6137E"/>
    <w:rsid w:val="00B637B2"/>
    <w:rsid w:val="00B64A72"/>
    <w:rsid w:val="00B76338"/>
    <w:rsid w:val="00B8287D"/>
    <w:rsid w:val="00B82D0B"/>
    <w:rsid w:val="00B860E0"/>
    <w:rsid w:val="00B95888"/>
    <w:rsid w:val="00BA6EA1"/>
    <w:rsid w:val="00C37234"/>
    <w:rsid w:val="00C46FB6"/>
    <w:rsid w:val="00C62BC8"/>
    <w:rsid w:val="00C74522"/>
    <w:rsid w:val="00C85F72"/>
    <w:rsid w:val="00C9480C"/>
    <w:rsid w:val="00C97E6A"/>
    <w:rsid w:val="00CC63EE"/>
    <w:rsid w:val="00CE4CD5"/>
    <w:rsid w:val="00CE7534"/>
    <w:rsid w:val="00CF685D"/>
    <w:rsid w:val="00D20B81"/>
    <w:rsid w:val="00D50524"/>
    <w:rsid w:val="00D5340F"/>
    <w:rsid w:val="00D85496"/>
    <w:rsid w:val="00D9415A"/>
    <w:rsid w:val="00DA2BFA"/>
    <w:rsid w:val="00DC238B"/>
    <w:rsid w:val="00DE041F"/>
    <w:rsid w:val="00DF14E9"/>
    <w:rsid w:val="00DF1E5C"/>
    <w:rsid w:val="00DF73FE"/>
    <w:rsid w:val="00E02CED"/>
    <w:rsid w:val="00E148CF"/>
    <w:rsid w:val="00E334D1"/>
    <w:rsid w:val="00E61C20"/>
    <w:rsid w:val="00E70BFC"/>
    <w:rsid w:val="00E77BDD"/>
    <w:rsid w:val="00E82588"/>
    <w:rsid w:val="00E90097"/>
    <w:rsid w:val="00E909D3"/>
    <w:rsid w:val="00E93A32"/>
    <w:rsid w:val="00E9467B"/>
    <w:rsid w:val="00E94767"/>
    <w:rsid w:val="00EA25DB"/>
    <w:rsid w:val="00EB26DB"/>
    <w:rsid w:val="00EC4611"/>
    <w:rsid w:val="00EE1BB6"/>
    <w:rsid w:val="00EF373B"/>
    <w:rsid w:val="00F13525"/>
    <w:rsid w:val="00F14F41"/>
    <w:rsid w:val="00F271B0"/>
    <w:rsid w:val="00F52ACC"/>
    <w:rsid w:val="00F7590C"/>
    <w:rsid w:val="00FA2311"/>
    <w:rsid w:val="00FA76E0"/>
    <w:rsid w:val="00FB573A"/>
    <w:rsid w:val="00FD69C8"/>
    <w:rsid w:val="00FE1B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88D36"/>
  <w15:docId w15:val="{3C9E0A57-6829-46F9-B033-F12772B5C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Encode Sans Compressed" w:eastAsiaTheme="minorHAnsi" w:hAnsi="Encode Sans Compressed"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42EC"/>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2642EC"/>
    <w:pPr>
      <w:keepNext/>
      <w:spacing w:before="240" w:after="60"/>
      <w:jc w:val="both"/>
      <w:outlineLvl w:val="0"/>
    </w:pPr>
    <w:rPr>
      <w:b/>
      <w:sz w:val="25"/>
      <w:lang w:val="x-none"/>
    </w:rPr>
  </w:style>
  <w:style w:type="paragraph" w:styleId="Nagwek2">
    <w:name w:val="heading 2"/>
    <w:basedOn w:val="Normalny"/>
    <w:next w:val="Normalny"/>
    <w:link w:val="Nagwek2Znak"/>
    <w:qFormat/>
    <w:rsid w:val="002642EC"/>
    <w:pPr>
      <w:keepNext/>
      <w:jc w:val="both"/>
      <w:outlineLvl w:val="1"/>
    </w:pPr>
    <w:rPr>
      <w:szCs w:val="20"/>
      <w:lang w:val="x-none"/>
    </w:rPr>
  </w:style>
  <w:style w:type="paragraph" w:styleId="Nagwek3">
    <w:name w:val="heading 3"/>
    <w:basedOn w:val="Normalny"/>
    <w:next w:val="Normalny"/>
    <w:link w:val="Nagwek3Znak"/>
    <w:qFormat/>
    <w:rsid w:val="002642EC"/>
    <w:pPr>
      <w:keepNext/>
      <w:outlineLvl w:val="2"/>
    </w:pPr>
    <w:rPr>
      <w:i/>
      <w:i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642EC"/>
    <w:rPr>
      <w:rFonts w:ascii="Times New Roman" w:eastAsia="Times New Roman" w:hAnsi="Times New Roman" w:cs="Times New Roman"/>
      <w:b/>
      <w:sz w:val="25"/>
      <w:szCs w:val="24"/>
      <w:lang w:val="x-none" w:eastAsia="ar-SA"/>
    </w:rPr>
  </w:style>
  <w:style w:type="character" w:customStyle="1" w:styleId="Nagwek2Znak">
    <w:name w:val="Nagłówek 2 Znak"/>
    <w:basedOn w:val="Domylnaczcionkaakapitu"/>
    <w:link w:val="Nagwek2"/>
    <w:rsid w:val="002642EC"/>
    <w:rPr>
      <w:rFonts w:ascii="Times New Roman" w:eastAsia="Times New Roman" w:hAnsi="Times New Roman" w:cs="Times New Roman"/>
      <w:sz w:val="24"/>
      <w:szCs w:val="20"/>
      <w:lang w:val="x-none" w:eastAsia="ar-SA"/>
    </w:rPr>
  </w:style>
  <w:style w:type="character" w:customStyle="1" w:styleId="Nagwek3Znak">
    <w:name w:val="Nagłówek 3 Znak"/>
    <w:basedOn w:val="Domylnaczcionkaakapitu"/>
    <w:link w:val="Nagwek3"/>
    <w:rsid w:val="002642EC"/>
    <w:rPr>
      <w:rFonts w:ascii="Times New Roman" w:eastAsia="Times New Roman" w:hAnsi="Times New Roman" w:cs="Times New Roman"/>
      <w:i/>
      <w:iCs/>
      <w:sz w:val="24"/>
      <w:szCs w:val="24"/>
      <w:lang w:val="x-none" w:eastAsia="ar-SA"/>
    </w:rPr>
  </w:style>
  <w:style w:type="paragraph" w:styleId="Tekstpodstawowy">
    <w:name w:val="Body Text"/>
    <w:basedOn w:val="Normalny"/>
    <w:link w:val="TekstpodstawowyZnak"/>
    <w:rsid w:val="002642EC"/>
    <w:rPr>
      <w:rFonts w:ascii="Arial" w:hAnsi="Arial" w:cs="Arial"/>
      <w:szCs w:val="20"/>
      <w:lang w:val="x-none"/>
    </w:rPr>
  </w:style>
  <w:style w:type="character" w:customStyle="1" w:styleId="TekstpodstawowyZnak">
    <w:name w:val="Tekst podstawowy Znak"/>
    <w:basedOn w:val="Domylnaczcionkaakapitu"/>
    <w:link w:val="Tekstpodstawowy"/>
    <w:rsid w:val="002642EC"/>
    <w:rPr>
      <w:rFonts w:ascii="Arial" w:eastAsia="Times New Roman" w:hAnsi="Arial" w:cs="Arial"/>
      <w:sz w:val="24"/>
      <w:szCs w:val="20"/>
      <w:lang w:val="x-none" w:eastAsia="ar-SA"/>
    </w:rPr>
  </w:style>
  <w:style w:type="paragraph" w:styleId="Lista">
    <w:name w:val="List"/>
    <w:basedOn w:val="Normalny"/>
    <w:rsid w:val="002642EC"/>
    <w:pPr>
      <w:ind w:left="283" w:hanging="283"/>
    </w:pPr>
    <w:rPr>
      <w:rFonts w:ascii="Arial" w:hAnsi="Arial" w:cs="Arial"/>
      <w:szCs w:val="20"/>
    </w:rPr>
  </w:style>
  <w:style w:type="paragraph" w:styleId="Tekstpodstawowywcity">
    <w:name w:val="Body Text Indent"/>
    <w:basedOn w:val="Normalny"/>
    <w:link w:val="TekstpodstawowywcityZnak"/>
    <w:rsid w:val="002642EC"/>
    <w:pPr>
      <w:ind w:left="1416"/>
    </w:pPr>
    <w:rPr>
      <w:sz w:val="32"/>
      <w:szCs w:val="20"/>
      <w:lang w:val="x-none"/>
    </w:rPr>
  </w:style>
  <w:style w:type="character" w:customStyle="1" w:styleId="TekstpodstawowywcityZnak">
    <w:name w:val="Tekst podstawowy wcięty Znak"/>
    <w:basedOn w:val="Domylnaczcionkaakapitu"/>
    <w:link w:val="Tekstpodstawowywcity"/>
    <w:rsid w:val="002642EC"/>
    <w:rPr>
      <w:rFonts w:ascii="Times New Roman" w:eastAsia="Times New Roman" w:hAnsi="Times New Roman" w:cs="Times New Roman"/>
      <w:sz w:val="32"/>
      <w:szCs w:val="20"/>
      <w:lang w:val="x-none" w:eastAsia="ar-SA"/>
    </w:rPr>
  </w:style>
  <w:style w:type="paragraph" w:customStyle="1" w:styleId="Zwykytekst1">
    <w:name w:val="Zwykły tekst1"/>
    <w:basedOn w:val="Normalny"/>
    <w:rsid w:val="002642EC"/>
    <w:rPr>
      <w:rFonts w:ascii="Courier New" w:hAnsi="Courier New" w:cs="Courier New"/>
      <w:sz w:val="20"/>
      <w:szCs w:val="20"/>
      <w:lang w:val="x-none"/>
    </w:rPr>
  </w:style>
  <w:style w:type="paragraph" w:customStyle="1" w:styleId="Lista21">
    <w:name w:val="Lista 21"/>
    <w:basedOn w:val="Normalny"/>
    <w:rsid w:val="002642EC"/>
    <w:pPr>
      <w:ind w:left="566" w:hanging="283"/>
    </w:pPr>
  </w:style>
  <w:style w:type="paragraph" w:customStyle="1" w:styleId="Lista-kontynuacja21">
    <w:name w:val="Lista - kontynuacja 21"/>
    <w:basedOn w:val="Normalny"/>
    <w:rsid w:val="002642EC"/>
    <w:pPr>
      <w:spacing w:after="120"/>
      <w:ind w:left="566"/>
    </w:pPr>
    <w:rPr>
      <w:sz w:val="20"/>
      <w:szCs w:val="20"/>
    </w:rPr>
  </w:style>
  <w:style w:type="paragraph" w:styleId="Akapitzlist">
    <w:name w:val="List Paragraph"/>
    <w:aliases w:val="normalny tekst,CW_Lista,BulletC,Obiekt,List Paragraph"/>
    <w:basedOn w:val="Normalny"/>
    <w:link w:val="AkapitzlistZnak"/>
    <w:uiPriority w:val="34"/>
    <w:qFormat/>
    <w:rsid w:val="002642EC"/>
    <w:pPr>
      <w:ind w:left="720"/>
    </w:pPr>
    <w:rPr>
      <w:lang w:val="x-none"/>
    </w:rPr>
  </w:style>
  <w:style w:type="character" w:customStyle="1" w:styleId="AkapitzlistZnak">
    <w:name w:val="Akapit z listą Znak"/>
    <w:aliases w:val="normalny tekst Znak,CW_Lista Znak,BulletC Znak,Obiekt Znak,List Paragraph Znak"/>
    <w:link w:val="Akapitzlist"/>
    <w:uiPriority w:val="34"/>
    <w:rsid w:val="002642EC"/>
    <w:rPr>
      <w:rFonts w:ascii="Times New Roman" w:eastAsia="Times New Roman" w:hAnsi="Times New Roman" w:cs="Times New Roman"/>
      <w:sz w:val="24"/>
      <w:szCs w:val="24"/>
      <w:lang w:val="x-none" w:eastAsia="ar-SA"/>
    </w:rPr>
  </w:style>
  <w:style w:type="paragraph" w:styleId="Nagwek">
    <w:name w:val="header"/>
    <w:basedOn w:val="Normalny"/>
    <w:link w:val="NagwekZnak"/>
    <w:uiPriority w:val="99"/>
    <w:unhideWhenUsed/>
    <w:rsid w:val="002642EC"/>
    <w:pPr>
      <w:tabs>
        <w:tab w:val="center" w:pos="4536"/>
        <w:tab w:val="right" w:pos="9072"/>
      </w:tabs>
    </w:pPr>
  </w:style>
  <w:style w:type="character" w:customStyle="1" w:styleId="NagwekZnak">
    <w:name w:val="Nagłówek Znak"/>
    <w:basedOn w:val="Domylnaczcionkaakapitu"/>
    <w:link w:val="Nagwek"/>
    <w:uiPriority w:val="99"/>
    <w:rsid w:val="002642EC"/>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2642EC"/>
    <w:pPr>
      <w:tabs>
        <w:tab w:val="center" w:pos="4536"/>
        <w:tab w:val="right" w:pos="9072"/>
      </w:tabs>
    </w:pPr>
  </w:style>
  <w:style w:type="character" w:customStyle="1" w:styleId="StopkaZnak">
    <w:name w:val="Stopka Znak"/>
    <w:basedOn w:val="Domylnaczcionkaakapitu"/>
    <w:link w:val="Stopka"/>
    <w:uiPriority w:val="99"/>
    <w:rsid w:val="002642EC"/>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E93A32"/>
    <w:rPr>
      <w:sz w:val="16"/>
      <w:szCs w:val="16"/>
    </w:rPr>
  </w:style>
  <w:style w:type="paragraph" w:styleId="Tekstkomentarza">
    <w:name w:val="annotation text"/>
    <w:basedOn w:val="Normalny"/>
    <w:link w:val="TekstkomentarzaZnak"/>
    <w:uiPriority w:val="99"/>
    <w:semiHidden/>
    <w:unhideWhenUsed/>
    <w:rsid w:val="00E93A32"/>
    <w:rPr>
      <w:sz w:val="20"/>
      <w:szCs w:val="20"/>
    </w:rPr>
  </w:style>
  <w:style w:type="character" w:customStyle="1" w:styleId="TekstkomentarzaZnak">
    <w:name w:val="Tekst komentarza Znak"/>
    <w:basedOn w:val="Domylnaczcionkaakapitu"/>
    <w:link w:val="Tekstkomentarza"/>
    <w:uiPriority w:val="99"/>
    <w:semiHidden/>
    <w:rsid w:val="00E93A32"/>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E93A32"/>
    <w:rPr>
      <w:b/>
      <w:bCs/>
    </w:rPr>
  </w:style>
  <w:style w:type="character" w:customStyle="1" w:styleId="TematkomentarzaZnak">
    <w:name w:val="Temat komentarza Znak"/>
    <w:basedOn w:val="TekstkomentarzaZnak"/>
    <w:link w:val="Tematkomentarza"/>
    <w:uiPriority w:val="99"/>
    <w:semiHidden/>
    <w:rsid w:val="00E93A32"/>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E93A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3A32"/>
    <w:rPr>
      <w:rFonts w:ascii="Segoe UI" w:eastAsia="Times New Roman" w:hAnsi="Segoe UI" w:cs="Segoe UI"/>
      <w:sz w:val="18"/>
      <w:szCs w:val="18"/>
      <w:lang w:eastAsia="ar-SA"/>
    </w:rPr>
  </w:style>
  <w:style w:type="paragraph" w:styleId="Lista2">
    <w:name w:val="List 2"/>
    <w:basedOn w:val="Normalny"/>
    <w:uiPriority w:val="99"/>
    <w:semiHidden/>
    <w:unhideWhenUsed/>
    <w:rsid w:val="004E135F"/>
    <w:pPr>
      <w:ind w:left="566" w:hanging="283"/>
      <w:contextualSpacing/>
    </w:pPr>
  </w:style>
  <w:style w:type="paragraph" w:styleId="Lista-kontynuacja2">
    <w:name w:val="List Continue 2"/>
    <w:basedOn w:val="Normalny"/>
    <w:uiPriority w:val="99"/>
    <w:semiHidden/>
    <w:unhideWhenUsed/>
    <w:rsid w:val="004E135F"/>
    <w:pPr>
      <w:spacing w:after="120"/>
      <w:ind w:left="566"/>
      <w:contextualSpacing/>
    </w:pPr>
  </w:style>
  <w:style w:type="character" w:customStyle="1" w:styleId="ZwykytekstZnak">
    <w:name w:val="Zwykły tekst Znak"/>
    <w:link w:val="Zwykytekst"/>
    <w:locked/>
    <w:rsid w:val="004E135F"/>
    <w:rPr>
      <w:rFonts w:ascii="Courier New" w:hAnsi="Courier New" w:cs="Courier New"/>
    </w:rPr>
  </w:style>
  <w:style w:type="paragraph" w:styleId="Zwykytekst">
    <w:name w:val="Plain Text"/>
    <w:basedOn w:val="Normalny"/>
    <w:link w:val="ZwykytekstZnak"/>
    <w:rsid w:val="004E135F"/>
    <w:pPr>
      <w:suppressAutoHyphens w:val="0"/>
    </w:pPr>
    <w:rPr>
      <w:rFonts w:ascii="Courier New" w:eastAsiaTheme="minorHAnsi" w:hAnsi="Courier New" w:cs="Courier New"/>
      <w:sz w:val="22"/>
      <w:szCs w:val="22"/>
      <w:lang w:eastAsia="en-US"/>
    </w:rPr>
  </w:style>
  <w:style w:type="character" w:customStyle="1" w:styleId="ZwykytekstZnak1">
    <w:name w:val="Zwykły tekst Znak1"/>
    <w:basedOn w:val="Domylnaczcionkaakapitu"/>
    <w:uiPriority w:val="99"/>
    <w:semiHidden/>
    <w:rsid w:val="004E135F"/>
    <w:rPr>
      <w:rFonts w:ascii="Consolas" w:eastAsia="Times New Roman" w:hAnsi="Consolas" w:cs="Times New Roman"/>
      <w:sz w:val="21"/>
      <w:szCs w:val="21"/>
      <w:lang w:eastAsia="ar-SA"/>
    </w:rPr>
  </w:style>
  <w:style w:type="paragraph" w:customStyle="1" w:styleId="Akapit">
    <w:name w:val="Akapit"/>
    <w:basedOn w:val="Normalny"/>
    <w:link w:val="AkapitZnak"/>
    <w:qFormat/>
    <w:rsid w:val="00A87C9A"/>
    <w:pPr>
      <w:suppressAutoHyphens w:val="0"/>
      <w:spacing w:after="120" w:line="276" w:lineRule="auto"/>
      <w:jc w:val="both"/>
    </w:pPr>
    <w:rPr>
      <w:rFonts w:ascii="Arial" w:eastAsia="Calibri" w:hAnsi="Arial" w:cs="Arial"/>
      <w:sz w:val="22"/>
      <w:szCs w:val="22"/>
      <w:lang w:eastAsia="pl-PL"/>
    </w:rPr>
  </w:style>
  <w:style w:type="character" w:customStyle="1" w:styleId="AkapitZnak">
    <w:name w:val="Akapit Znak"/>
    <w:link w:val="Akapit"/>
    <w:rsid w:val="00A87C9A"/>
    <w:rPr>
      <w:rFonts w:ascii="Arial" w:eastAsia="Calibri" w:hAnsi="Arial" w:cs="Arial"/>
      <w:lang w:eastAsia="pl-PL"/>
    </w:rPr>
  </w:style>
  <w:style w:type="paragraph" w:customStyle="1" w:styleId="numerowanie">
    <w:name w:val="numerowanie"/>
    <w:basedOn w:val="Normalny"/>
    <w:autoRedefine/>
    <w:rsid w:val="00A87C9A"/>
    <w:pPr>
      <w:suppressAutoHyphens w:val="0"/>
      <w:jc w:val="both"/>
    </w:pPr>
    <w:rPr>
      <w:rFonts w:ascii="Arial" w:hAnsi="Arial" w:cs="Arial"/>
      <w:iCs/>
      <w:spacing w:val="4"/>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45350">
      <w:bodyDiv w:val="1"/>
      <w:marLeft w:val="0"/>
      <w:marRight w:val="0"/>
      <w:marTop w:val="0"/>
      <w:marBottom w:val="0"/>
      <w:divBdr>
        <w:top w:val="none" w:sz="0" w:space="0" w:color="auto"/>
        <w:left w:val="none" w:sz="0" w:space="0" w:color="auto"/>
        <w:bottom w:val="none" w:sz="0" w:space="0" w:color="auto"/>
        <w:right w:val="none" w:sz="0" w:space="0" w:color="auto"/>
      </w:divBdr>
    </w:div>
    <w:div w:id="1077284847">
      <w:bodyDiv w:val="1"/>
      <w:marLeft w:val="0"/>
      <w:marRight w:val="0"/>
      <w:marTop w:val="0"/>
      <w:marBottom w:val="0"/>
      <w:divBdr>
        <w:top w:val="none" w:sz="0" w:space="0" w:color="auto"/>
        <w:left w:val="none" w:sz="0" w:space="0" w:color="auto"/>
        <w:bottom w:val="none" w:sz="0" w:space="0" w:color="auto"/>
        <w:right w:val="none" w:sz="0" w:space="0" w:color="auto"/>
      </w:divBdr>
    </w:div>
    <w:div w:id="1079524845">
      <w:bodyDiv w:val="1"/>
      <w:marLeft w:val="0"/>
      <w:marRight w:val="0"/>
      <w:marTop w:val="0"/>
      <w:marBottom w:val="0"/>
      <w:divBdr>
        <w:top w:val="none" w:sz="0" w:space="0" w:color="auto"/>
        <w:left w:val="none" w:sz="0" w:space="0" w:color="auto"/>
        <w:bottom w:val="none" w:sz="0" w:space="0" w:color="auto"/>
        <w:right w:val="none" w:sz="0" w:space="0" w:color="auto"/>
      </w:divBdr>
    </w:div>
    <w:div w:id="1187254514">
      <w:bodyDiv w:val="1"/>
      <w:marLeft w:val="0"/>
      <w:marRight w:val="0"/>
      <w:marTop w:val="0"/>
      <w:marBottom w:val="0"/>
      <w:divBdr>
        <w:top w:val="none" w:sz="0" w:space="0" w:color="auto"/>
        <w:left w:val="none" w:sz="0" w:space="0" w:color="auto"/>
        <w:bottom w:val="none" w:sz="0" w:space="0" w:color="auto"/>
        <w:right w:val="none" w:sz="0" w:space="0" w:color="auto"/>
      </w:divBdr>
      <w:divsChild>
        <w:div w:id="309486423">
          <w:marLeft w:val="360"/>
          <w:marRight w:val="0"/>
          <w:marTop w:val="72"/>
          <w:marBottom w:val="72"/>
          <w:divBdr>
            <w:top w:val="none" w:sz="0" w:space="0" w:color="auto"/>
            <w:left w:val="none" w:sz="0" w:space="0" w:color="auto"/>
            <w:bottom w:val="none" w:sz="0" w:space="0" w:color="auto"/>
            <w:right w:val="none" w:sz="0" w:space="0" w:color="auto"/>
          </w:divBdr>
        </w:div>
        <w:div w:id="589512507">
          <w:marLeft w:val="360"/>
          <w:marRight w:val="0"/>
          <w:marTop w:val="0"/>
          <w:marBottom w:val="72"/>
          <w:divBdr>
            <w:top w:val="none" w:sz="0" w:space="0" w:color="auto"/>
            <w:left w:val="none" w:sz="0" w:space="0" w:color="auto"/>
            <w:bottom w:val="none" w:sz="0" w:space="0" w:color="auto"/>
            <w:right w:val="none" w:sz="0" w:space="0" w:color="auto"/>
          </w:divBdr>
        </w:div>
      </w:divsChild>
    </w:div>
    <w:div w:id="162603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13</Pages>
  <Words>6099</Words>
  <Characters>36596</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Olejniczak</dc:creator>
  <cp:lastModifiedBy>Jerzy Misiołek</cp:lastModifiedBy>
  <cp:revision>4</cp:revision>
  <cp:lastPrinted>2020-01-10T08:22:00Z</cp:lastPrinted>
  <dcterms:created xsi:type="dcterms:W3CDTF">2023-08-16T10:59:00Z</dcterms:created>
  <dcterms:modified xsi:type="dcterms:W3CDTF">2023-08-17T06:34:00Z</dcterms:modified>
</cp:coreProperties>
</file>