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AB" w:rsidRPr="00EB7A86" w:rsidRDefault="00B7423C" w:rsidP="00FB041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FB0419" w:rsidRPr="00EB7A86">
        <w:rPr>
          <w:rFonts w:ascii="Arial" w:hAnsi="Arial" w:cs="Arial"/>
        </w:rPr>
        <w:t xml:space="preserve"> nr 1</w:t>
      </w:r>
    </w:p>
    <w:p w:rsidR="00B7423C" w:rsidRPr="00B7423C" w:rsidRDefault="00B7423C" w:rsidP="00B7423C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B7423C">
        <w:rPr>
          <w:rFonts w:ascii="Arial" w:hAnsi="Arial" w:cs="Arial"/>
          <w:b/>
          <w:sz w:val="28"/>
        </w:rPr>
        <w:t>FORMULARZ OFERTOWY</w:t>
      </w:r>
    </w:p>
    <w:p w:rsidR="00B7423C" w:rsidRPr="00B7423C" w:rsidRDefault="00B7423C" w:rsidP="00CA707E">
      <w:pPr>
        <w:numPr>
          <w:ilvl w:val="0"/>
          <w:numId w:val="6"/>
        </w:numPr>
        <w:spacing w:line="36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B7423C">
        <w:rPr>
          <w:rFonts w:ascii="Arial" w:hAnsi="Arial" w:cs="Arial"/>
          <w:b/>
          <w:sz w:val="22"/>
          <w:szCs w:val="22"/>
        </w:rPr>
        <w:t>Wykonawca</w:t>
      </w:r>
    </w:p>
    <w:p w:rsidR="00B7423C" w:rsidRPr="00B7423C" w:rsidRDefault="00C32C80" w:rsidP="00B7423C">
      <w:pPr>
        <w:spacing w:line="360" w:lineRule="auto"/>
        <w:ind w:left="284"/>
        <w:contextualSpacing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Niniejsza oferta </w:t>
      </w:r>
      <w:r w:rsidR="00B7423C" w:rsidRPr="00B7423C">
        <w:rPr>
          <w:rFonts w:ascii="Arial" w:hAnsi="Arial" w:cs="Arial"/>
          <w:szCs w:val="22"/>
        </w:rPr>
        <w:t>zostaje złożon</w:t>
      </w:r>
      <w:r>
        <w:rPr>
          <w:rFonts w:ascii="Arial" w:hAnsi="Arial" w:cs="Arial"/>
          <w:szCs w:val="22"/>
        </w:rPr>
        <w:t>a</w:t>
      </w:r>
      <w:r w:rsidR="00B7423C" w:rsidRPr="00B7423C">
        <w:rPr>
          <w:rFonts w:ascii="Arial" w:hAnsi="Arial" w:cs="Arial"/>
          <w:szCs w:val="22"/>
        </w:rPr>
        <w:t xml:space="preserve">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1228"/>
        <w:gridCol w:w="1792"/>
        <w:gridCol w:w="3020"/>
      </w:tblGrid>
      <w:tr w:rsidR="00B7423C" w:rsidRPr="00B7423C" w:rsidTr="000E3576">
        <w:trPr>
          <w:trHeight w:val="627"/>
        </w:trPr>
        <w:tc>
          <w:tcPr>
            <w:tcW w:w="9060" w:type="dxa"/>
            <w:gridSpan w:val="4"/>
          </w:tcPr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B7423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B7423C" w:rsidRPr="00B7423C" w:rsidTr="000E3576">
        <w:trPr>
          <w:trHeight w:val="564"/>
        </w:trPr>
        <w:tc>
          <w:tcPr>
            <w:tcW w:w="9060" w:type="dxa"/>
            <w:gridSpan w:val="4"/>
          </w:tcPr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B7423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B7423C" w:rsidRPr="00B7423C" w:rsidTr="000E3576">
        <w:trPr>
          <w:trHeight w:val="560"/>
        </w:trPr>
        <w:tc>
          <w:tcPr>
            <w:tcW w:w="9060" w:type="dxa"/>
            <w:gridSpan w:val="4"/>
          </w:tcPr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B7423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B7423C" w:rsidRPr="00B7423C" w:rsidTr="000E3576">
        <w:trPr>
          <w:trHeight w:val="624"/>
        </w:trPr>
        <w:tc>
          <w:tcPr>
            <w:tcW w:w="3020" w:type="dxa"/>
          </w:tcPr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B7423C">
              <w:rPr>
                <w:rFonts w:ascii="Arial" w:hAnsi="Arial" w:cs="Arial"/>
                <w:sz w:val="18"/>
                <w:szCs w:val="22"/>
              </w:rPr>
              <w:t>NIP</w:t>
            </w:r>
          </w:p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B7423C">
              <w:rPr>
                <w:rFonts w:ascii="Arial" w:hAnsi="Arial" w:cs="Arial"/>
                <w:sz w:val="18"/>
                <w:szCs w:val="22"/>
              </w:rPr>
              <w:t>REGON</w:t>
            </w:r>
          </w:p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</w:tcPr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B7423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B7423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B7423C" w:rsidRPr="00B7423C" w:rsidTr="000E3576">
        <w:trPr>
          <w:trHeight w:val="562"/>
        </w:trPr>
        <w:tc>
          <w:tcPr>
            <w:tcW w:w="4248" w:type="dxa"/>
            <w:gridSpan w:val="2"/>
          </w:tcPr>
          <w:p w:rsidR="00B7423C" w:rsidRPr="00B7423C" w:rsidRDefault="00B7423C" w:rsidP="00B7423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423C">
              <w:rPr>
                <w:rFonts w:ascii="Arial" w:hAnsi="Arial" w:cs="Arial"/>
                <w:sz w:val="18"/>
                <w:szCs w:val="22"/>
              </w:rPr>
              <w:t xml:space="preserve">E-mail/ Nr telefonu           </w:t>
            </w:r>
          </w:p>
        </w:tc>
        <w:tc>
          <w:tcPr>
            <w:tcW w:w="4812" w:type="dxa"/>
            <w:gridSpan w:val="2"/>
          </w:tcPr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B7423C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:rsidR="00B7423C" w:rsidRPr="00B7423C" w:rsidRDefault="00B7423C" w:rsidP="00B742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7423C" w:rsidRPr="00334F85" w:rsidRDefault="00B7423C" w:rsidP="00B7423C">
      <w:pPr>
        <w:tabs>
          <w:tab w:val="center" w:pos="4536"/>
          <w:tab w:val="center" w:pos="4896"/>
          <w:tab w:val="right" w:pos="9072"/>
          <w:tab w:val="right" w:pos="9432"/>
        </w:tabs>
        <w:spacing w:line="360" w:lineRule="auto"/>
        <w:jc w:val="both"/>
        <w:rPr>
          <w:rFonts w:ascii="Arial" w:hAnsi="Arial" w:cs="Arial"/>
          <w:sz w:val="10"/>
          <w:szCs w:val="22"/>
        </w:rPr>
      </w:pPr>
    </w:p>
    <w:p w:rsidR="00D05164" w:rsidRPr="005C7741" w:rsidRDefault="004631B1" w:rsidP="00645434">
      <w:pPr>
        <w:spacing w:line="288" w:lineRule="auto"/>
        <w:jc w:val="both"/>
        <w:rPr>
          <w:rFonts w:ascii="Arial" w:hAnsi="Arial" w:cs="Arial"/>
          <w:spacing w:val="2"/>
        </w:rPr>
      </w:pPr>
      <w:r w:rsidRPr="009642A2">
        <w:rPr>
          <w:rFonts w:ascii="Arial" w:hAnsi="Arial" w:cs="Arial"/>
          <w:color w:val="000000"/>
          <w:spacing w:val="2"/>
          <w:lang w:eastAsia="ar-SA"/>
        </w:rPr>
        <w:t xml:space="preserve">Nawiązując do zaproszenia do złożenia oferty w postępowaniu </w:t>
      </w:r>
      <w:r w:rsidR="005770B6" w:rsidRPr="002B778F">
        <w:rPr>
          <w:rFonts w:ascii="Arial" w:hAnsi="Arial" w:cs="Arial"/>
          <w:spacing w:val="2"/>
        </w:rPr>
        <w:t xml:space="preserve">zamieszczonego </w:t>
      </w:r>
      <w:r w:rsidR="005770B6" w:rsidRPr="00343E06">
        <w:rPr>
          <w:rFonts w:ascii="Arial" w:hAnsi="Arial" w:cs="Arial"/>
          <w:spacing w:val="2"/>
        </w:rPr>
        <w:t xml:space="preserve">na stronie internetowej zamawiającego </w:t>
      </w:r>
      <w:hyperlink r:id="rId9" w:history="1">
        <w:r w:rsidR="005770B6" w:rsidRPr="00343E06">
          <w:rPr>
            <w:rFonts w:ascii="Arial" w:hAnsi="Arial" w:cs="Arial"/>
            <w:color w:val="0000FF"/>
            <w:spacing w:val="2"/>
            <w:u w:val="single"/>
          </w:rPr>
          <w:t>www.rzizielonagora.wp.mil.pl</w:t>
        </w:r>
      </w:hyperlink>
      <w:r w:rsidR="005770B6" w:rsidRPr="00343E06">
        <w:rPr>
          <w:rFonts w:ascii="Arial" w:hAnsi="Arial" w:cs="Arial"/>
          <w:spacing w:val="2"/>
        </w:rPr>
        <w:t xml:space="preserve"> przy użyciu Platformy zakupowej </w:t>
      </w:r>
      <w:r w:rsidR="005770B6" w:rsidRPr="005C7741">
        <w:rPr>
          <w:rFonts w:ascii="Arial" w:hAnsi="Arial" w:cs="Arial"/>
          <w:color w:val="0000FF"/>
          <w:spacing w:val="2"/>
          <w:u w:val="single"/>
        </w:rPr>
        <w:t>www.platformazakupowa</w:t>
      </w:r>
      <w:r w:rsidR="005770B6" w:rsidRPr="005C7741">
        <w:rPr>
          <w:rFonts w:ascii="Arial" w:hAnsi="Arial" w:cs="Arial"/>
          <w:color w:val="0000FF"/>
          <w:u w:val="single"/>
        </w:rPr>
        <w:t>.pl/pn/rzi_zielonagora</w:t>
      </w:r>
      <w:r w:rsidR="005770B6" w:rsidRPr="005C7741">
        <w:rPr>
          <w:rFonts w:ascii="Arial" w:hAnsi="Arial" w:cs="Arial"/>
          <w:spacing w:val="2"/>
        </w:rPr>
        <w:t xml:space="preserve"> </w:t>
      </w:r>
      <w:r w:rsidRPr="009642A2">
        <w:rPr>
          <w:rFonts w:ascii="Arial" w:hAnsi="Arial" w:cs="Arial"/>
          <w:lang w:eastAsia="ar-SA"/>
        </w:rPr>
        <w:t>pn.</w:t>
      </w:r>
      <w:r>
        <w:rPr>
          <w:rFonts w:ascii="Arial" w:hAnsi="Arial" w:cs="Arial"/>
          <w:spacing w:val="2"/>
        </w:rPr>
        <w:t xml:space="preserve"> „</w:t>
      </w:r>
      <w:r w:rsidR="005C7741" w:rsidRPr="005C7741">
        <w:rPr>
          <w:rFonts w:ascii="Arial" w:eastAsia="MS Mincho" w:hAnsi="Arial" w:cs="Arial"/>
          <w:b/>
          <w:bCs/>
          <w:spacing w:val="-6"/>
          <w:szCs w:val="22"/>
        </w:rPr>
        <w:t>Remont ogrodzenia zewnętrznego zlokalizowanego przy al. Niepodległości 34 w Zielonej Górze</w:t>
      </w:r>
      <w:r>
        <w:rPr>
          <w:rFonts w:ascii="Arial" w:eastAsia="MS Mincho" w:hAnsi="Arial" w:cs="Arial"/>
          <w:b/>
          <w:bCs/>
          <w:spacing w:val="-6"/>
          <w:szCs w:val="22"/>
        </w:rPr>
        <w:t>”</w:t>
      </w:r>
      <w:r w:rsidR="005770B6">
        <w:rPr>
          <w:rFonts w:ascii="Arial" w:hAnsi="Arial" w:cs="Arial"/>
          <w:color w:val="000000"/>
          <w:spacing w:val="2"/>
          <w:lang w:eastAsia="ar-SA"/>
        </w:rPr>
        <w:t xml:space="preserve"> </w:t>
      </w:r>
      <w:r w:rsidR="00661B02" w:rsidRPr="00343E06">
        <w:rPr>
          <w:rFonts w:ascii="Arial" w:hAnsi="Arial" w:cs="Arial"/>
        </w:rPr>
        <w:t xml:space="preserve">zgodnie z wymaganiami określonymi w </w:t>
      </w:r>
      <w:r w:rsidR="005C7741">
        <w:rPr>
          <w:rFonts w:ascii="Arial" w:hAnsi="Arial" w:cs="Arial"/>
        </w:rPr>
        <w:t>Ogłoszeniu</w:t>
      </w:r>
      <w:r w:rsidR="005770B6">
        <w:rPr>
          <w:rFonts w:ascii="Arial" w:hAnsi="Arial" w:cs="Arial"/>
        </w:rPr>
        <w:t>:</w:t>
      </w:r>
    </w:p>
    <w:p w:rsidR="00343E06" w:rsidRDefault="00343E06" w:rsidP="00CA707E">
      <w:pPr>
        <w:numPr>
          <w:ilvl w:val="0"/>
          <w:numId w:val="5"/>
        </w:numPr>
        <w:spacing w:before="120" w:line="312" w:lineRule="auto"/>
        <w:ind w:left="284" w:hanging="284"/>
        <w:jc w:val="both"/>
        <w:rPr>
          <w:rFonts w:ascii="Arial" w:hAnsi="Arial" w:cs="Arial"/>
        </w:rPr>
      </w:pPr>
      <w:r w:rsidRPr="00343E06">
        <w:rPr>
          <w:rFonts w:ascii="Arial" w:hAnsi="Arial" w:cs="Arial"/>
        </w:rPr>
        <w:t>Oferuje</w:t>
      </w:r>
      <w:r w:rsidR="00C81424">
        <w:rPr>
          <w:rFonts w:ascii="Arial" w:hAnsi="Arial" w:cs="Arial"/>
        </w:rPr>
        <w:t>/</w:t>
      </w:r>
      <w:r w:rsidRPr="00343E06">
        <w:rPr>
          <w:rFonts w:ascii="Arial" w:hAnsi="Arial" w:cs="Arial"/>
        </w:rPr>
        <w:t>my realizację przedmiotu zamówienia za cenę ryczałtową:</w:t>
      </w:r>
    </w:p>
    <w:p w:rsidR="009A3EDC" w:rsidRPr="00334F85" w:rsidRDefault="009A3EDC" w:rsidP="009A3EDC">
      <w:pPr>
        <w:spacing w:line="264" w:lineRule="auto"/>
        <w:ind w:left="2124" w:hanging="1840"/>
        <w:jc w:val="both"/>
        <w:rPr>
          <w:rFonts w:ascii="Arial" w:eastAsia="MS Mincho" w:hAnsi="Arial" w:cs="Arial"/>
          <w:bCs/>
          <w:spacing w:val="-6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670"/>
      </w:tblGrid>
      <w:tr w:rsidR="009A3EDC" w:rsidRPr="00E81966" w:rsidTr="00E66935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9A3EDC" w:rsidRPr="00E81966" w:rsidRDefault="009A3EDC" w:rsidP="00E66935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670" w:type="dxa"/>
            <w:shd w:val="clear" w:color="auto" w:fill="F2F2F2"/>
          </w:tcPr>
          <w:p w:rsidR="009A3EDC" w:rsidRPr="00E81966" w:rsidRDefault="009A3EDC" w:rsidP="00E6693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E81966">
              <w:rPr>
                <w:rFonts w:ascii="Arial" w:hAnsi="Arial" w:cs="Arial"/>
              </w:rPr>
              <w:t xml:space="preserve">      ………………………….    zł   </w:t>
            </w:r>
          </w:p>
        </w:tc>
      </w:tr>
      <w:tr w:rsidR="009A3EDC" w:rsidRPr="00E81966" w:rsidTr="00E66935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9A3EDC" w:rsidRPr="00E81966" w:rsidRDefault="009A3EDC" w:rsidP="005770B6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kwota podatku VAT </w:t>
            </w:r>
          </w:p>
        </w:tc>
        <w:tc>
          <w:tcPr>
            <w:tcW w:w="5670" w:type="dxa"/>
            <w:shd w:val="clear" w:color="auto" w:fill="F2F2F2"/>
          </w:tcPr>
          <w:p w:rsidR="009A3EDC" w:rsidRPr="00E81966" w:rsidRDefault="009A3EDC" w:rsidP="00E66935">
            <w:pPr>
              <w:tabs>
                <w:tab w:val="left" w:pos="4681"/>
              </w:tabs>
              <w:spacing w:before="120" w:line="360" w:lineRule="auto"/>
              <w:jc w:val="both"/>
              <w:rPr>
                <w:rFonts w:ascii="Arial" w:hAnsi="Arial" w:cs="Arial"/>
              </w:rPr>
            </w:pPr>
            <w:r w:rsidRPr="00E81966">
              <w:rPr>
                <w:rFonts w:ascii="Arial" w:hAnsi="Arial" w:cs="Arial"/>
              </w:rPr>
              <w:t xml:space="preserve">      ………………………….    zł   </w:t>
            </w:r>
          </w:p>
        </w:tc>
      </w:tr>
      <w:tr w:rsidR="009A3EDC" w:rsidRPr="00E81966" w:rsidTr="00E66935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9A3EDC" w:rsidRPr="00E81966" w:rsidRDefault="009A3EDC" w:rsidP="00E66935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</w:p>
        </w:tc>
        <w:tc>
          <w:tcPr>
            <w:tcW w:w="5670" w:type="dxa"/>
            <w:shd w:val="clear" w:color="auto" w:fill="F2F2F2"/>
          </w:tcPr>
          <w:p w:rsidR="009A3EDC" w:rsidRPr="00E81966" w:rsidRDefault="009A3EDC" w:rsidP="00E6693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E81966">
              <w:rPr>
                <w:rFonts w:ascii="Arial" w:hAnsi="Arial" w:cs="Arial"/>
              </w:rPr>
              <w:t xml:space="preserve">      ………………………….    zł   </w:t>
            </w:r>
          </w:p>
        </w:tc>
      </w:tr>
      <w:tr w:rsidR="009A3EDC" w:rsidRPr="00E81966" w:rsidTr="00E66935">
        <w:trPr>
          <w:trHeight w:val="528"/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9A3EDC" w:rsidRPr="00E81966" w:rsidRDefault="009A3EDC" w:rsidP="00E66935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670" w:type="dxa"/>
            <w:shd w:val="clear" w:color="auto" w:fill="F2F2F2"/>
          </w:tcPr>
          <w:p w:rsidR="009A3EDC" w:rsidRPr="00E81966" w:rsidRDefault="009A3EDC" w:rsidP="00E6693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235B55" w:rsidRDefault="00343E06" w:rsidP="00CA707E">
      <w:pPr>
        <w:pStyle w:val="Akapitzlist"/>
        <w:numPr>
          <w:ilvl w:val="0"/>
          <w:numId w:val="5"/>
        </w:numPr>
        <w:spacing w:before="120" w:line="288" w:lineRule="auto"/>
        <w:ind w:left="284" w:hanging="284"/>
        <w:jc w:val="both"/>
        <w:rPr>
          <w:rFonts w:ascii="Arial" w:hAnsi="Arial" w:cs="Arial"/>
          <w:color w:val="000000"/>
          <w:spacing w:val="2"/>
          <w:szCs w:val="21"/>
        </w:rPr>
      </w:pPr>
      <w:r w:rsidRPr="00235B55">
        <w:rPr>
          <w:rFonts w:ascii="Arial" w:hAnsi="Arial" w:cs="Arial"/>
          <w:color w:val="000000"/>
          <w:spacing w:val="2"/>
          <w:szCs w:val="21"/>
        </w:rPr>
        <w:t>Oświadczam</w:t>
      </w:r>
      <w:r w:rsidR="00C81424">
        <w:rPr>
          <w:rFonts w:ascii="Arial" w:hAnsi="Arial" w:cs="Arial"/>
          <w:color w:val="000000"/>
          <w:spacing w:val="2"/>
          <w:szCs w:val="21"/>
        </w:rPr>
        <w:t>/</w:t>
      </w:r>
      <w:r w:rsidR="00B458B1">
        <w:rPr>
          <w:rFonts w:ascii="Arial" w:hAnsi="Arial" w:cs="Arial"/>
          <w:color w:val="000000"/>
          <w:spacing w:val="2"/>
          <w:szCs w:val="21"/>
        </w:rPr>
        <w:t>-</w:t>
      </w:r>
      <w:r w:rsidRPr="00235B55">
        <w:rPr>
          <w:rFonts w:ascii="Arial" w:hAnsi="Arial" w:cs="Arial"/>
          <w:color w:val="000000"/>
          <w:spacing w:val="2"/>
          <w:szCs w:val="21"/>
        </w:rPr>
        <w:t xml:space="preserve">y, że </w:t>
      </w:r>
    </w:p>
    <w:p w:rsidR="00650598" w:rsidRPr="00C81424" w:rsidRDefault="00893D1B" w:rsidP="00C81424">
      <w:pPr>
        <w:pStyle w:val="Akapitzlist"/>
        <w:numPr>
          <w:ilvl w:val="0"/>
          <w:numId w:val="7"/>
        </w:numPr>
        <w:spacing w:line="288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jestem /</w:t>
      </w:r>
      <w:r w:rsidR="00C81424">
        <w:rPr>
          <w:rFonts w:ascii="Arial" w:hAnsi="Arial" w:cs="Arial"/>
        </w:rPr>
        <w:t xml:space="preserve"> jesteśmy</w:t>
      </w:r>
      <w:r>
        <w:rPr>
          <w:rFonts w:ascii="Arial" w:hAnsi="Arial" w:cs="Arial"/>
        </w:rPr>
        <w:t xml:space="preserve"> </w:t>
      </w:r>
      <w:r w:rsidR="007D5D8B" w:rsidRPr="007D5D8B">
        <w:rPr>
          <w:rFonts w:ascii="Arial" w:hAnsi="Arial" w:cs="Arial"/>
        </w:rPr>
        <w:t>ubezpiecz</w:t>
      </w:r>
      <w:r>
        <w:rPr>
          <w:rFonts w:ascii="Arial" w:hAnsi="Arial" w:cs="Arial"/>
        </w:rPr>
        <w:t>ony</w:t>
      </w:r>
      <w:r w:rsidR="00C81424">
        <w:rPr>
          <w:rFonts w:ascii="Arial" w:hAnsi="Arial" w:cs="Arial"/>
        </w:rPr>
        <w:t>/</w:t>
      </w:r>
      <w:r w:rsidR="00B458B1">
        <w:rPr>
          <w:rFonts w:ascii="Arial" w:hAnsi="Arial" w:cs="Arial"/>
        </w:rPr>
        <w:t>-</w:t>
      </w:r>
      <w:r w:rsidR="00C81424">
        <w:rPr>
          <w:rFonts w:ascii="Arial" w:hAnsi="Arial" w:cs="Arial"/>
        </w:rPr>
        <w:t>eni</w:t>
      </w:r>
      <w:r w:rsidR="007D5D8B" w:rsidRPr="007D5D8B">
        <w:rPr>
          <w:rFonts w:ascii="Arial" w:hAnsi="Arial" w:cs="Arial"/>
        </w:rPr>
        <w:t xml:space="preserve"> od odpowiedzialności cywilnej w zakresie prowadzonej działalności gospodarczej związanej z przedmiotem zamówienia. Jednocześnie zobowiązuj</w:t>
      </w:r>
      <w:r w:rsidR="00C81424">
        <w:rPr>
          <w:rFonts w:ascii="Arial" w:hAnsi="Arial" w:cs="Arial"/>
        </w:rPr>
        <w:t>ę/</w:t>
      </w:r>
      <w:r w:rsidR="007D5D8B" w:rsidRPr="007D5D8B">
        <w:rPr>
          <w:rFonts w:ascii="Arial" w:hAnsi="Arial" w:cs="Arial"/>
        </w:rPr>
        <w:t xml:space="preserve">my się do zawarcia na własny koszt odpowiednich umów ubezpieczenia z tytułu szkód, które mogą zaistnieć w związku z określonymi zdarzeniami losowymi oraz od odpowiedzialności cywilnej na czas realizacji robót objętych umową na kwotę </w:t>
      </w:r>
      <w:r w:rsidRPr="00893D1B">
        <w:rPr>
          <w:rFonts w:ascii="Arial" w:hAnsi="Arial" w:cs="Arial"/>
          <w:b/>
        </w:rPr>
        <w:t>100.000,00 zł.</w:t>
      </w:r>
      <w:r>
        <w:rPr>
          <w:rFonts w:ascii="Arial" w:hAnsi="Arial" w:cs="Arial"/>
          <w:b/>
        </w:rPr>
        <w:t xml:space="preserve"> </w:t>
      </w:r>
      <w:r w:rsidR="007D5D8B" w:rsidRPr="00C81424">
        <w:rPr>
          <w:rFonts w:ascii="Arial" w:hAnsi="Arial" w:cs="Arial"/>
        </w:rPr>
        <w:t>Ponadto zobowiązuj</w:t>
      </w:r>
      <w:r w:rsidR="00C81424">
        <w:rPr>
          <w:rFonts w:ascii="Arial" w:hAnsi="Arial" w:cs="Arial"/>
        </w:rPr>
        <w:t>ę/</w:t>
      </w:r>
      <w:r w:rsidR="00B458B1">
        <w:rPr>
          <w:rFonts w:ascii="Arial" w:hAnsi="Arial" w:cs="Arial"/>
        </w:rPr>
        <w:t>-</w:t>
      </w:r>
      <w:r w:rsidR="007D5D8B" w:rsidRPr="00C81424">
        <w:rPr>
          <w:rFonts w:ascii="Arial" w:hAnsi="Arial" w:cs="Arial"/>
        </w:rPr>
        <w:t>my się, że najpóźniej do dnia podpisania umowy przedłoż</w:t>
      </w:r>
      <w:r w:rsidR="00C81424">
        <w:rPr>
          <w:rFonts w:ascii="Arial" w:hAnsi="Arial" w:cs="Arial"/>
        </w:rPr>
        <w:t>ę/</w:t>
      </w:r>
      <w:r w:rsidR="007D5D8B" w:rsidRPr="00C81424">
        <w:rPr>
          <w:rFonts w:ascii="Arial" w:hAnsi="Arial" w:cs="Arial"/>
        </w:rPr>
        <w:t>my potwierdzoną za zgodność z oryginałem kopię polisy lub umowę ubezpieczenia;</w:t>
      </w:r>
    </w:p>
    <w:p w:rsidR="00893D1B" w:rsidRDefault="00893D1B" w:rsidP="00CA707E">
      <w:pPr>
        <w:numPr>
          <w:ilvl w:val="0"/>
          <w:numId w:val="4"/>
        </w:numPr>
        <w:spacing w:line="288" w:lineRule="auto"/>
        <w:ind w:left="567" w:hanging="283"/>
        <w:jc w:val="both"/>
        <w:rPr>
          <w:rFonts w:ascii="Arial" w:hAnsi="Arial" w:cs="Arial"/>
        </w:rPr>
      </w:pPr>
      <w:r w:rsidRPr="00893D1B">
        <w:rPr>
          <w:rFonts w:ascii="Arial" w:hAnsi="Arial" w:cs="Arial"/>
        </w:rPr>
        <w:t xml:space="preserve">osoba, która będzie uczestniczyć w wykonywaniu zamówienia posiada </w:t>
      </w:r>
      <w:r w:rsidRPr="00893D1B">
        <w:rPr>
          <w:rFonts w:ascii="Arial" w:hAnsi="Arial" w:cs="Arial"/>
          <w:b/>
          <w:spacing w:val="1"/>
        </w:rPr>
        <w:t xml:space="preserve">wykształcenie min. średnie techniczne </w:t>
      </w:r>
      <w:r w:rsidRPr="00893D1B">
        <w:rPr>
          <w:rFonts w:ascii="Arial" w:hAnsi="Arial" w:cs="Arial"/>
          <w:spacing w:val="1"/>
        </w:rPr>
        <w:t>oraz</w:t>
      </w:r>
      <w:r w:rsidRPr="00893D1B">
        <w:rPr>
          <w:rFonts w:ascii="Arial" w:hAnsi="Arial" w:cs="Arial"/>
        </w:rPr>
        <w:t xml:space="preserve"> uprawnienia do</w:t>
      </w:r>
      <w:r w:rsidRPr="00893D1B">
        <w:rPr>
          <w:rFonts w:ascii="Arial" w:hAnsi="Arial" w:cs="Arial"/>
          <w:bCs/>
        </w:rPr>
        <w:t xml:space="preserve"> </w:t>
      </w:r>
      <w:r w:rsidRPr="00893D1B">
        <w:rPr>
          <w:rFonts w:ascii="Arial" w:hAnsi="Arial" w:cs="Arial"/>
        </w:rPr>
        <w:t xml:space="preserve">kierowania robotami budowlanymi w specjalnościach konstrukcyjno-budowlanej </w:t>
      </w:r>
      <w:r w:rsidRPr="00893D1B">
        <w:rPr>
          <w:rFonts w:ascii="Arial" w:hAnsi="Arial" w:cs="Arial"/>
          <w:bCs/>
        </w:rPr>
        <w:t xml:space="preserve">oraz posiada aktualne zaświadczenie potwierdzające przynależność </w:t>
      </w:r>
      <w:r>
        <w:rPr>
          <w:rFonts w:ascii="Arial" w:hAnsi="Arial" w:cs="Arial"/>
          <w:bCs/>
        </w:rPr>
        <w:br/>
      </w:r>
      <w:r w:rsidRPr="00893D1B">
        <w:rPr>
          <w:rFonts w:ascii="Arial" w:hAnsi="Arial" w:cs="Arial"/>
          <w:bCs/>
        </w:rPr>
        <w:t>do właści</w:t>
      </w:r>
      <w:r>
        <w:rPr>
          <w:rFonts w:ascii="Arial" w:hAnsi="Arial" w:cs="Arial"/>
          <w:bCs/>
        </w:rPr>
        <w:t xml:space="preserve">wej Izby Inżynierów Budownictwa; </w:t>
      </w:r>
    </w:p>
    <w:p w:rsidR="00B458B1" w:rsidRDefault="00893D1B" w:rsidP="00B458B1">
      <w:pPr>
        <w:numPr>
          <w:ilvl w:val="0"/>
          <w:numId w:val="4"/>
        </w:numPr>
        <w:spacing w:line="288" w:lineRule="auto"/>
        <w:ind w:left="567" w:hanging="283"/>
        <w:jc w:val="both"/>
        <w:rPr>
          <w:rFonts w:ascii="Arial" w:hAnsi="Arial" w:cs="Arial"/>
        </w:rPr>
      </w:pPr>
      <w:r w:rsidRPr="00893D1B">
        <w:rPr>
          <w:rFonts w:ascii="Arial" w:hAnsi="Arial" w:cs="Arial"/>
        </w:rPr>
        <w:t>w ciągu ostatnich pięciu lat przed upływem terminu składania ofert zrealizow</w:t>
      </w:r>
      <w:r>
        <w:rPr>
          <w:rFonts w:ascii="Arial" w:hAnsi="Arial" w:cs="Arial"/>
        </w:rPr>
        <w:t>ałem</w:t>
      </w:r>
      <w:r w:rsidR="00C81424">
        <w:rPr>
          <w:rFonts w:ascii="Arial" w:hAnsi="Arial" w:cs="Arial"/>
        </w:rPr>
        <w:t>/</w:t>
      </w:r>
      <w:r w:rsidR="00B458B1">
        <w:rPr>
          <w:rFonts w:ascii="Arial" w:hAnsi="Arial" w:cs="Arial"/>
        </w:rPr>
        <w:t>-</w:t>
      </w:r>
      <w:r w:rsidR="00C81424">
        <w:rPr>
          <w:rFonts w:ascii="Arial" w:hAnsi="Arial" w:cs="Arial"/>
        </w:rPr>
        <w:t>liśmy</w:t>
      </w:r>
      <w:r>
        <w:rPr>
          <w:rFonts w:ascii="Arial" w:hAnsi="Arial" w:cs="Arial"/>
        </w:rPr>
        <w:t xml:space="preserve"> </w:t>
      </w:r>
      <w:r w:rsidRPr="00893D1B">
        <w:rPr>
          <w:rFonts w:ascii="Arial" w:hAnsi="Arial" w:cs="Arial"/>
        </w:rPr>
        <w:t xml:space="preserve">minimum trzy roboty budowlane w </w:t>
      </w:r>
      <w:r w:rsidRPr="0029175D">
        <w:rPr>
          <w:rFonts w:ascii="Arial" w:hAnsi="Arial" w:cs="Arial"/>
        </w:rPr>
        <w:t xml:space="preserve">zakresie remontu / budowy / przebudowy </w:t>
      </w:r>
      <w:r w:rsidR="0029175D" w:rsidRPr="0029175D">
        <w:rPr>
          <w:rFonts w:ascii="Arial" w:hAnsi="Arial" w:cs="Arial"/>
        </w:rPr>
        <w:t xml:space="preserve">ogrodzenia </w:t>
      </w:r>
      <w:r w:rsidRPr="0029175D">
        <w:rPr>
          <w:rFonts w:ascii="Arial" w:hAnsi="Arial" w:cs="Arial"/>
        </w:rPr>
        <w:t xml:space="preserve"> na kwotę nie mniejszą niż 50.000,00 zł każdy z </w:t>
      </w:r>
      <w:r w:rsidR="00B458B1">
        <w:rPr>
          <w:rFonts w:ascii="Arial" w:hAnsi="Arial" w:cs="Arial"/>
        </w:rPr>
        <w:t>robót;</w:t>
      </w:r>
    </w:p>
    <w:p w:rsidR="00B458B1" w:rsidRDefault="00B458B1" w:rsidP="00B458B1">
      <w:pPr>
        <w:numPr>
          <w:ilvl w:val="0"/>
          <w:numId w:val="4"/>
        </w:numPr>
        <w:spacing w:line="288" w:lineRule="auto"/>
        <w:ind w:left="567" w:hanging="283"/>
        <w:jc w:val="both"/>
        <w:rPr>
          <w:rFonts w:ascii="Arial" w:hAnsi="Arial" w:cs="Arial"/>
        </w:rPr>
      </w:pPr>
      <w:r w:rsidRPr="00B458B1">
        <w:rPr>
          <w:rFonts w:ascii="Arial" w:hAnsi="Arial" w:cs="Arial"/>
        </w:rPr>
        <w:t>zapoznałem /-</w:t>
      </w:r>
      <w:r w:rsidR="00C62EBA" w:rsidRPr="00B458B1">
        <w:rPr>
          <w:rFonts w:ascii="Arial" w:hAnsi="Arial" w:cs="Arial"/>
        </w:rPr>
        <w:t>liśmy się z warunkami postępowania oraz przedmiotem zamówienia i na tej podstawie oferuje</w:t>
      </w:r>
      <w:r>
        <w:rPr>
          <w:rFonts w:ascii="Arial" w:hAnsi="Arial" w:cs="Arial"/>
        </w:rPr>
        <w:t>/-</w:t>
      </w:r>
      <w:r w:rsidR="00C62EBA" w:rsidRPr="00B458B1">
        <w:rPr>
          <w:rFonts w:ascii="Arial" w:hAnsi="Arial" w:cs="Arial"/>
        </w:rPr>
        <w:t>my wykonanie zamówienia bez zastrzeżeń i z zachowaniem należytej staranności, zgodnie</w:t>
      </w:r>
      <w:r w:rsidR="00C62EBA" w:rsidRPr="00B458B1">
        <w:rPr>
          <w:rFonts w:ascii="Arial" w:hAnsi="Arial" w:cs="Arial"/>
        </w:rPr>
        <w:br/>
        <w:t xml:space="preserve">z wymaganiami i w zakresie określonym </w:t>
      </w:r>
      <w:r w:rsidR="005C7741" w:rsidRPr="00B458B1">
        <w:rPr>
          <w:rFonts w:ascii="Arial" w:hAnsi="Arial" w:cs="Arial"/>
        </w:rPr>
        <w:t>Ogłoszeniu</w:t>
      </w:r>
      <w:r>
        <w:rPr>
          <w:rFonts w:ascii="Arial" w:hAnsi="Arial" w:cs="Arial"/>
        </w:rPr>
        <w:t>;</w:t>
      </w:r>
    </w:p>
    <w:p w:rsidR="00B458B1" w:rsidRDefault="00B458B1" w:rsidP="00B458B1">
      <w:pPr>
        <w:numPr>
          <w:ilvl w:val="0"/>
          <w:numId w:val="4"/>
        </w:numPr>
        <w:spacing w:line="288" w:lineRule="auto"/>
        <w:ind w:left="567" w:hanging="283"/>
        <w:jc w:val="both"/>
        <w:rPr>
          <w:rFonts w:ascii="Arial" w:hAnsi="Arial" w:cs="Arial"/>
        </w:rPr>
      </w:pPr>
      <w:r w:rsidRPr="00B458B1">
        <w:rPr>
          <w:rFonts w:ascii="Arial" w:hAnsi="Arial" w:cs="Arial"/>
        </w:rPr>
        <w:lastRenderedPageBreak/>
        <w:t>akceptu</w:t>
      </w:r>
      <w:r>
        <w:rPr>
          <w:rFonts w:ascii="Arial" w:hAnsi="Arial" w:cs="Arial"/>
        </w:rPr>
        <w:t>je/-</w:t>
      </w:r>
      <w:r w:rsidR="00C62EBA" w:rsidRPr="00B458B1">
        <w:rPr>
          <w:rFonts w:ascii="Arial" w:hAnsi="Arial" w:cs="Arial"/>
        </w:rPr>
        <w:t xml:space="preserve">my treść warunków umownych określonych w załączonym do warunków zamówienia, wzorze umowy i w przypadku wyboru </w:t>
      </w:r>
      <w:r>
        <w:rPr>
          <w:rFonts w:ascii="Arial" w:hAnsi="Arial" w:cs="Arial"/>
        </w:rPr>
        <w:t>mojej/</w:t>
      </w:r>
      <w:r w:rsidR="00C62EBA" w:rsidRPr="00B458B1">
        <w:rPr>
          <w:rFonts w:ascii="Arial" w:hAnsi="Arial" w:cs="Arial"/>
        </w:rPr>
        <w:t>naszej oferty zobowiązuje</w:t>
      </w:r>
      <w:r>
        <w:rPr>
          <w:rFonts w:ascii="Arial" w:hAnsi="Arial" w:cs="Arial"/>
        </w:rPr>
        <w:t>/-</w:t>
      </w:r>
      <w:r w:rsidR="00C62EBA" w:rsidRPr="00B458B1">
        <w:rPr>
          <w:rFonts w:ascii="Arial" w:hAnsi="Arial" w:cs="Arial"/>
        </w:rPr>
        <w:t xml:space="preserve">my się do zawarcia umowy </w:t>
      </w:r>
      <w:r>
        <w:rPr>
          <w:rFonts w:ascii="Arial" w:hAnsi="Arial" w:cs="Arial"/>
        </w:rPr>
        <w:br/>
      </w:r>
      <w:r w:rsidR="00C62EBA" w:rsidRPr="00B458B1">
        <w:rPr>
          <w:rFonts w:ascii="Arial" w:hAnsi="Arial" w:cs="Arial"/>
        </w:rPr>
        <w:t>o treści określonej we wzorze umowy w miejscu i termini</w:t>
      </w:r>
      <w:r>
        <w:rPr>
          <w:rFonts w:ascii="Arial" w:hAnsi="Arial" w:cs="Arial"/>
        </w:rPr>
        <w:t>e wskazanym przez zamawiającego;</w:t>
      </w:r>
    </w:p>
    <w:p w:rsidR="00B458B1" w:rsidRDefault="00C62EBA" w:rsidP="00B458B1">
      <w:pPr>
        <w:numPr>
          <w:ilvl w:val="0"/>
          <w:numId w:val="4"/>
        </w:numPr>
        <w:spacing w:line="288" w:lineRule="auto"/>
        <w:ind w:left="567" w:hanging="283"/>
        <w:jc w:val="both"/>
        <w:rPr>
          <w:rFonts w:ascii="Arial" w:hAnsi="Arial" w:cs="Arial"/>
        </w:rPr>
      </w:pPr>
      <w:r w:rsidRPr="00B458B1">
        <w:rPr>
          <w:rFonts w:ascii="Arial" w:hAnsi="Arial" w:cs="Arial"/>
        </w:rPr>
        <w:t>uważam</w:t>
      </w:r>
      <w:r w:rsidR="00B458B1">
        <w:rPr>
          <w:rFonts w:ascii="Arial" w:hAnsi="Arial" w:cs="Arial"/>
        </w:rPr>
        <w:t>/-</w:t>
      </w:r>
      <w:r w:rsidRPr="00B458B1">
        <w:rPr>
          <w:rFonts w:ascii="Arial" w:hAnsi="Arial" w:cs="Arial"/>
        </w:rPr>
        <w:t>y się za związany</w:t>
      </w:r>
      <w:r w:rsidR="00B458B1">
        <w:rPr>
          <w:rFonts w:ascii="Arial" w:hAnsi="Arial" w:cs="Arial"/>
        </w:rPr>
        <w:t>/-</w:t>
      </w:r>
      <w:r w:rsidRPr="00B458B1">
        <w:rPr>
          <w:rFonts w:ascii="Arial" w:hAnsi="Arial" w:cs="Arial"/>
        </w:rPr>
        <w:t xml:space="preserve">ch niniejszą ofertą na czas wskazany w </w:t>
      </w:r>
      <w:r w:rsidR="005C7741" w:rsidRPr="00B458B1">
        <w:rPr>
          <w:rFonts w:ascii="Arial" w:hAnsi="Arial" w:cs="Arial"/>
        </w:rPr>
        <w:t>Ogłoszeniu</w:t>
      </w:r>
      <w:r w:rsidR="00B458B1">
        <w:rPr>
          <w:rFonts w:ascii="Arial" w:hAnsi="Arial" w:cs="Arial"/>
        </w:rPr>
        <w:t>;</w:t>
      </w:r>
    </w:p>
    <w:p w:rsidR="00B458B1" w:rsidRDefault="00C62EBA" w:rsidP="00B458B1">
      <w:pPr>
        <w:numPr>
          <w:ilvl w:val="0"/>
          <w:numId w:val="4"/>
        </w:numPr>
        <w:spacing w:line="288" w:lineRule="auto"/>
        <w:ind w:left="567" w:hanging="283"/>
        <w:jc w:val="both"/>
        <w:rPr>
          <w:rFonts w:ascii="Arial" w:hAnsi="Arial" w:cs="Arial"/>
        </w:rPr>
      </w:pPr>
      <w:r w:rsidRPr="00B458B1">
        <w:rPr>
          <w:rFonts w:ascii="Arial" w:hAnsi="Arial" w:cs="Arial"/>
        </w:rPr>
        <w:t>do upływu terminu związania ofertą nastąpią jakiekolwiek zmiany sytuacji w zakresie dotyczącym podmiotu składającego ofertę, a przedstawionej w naszych dokumentach wchodzących w skład oferty, natychmiast powiadomi</w:t>
      </w:r>
      <w:r w:rsidR="00B458B1">
        <w:rPr>
          <w:rFonts w:ascii="Arial" w:hAnsi="Arial" w:cs="Arial"/>
        </w:rPr>
        <w:t>ę/-</w:t>
      </w:r>
      <w:r w:rsidRPr="00B458B1">
        <w:rPr>
          <w:rFonts w:ascii="Arial" w:hAnsi="Arial" w:cs="Arial"/>
        </w:rPr>
        <w:t>my o nich na piśmie zamawiającego</w:t>
      </w:r>
      <w:r w:rsidR="00B458B1">
        <w:rPr>
          <w:rFonts w:ascii="Arial" w:hAnsi="Arial" w:cs="Arial"/>
        </w:rPr>
        <w:t>;</w:t>
      </w:r>
    </w:p>
    <w:p w:rsidR="00CA632B" w:rsidRPr="00B458B1" w:rsidRDefault="00C62EBA" w:rsidP="00B458B1">
      <w:pPr>
        <w:numPr>
          <w:ilvl w:val="0"/>
          <w:numId w:val="4"/>
        </w:numPr>
        <w:spacing w:line="288" w:lineRule="auto"/>
        <w:ind w:left="567" w:hanging="283"/>
        <w:jc w:val="both"/>
        <w:rPr>
          <w:rFonts w:ascii="Arial" w:hAnsi="Arial" w:cs="Arial"/>
        </w:rPr>
      </w:pPr>
      <w:r w:rsidRPr="00B458B1">
        <w:rPr>
          <w:rFonts w:ascii="Arial" w:hAnsi="Arial" w:cs="Arial"/>
        </w:rPr>
        <w:t>podany rachunek bankowy widnieje jako przypisany do naszej firmy w elektronicznym re</w:t>
      </w:r>
      <w:r w:rsidR="00156E06" w:rsidRPr="00B458B1">
        <w:rPr>
          <w:rFonts w:ascii="Arial" w:hAnsi="Arial" w:cs="Arial"/>
        </w:rPr>
        <w:t>je</w:t>
      </w:r>
      <w:r w:rsidR="00382BB3" w:rsidRPr="00B458B1">
        <w:rPr>
          <w:rFonts w:ascii="Arial" w:hAnsi="Arial" w:cs="Arial"/>
        </w:rPr>
        <w:t>strze czynnych podatników VAT.</w:t>
      </w:r>
    </w:p>
    <w:p w:rsidR="00C62EBA" w:rsidRDefault="00C62EBA" w:rsidP="00CA707E">
      <w:pPr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B83019">
        <w:rPr>
          <w:rFonts w:ascii="Arial" w:hAnsi="Arial" w:cs="Arial"/>
        </w:rPr>
        <w:t xml:space="preserve">Jeżeli </w:t>
      </w:r>
      <w:r w:rsidR="00B458B1">
        <w:rPr>
          <w:rFonts w:ascii="Arial" w:hAnsi="Arial" w:cs="Arial"/>
        </w:rPr>
        <w:t>moja/</w:t>
      </w:r>
      <w:r w:rsidRPr="00B83019">
        <w:rPr>
          <w:rFonts w:ascii="Arial" w:hAnsi="Arial" w:cs="Arial"/>
        </w:rPr>
        <w:t>nasza ofe</w:t>
      </w:r>
      <w:r w:rsidR="00B458B1">
        <w:rPr>
          <w:rFonts w:ascii="Arial" w:hAnsi="Arial" w:cs="Arial"/>
        </w:rPr>
        <w:t>rta zostanie wybrana zobowiązuję/-</w:t>
      </w:r>
      <w:r w:rsidRPr="00B83019">
        <w:rPr>
          <w:rFonts w:ascii="Arial" w:hAnsi="Arial" w:cs="Arial"/>
        </w:rPr>
        <w:t xml:space="preserve">my się do wniesienia </w:t>
      </w:r>
      <w:r w:rsidRPr="00B83019">
        <w:rPr>
          <w:rFonts w:ascii="Arial" w:hAnsi="Arial" w:cs="Arial"/>
          <w:b/>
        </w:rPr>
        <w:t>zabezpieczenia należytego wykonania</w:t>
      </w:r>
      <w:r w:rsidRPr="00B83019">
        <w:rPr>
          <w:rFonts w:ascii="Arial" w:hAnsi="Arial" w:cs="Arial"/>
        </w:rPr>
        <w:t xml:space="preserve"> </w:t>
      </w:r>
      <w:r w:rsidRPr="00B83019">
        <w:rPr>
          <w:rFonts w:ascii="Arial" w:hAnsi="Arial" w:cs="Arial"/>
          <w:b/>
        </w:rPr>
        <w:t>umowy</w:t>
      </w:r>
      <w:r w:rsidRPr="00B83019">
        <w:rPr>
          <w:rFonts w:ascii="Arial" w:hAnsi="Arial" w:cs="Arial"/>
        </w:rPr>
        <w:t xml:space="preserve"> w wysokości </w:t>
      </w:r>
      <w:r w:rsidR="00E03D3C">
        <w:rPr>
          <w:rFonts w:ascii="Arial" w:hAnsi="Arial" w:cs="Arial"/>
          <w:b/>
        </w:rPr>
        <w:t>5</w:t>
      </w:r>
      <w:r w:rsidRPr="00B83019">
        <w:rPr>
          <w:rFonts w:ascii="Arial" w:hAnsi="Arial" w:cs="Arial"/>
          <w:b/>
        </w:rPr>
        <w:t xml:space="preserve"> %</w:t>
      </w:r>
      <w:r w:rsidRPr="00B83019">
        <w:rPr>
          <w:rFonts w:ascii="Arial" w:hAnsi="Arial" w:cs="Arial"/>
        </w:rPr>
        <w:t xml:space="preserve"> ceny ofertowej brutto.</w:t>
      </w:r>
    </w:p>
    <w:p w:rsidR="00730118" w:rsidRPr="00AD6E5D" w:rsidRDefault="00730118" w:rsidP="00CA707E">
      <w:pPr>
        <w:numPr>
          <w:ilvl w:val="0"/>
          <w:numId w:val="5"/>
        </w:numPr>
        <w:spacing w:line="30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B458B1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y, że: </w:t>
      </w:r>
      <w:r w:rsidRPr="002C58D7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:rsidR="00730118" w:rsidRPr="00730118" w:rsidRDefault="00AC6036" w:rsidP="00AC6036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</w:r>
      <w:sdt>
        <w:sdtPr>
          <w:rPr>
            <w:rFonts w:ascii="Arial" w:hAnsi="Arial" w:cs="Arial"/>
            <w:sz w:val="28"/>
          </w:rPr>
          <w:id w:val="60939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036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AC6036">
        <w:rPr>
          <w:rFonts w:ascii="Arial" w:hAnsi="Arial" w:cs="Arial"/>
          <w:sz w:val="28"/>
        </w:rPr>
        <w:t xml:space="preserve"> </w:t>
      </w:r>
      <w:r w:rsidR="00730118">
        <w:rPr>
          <w:rFonts w:ascii="Arial" w:hAnsi="Arial" w:cs="Arial"/>
        </w:rPr>
        <w:t>zapozna</w:t>
      </w:r>
      <w:r w:rsidR="00B458B1">
        <w:rPr>
          <w:rFonts w:ascii="Arial" w:hAnsi="Arial" w:cs="Arial"/>
        </w:rPr>
        <w:t>łem /-</w:t>
      </w:r>
      <w:r w:rsidR="00730118">
        <w:rPr>
          <w:rFonts w:ascii="Arial" w:hAnsi="Arial" w:cs="Arial"/>
        </w:rPr>
        <w:t xml:space="preserve">liśmy się </w:t>
      </w:r>
      <w:r w:rsidR="00730118" w:rsidRPr="00730118">
        <w:rPr>
          <w:rFonts w:ascii="Arial" w:hAnsi="Arial" w:cs="Arial"/>
        </w:rPr>
        <w:t>z terenem, na którym będzie realizowane zamówienie.</w:t>
      </w:r>
    </w:p>
    <w:p w:rsidR="00730118" w:rsidRPr="00730118" w:rsidRDefault="00AC6036" w:rsidP="00AC6036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AC6036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sz w:val="28"/>
          </w:rPr>
          <w:id w:val="17300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036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AC6036">
        <w:rPr>
          <w:rFonts w:ascii="Arial" w:hAnsi="Arial" w:cs="Arial"/>
          <w:sz w:val="24"/>
        </w:rPr>
        <w:t xml:space="preserve"> </w:t>
      </w:r>
      <w:r w:rsidR="00730118" w:rsidRPr="00730118">
        <w:rPr>
          <w:rFonts w:ascii="Arial" w:hAnsi="Arial" w:cs="Arial"/>
        </w:rPr>
        <w:t>nie zapozna</w:t>
      </w:r>
      <w:r w:rsidR="00B458B1">
        <w:rPr>
          <w:rFonts w:ascii="Arial" w:hAnsi="Arial" w:cs="Arial"/>
        </w:rPr>
        <w:t>łem /-liśmy</w:t>
      </w:r>
      <w:r w:rsidR="00730118" w:rsidRPr="00730118">
        <w:rPr>
          <w:rFonts w:ascii="Arial" w:hAnsi="Arial" w:cs="Arial"/>
        </w:rPr>
        <w:t xml:space="preserve"> się z terenem, na którym będzie realizowane zamówienie</w:t>
      </w:r>
    </w:p>
    <w:p w:rsidR="00274AB8" w:rsidRPr="0054007A" w:rsidRDefault="00274AB8" w:rsidP="00007970">
      <w:pPr>
        <w:tabs>
          <w:tab w:val="left" w:pos="426"/>
        </w:tabs>
        <w:spacing w:line="324" w:lineRule="auto"/>
        <w:ind w:left="426"/>
        <w:jc w:val="both"/>
        <w:rPr>
          <w:rFonts w:ascii="Arial" w:hAnsi="Arial" w:cs="Arial"/>
          <w:sz w:val="6"/>
        </w:rPr>
      </w:pPr>
    </w:p>
    <w:p w:rsidR="007446E6" w:rsidRPr="007446E6" w:rsidRDefault="007446E6" w:rsidP="00CA707E">
      <w:pPr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446E6">
        <w:rPr>
          <w:rFonts w:ascii="Arial" w:hAnsi="Arial" w:cs="Arial"/>
        </w:rPr>
        <w:t>Oświadczam</w:t>
      </w:r>
      <w:r w:rsidR="00B458B1">
        <w:rPr>
          <w:rFonts w:ascii="Arial" w:hAnsi="Arial" w:cs="Arial"/>
        </w:rPr>
        <w:t>/-</w:t>
      </w:r>
      <w:r w:rsidRPr="007446E6">
        <w:rPr>
          <w:rFonts w:ascii="Arial" w:hAnsi="Arial" w:cs="Arial"/>
        </w:rPr>
        <w:t xml:space="preserve">y, że: </w:t>
      </w:r>
      <w:r w:rsidRPr="007446E6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:rsidR="007446E6" w:rsidRDefault="00272471" w:rsidP="00B458B1">
      <w:pPr>
        <w:tabs>
          <w:tab w:val="left" w:pos="851"/>
        </w:tabs>
        <w:spacing w:line="300" w:lineRule="auto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43224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46E6" w:rsidRPr="00AC6036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446E6" w:rsidRPr="000564C4">
        <w:rPr>
          <w:rFonts w:ascii="Arial" w:hAnsi="Arial" w:cs="Arial"/>
        </w:rPr>
        <w:t xml:space="preserve"> wybór oferty </w:t>
      </w:r>
      <w:r w:rsidR="007446E6" w:rsidRPr="000564C4">
        <w:rPr>
          <w:rFonts w:ascii="Arial" w:hAnsi="Arial" w:cs="Arial"/>
          <w:b/>
        </w:rPr>
        <w:t>nie będzie</w:t>
      </w:r>
      <w:r w:rsidR="007446E6" w:rsidRPr="000564C4">
        <w:rPr>
          <w:rFonts w:ascii="Arial" w:hAnsi="Arial" w:cs="Arial"/>
        </w:rPr>
        <w:t xml:space="preserve"> prowadzić do powstania u Zamawiającego obowiązku podatkowego zgodnie z przepisami o podatku od towarów i usług;</w:t>
      </w:r>
    </w:p>
    <w:p w:rsidR="007446E6" w:rsidRPr="00336D7E" w:rsidRDefault="00272471" w:rsidP="00B458B1">
      <w:pPr>
        <w:tabs>
          <w:tab w:val="left" w:pos="567"/>
        </w:tabs>
        <w:spacing w:line="300" w:lineRule="auto"/>
        <w:ind w:left="426" w:hanging="142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764147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46E6" w:rsidRPr="00AC6036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446E6" w:rsidRPr="00336D7E">
        <w:rPr>
          <w:rFonts w:ascii="Arial" w:hAnsi="Arial" w:cs="Arial"/>
        </w:rPr>
        <w:t xml:space="preserve"> wybór oferty </w:t>
      </w:r>
      <w:r w:rsidR="007446E6" w:rsidRPr="00336D7E">
        <w:rPr>
          <w:rFonts w:ascii="Arial" w:hAnsi="Arial" w:cs="Arial"/>
          <w:b/>
        </w:rPr>
        <w:t xml:space="preserve">będzie </w:t>
      </w:r>
      <w:r w:rsidR="007446E6" w:rsidRPr="00336D7E">
        <w:rPr>
          <w:rFonts w:ascii="Arial" w:hAnsi="Arial" w:cs="Arial"/>
        </w:rPr>
        <w:t xml:space="preserve">prowadzić do powstania u Zamawiającego obowiązku podatkowego </w:t>
      </w:r>
      <w:r w:rsidR="007446E6" w:rsidRPr="00336D7E">
        <w:rPr>
          <w:rFonts w:ascii="Arial" w:hAnsi="Arial" w:cs="Arial"/>
        </w:rPr>
        <w:br/>
        <w:t>zgodnie z przepisami o podatku od towarów i usług w odniesieniu do:</w:t>
      </w:r>
    </w:p>
    <w:p w:rsidR="007446E6" w:rsidRDefault="007446E6" w:rsidP="00CA707E">
      <w:pPr>
        <w:numPr>
          <w:ilvl w:val="0"/>
          <w:numId w:val="2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(towaru / usługi)…………………………………………………………………….</w:t>
      </w:r>
      <w:r w:rsidRPr="00D01BD6">
        <w:rPr>
          <w:rFonts w:ascii="Arial" w:hAnsi="Arial" w:cs="Arial"/>
          <w:vertAlign w:val="superscript"/>
        </w:rPr>
        <w:t xml:space="preserve"> </w:t>
      </w:r>
      <w:r w:rsidRPr="00B8459E">
        <w:rPr>
          <w:rFonts w:ascii="Arial" w:hAnsi="Arial" w:cs="Arial"/>
          <w:vertAlign w:val="superscript"/>
        </w:rPr>
        <w:t>1)</w:t>
      </w:r>
    </w:p>
    <w:p w:rsidR="007446E6" w:rsidRPr="00336D7E" w:rsidRDefault="007446E6" w:rsidP="00CA707E">
      <w:pPr>
        <w:numPr>
          <w:ilvl w:val="0"/>
          <w:numId w:val="2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>wartość bez podatku VAT………………………………………………………………….</w:t>
      </w:r>
      <w:r w:rsidRPr="00336D7E">
        <w:rPr>
          <w:rFonts w:ascii="Arial" w:hAnsi="Arial" w:cs="Arial"/>
          <w:vertAlign w:val="superscript"/>
        </w:rPr>
        <w:t xml:space="preserve"> 2)</w:t>
      </w:r>
      <w:r w:rsidRPr="00336D7E">
        <w:rPr>
          <w:rFonts w:ascii="Arial" w:hAnsi="Arial" w:cs="Arial"/>
        </w:rPr>
        <w:t xml:space="preserve">  zł</w:t>
      </w:r>
    </w:p>
    <w:p w:rsidR="00730118" w:rsidRPr="001957D9" w:rsidRDefault="00730118" w:rsidP="00CA707E">
      <w:pPr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1957D9">
        <w:rPr>
          <w:rFonts w:ascii="Arial" w:hAnsi="Arial" w:cs="Arial"/>
          <w:b/>
        </w:rPr>
        <w:t>Oświadczam</w:t>
      </w:r>
      <w:r w:rsidR="00B458B1">
        <w:rPr>
          <w:rFonts w:ascii="Arial" w:hAnsi="Arial" w:cs="Arial"/>
          <w:b/>
        </w:rPr>
        <w:t>/-</w:t>
      </w:r>
      <w:r w:rsidRPr="001957D9">
        <w:rPr>
          <w:rFonts w:ascii="Arial" w:hAnsi="Arial" w:cs="Arial"/>
          <w:b/>
        </w:rPr>
        <w:t>y</w:t>
      </w:r>
      <w:r w:rsidRPr="001957D9">
        <w:rPr>
          <w:rFonts w:ascii="Arial" w:hAnsi="Arial" w:cs="Arial"/>
          <w:bCs/>
        </w:rPr>
        <w:t xml:space="preserve">, </w:t>
      </w:r>
      <w:r w:rsidRPr="001957D9">
        <w:rPr>
          <w:rFonts w:ascii="Arial" w:hAnsi="Arial" w:cs="Arial"/>
          <w:b/>
          <w:bCs/>
        </w:rPr>
        <w:t xml:space="preserve">że niniejsza </w:t>
      </w:r>
      <w:r w:rsidRPr="001957D9">
        <w:rPr>
          <w:rFonts w:ascii="Arial" w:hAnsi="Arial" w:cs="Arial"/>
          <w:b/>
        </w:rPr>
        <w:t xml:space="preserve">oferta </w:t>
      </w:r>
      <w:r w:rsidRPr="001957D9">
        <w:rPr>
          <w:rFonts w:ascii="Arial" w:hAnsi="Arial" w:cs="Arial"/>
          <w:b/>
          <w:bCs/>
        </w:rPr>
        <w:t>oraz wszelkie załączniki do niej</w:t>
      </w:r>
      <w:r w:rsidRPr="001957D9">
        <w:rPr>
          <w:rFonts w:ascii="Arial" w:hAnsi="Arial" w:cs="Arial"/>
          <w:bCs/>
        </w:rPr>
        <w:t xml:space="preserve"> </w:t>
      </w:r>
      <w:r w:rsidRPr="001957D9">
        <w:rPr>
          <w:rFonts w:ascii="Arial" w:hAnsi="Arial" w:cs="Arial"/>
          <w:b/>
          <w:bCs/>
        </w:rPr>
        <w:t>są jawne</w:t>
      </w:r>
      <w:r w:rsidRPr="001957D9">
        <w:rPr>
          <w:rFonts w:ascii="Arial" w:hAnsi="Arial" w:cs="Arial"/>
          <w:bCs/>
        </w:rPr>
        <w:t xml:space="preserve"> i nie zawierają informacji stanowiących </w:t>
      </w:r>
      <w:r w:rsidRPr="001957D9">
        <w:rPr>
          <w:rFonts w:ascii="Arial" w:hAnsi="Arial" w:cs="Arial"/>
          <w:bCs/>
          <w:u w:val="single"/>
        </w:rPr>
        <w:t>tajemnicę przedsiębiorstwa w rozumieniu przepisów o zwalczaniu nieuczciwej konkurencji</w:t>
      </w:r>
      <w:r w:rsidRPr="001957D9">
        <w:rPr>
          <w:rFonts w:ascii="Arial" w:hAnsi="Arial" w:cs="Arial"/>
          <w:bCs/>
        </w:rPr>
        <w:t xml:space="preserve">, </w:t>
      </w:r>
      <w:r w:rsidRPr="001957D9">
        <w:rPr>
          <w:rFonts w:ascii="Arial" w:hAnsi="Arial" w:cs="Arial"/>
          <w:b/>
          <w:bCs/>
        </w:rPr>
        <w:t>za wyjątkiem</w:t>
      </w:r>
      <w:r w:rsidRPr="001957D9">
        <w:rPr>
          <w:rFonts w:ascii="Arial" w:hAnsi="Arial" w:cs="Arial"/>
          <w:bCs/>
        </w:rPr>
        <w:t xml:space="preserve"> informacji i dokumentów zamieszczonych w dokumentacji ofertowej na stronach nr .............................</w:t>
      </w:r>
    </w:p>
    <w:p w:rsidR="00730118" w:rsidRPr="00EA7F1B" w:rsidRDefault="00730118" w:rsidP="0054007A">
      <w:pP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:rsidR="00730118" w:rsidRPr="00EA7F1B" w:rsidRDefault="00730118" w:rsidP="00CA707E">
      <w:pPr>
        <w:numPr>
          <w:ilvl w:val="0"/>
          <w:numId w:val="3"/>
        </w:numPr>
        <w:tabs>
          <w:tab w:val="left" w:pos="567"/>
        </w:tabs>
        <w:spacing w:line="288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:rsidR="00730118" w:rsidRPr="00EA7F1B" w:rsidRDefault="00730118" w:rsidP="00CA707E">
      <w:pPr>
        <w:numPr>
          <w:ilvl w:val="0"/>
          <w:numId w:val="3"/>
        </w:numPr>
        <w:tabs>
          <w:tab w:val="left" w:pos="567"/>
        </w:tabs>
        <w:spacing w:line="288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 xml:space="preserve">informacje mają charakter techniczny, technologiczny, organizacyjny o ile </w:t>
      </w:r>
      <w:r w:rsidR="00924E02">
        <w:rPr>
          <w:rFonts w:ascii="Arial" w:hAnsi="Arial" w:cs="Arial"/>
          <w:i/>
          <w:sz w:val="16"/>
          <w:szCs w:val="16"/>
        </w:rPr>
        <w:t>mają one</w:t>
      </w:r>
      <w:r w:rsidR="00C32C80">
        <w:rPr>
          <w:rFonts w:ascii="Arial" w:hAnsi="Arial" w:cs="Arial"/>
          <w:i/>
          <w:sz w:val="16"/>
          <w:szCs w:val="16"/>
        </w:rPr>
        <w:t xml:space="preserve"> </w:t>
      </w:r>
      <w:r w:rsidRPr="00EA7F1B">
        <w:rPr>
          <w:rFonts w:ascii="Arial" w:hAnsi="Arial" w:cs="Arial"/>
          <w:i/>
          <w:sz w:val="16"/>
          <w:szCs w:val="16"/>
        </w:rPr>
        <w:t>wartość gospodarczą</w:t>
      </w:r>
    </w:p>
    <w:p w:rsidR="00730118" w:rsidRPr="00EA7F1B" w:rsidRDefault="00730118" w:rsidP="00CA707E">
      <w:pPr>
        <w:numPr>
          <w:ilvl w:val="0"/>
          <w:numId w:val="3"/>
        </w:numPr>
        <w:tabs>
          <w:tab w:val="left" w:pos="567"/>
        </w:tabs>
        <w:spacing w:line="288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:rsidR="00730118" w:rsidRPr="00EA7F1B" w:rsidRDefault="00730118" w:rsidP="0054007A">
      <w:pPr>
        <w:spacing w:line="288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 xml:space="preserve">Brak wskazania, że informacje stanowią tajemnice przedsiębiorstwa, będzie powodował, że zastrzeżenie nie będzie miało zastosowania. Wykonawca nie może zastrzec informacji, o których mowa w art. </w:t>
      </w:r>
      <w:r w:rsidR="00C32C80">
        <w:rPr>
          <w:rFonts w:ascii="Arial" w:hAnsi="Arial" w:cs="Arial"/>
          <w:i/>
          <w:sz w:val="16"/>
          <w:szCs w:val="16"/>
        </w:rPr>
        <w:t>222</w:t>
      </w:r>
      <w:r w:rsidRPr="00EA7F1B">
        <w:rPr>
          <w:rFonts w:ascii="Arial" w:hAnsi="Arial" w:cs="Arial"/>
          <w:i/>
          <w:sz w:val="16"/>
          <w:szCs w:val="16"/>
        </w:rPr>
        <w:t xml:space="preserve"> ust. </w:t>
      </w:r>
      <w:r w:rsidR="00C32C80">
        <w:rPr>
          <w:rFonts w:ascii="Arial" w:hAnsi="Arial" w:cs="Arial"/>
          <w:i/>
          <w:sz w:val="16"/>
          <w:szCs w:val="16"/>
        </w:rPr>
        <w:t>5</w:t>
      </w:r>
      <w:r w:rsidRPr="00EA7F1B">
        <w:rPr>
          <w:rFonts w:ascii="Arial" w:hAnsi="Arial" w:cs="Arial"/>
          <w:i/>
          <w:sz w:val="16"/>
          <w:szCs w:val="16"/>
        </w:rPr>
        <w:t xml:space="preserve"> ustawy</w:t>
      </w:r>
      <w:r w:rsidR="00C32C80">
        <w:rPr>
          <w:rFonts w:ascii="Arial" w:hAnsi="Arial" w:cs="Arial"/>
          <w:i/>
          <w:sz w:val="16"/>
          <w:szCs w:val="16"/>
        </w:rPr>
        <w:t xml:space="preserve"> Pzp</w:t>
      </w:r>
      <w:r w:rsidRPr="00EA7F1B">
        <w:rPr>
          <w:rFonts w:ascii="Arial" w:hAnsi="Arial" w:cs="Arial"/>
          <w:i/>
          <w:sz w:val="16"/>
          <w:szCs w:val="16"/>
        </w:rPr>
        <w:t>.</w:t>
      </w:r>
    </w:p>
    <w:p w:rsidR="00730118" w:rsidRPr="002B778F" w:rsidRDefault="00730118" w:rsidP="00CA707E">
      <w:pPr>
        <w:numPr>
          <w:ilvl w:val="0"/>
          <w:numId w:val="5"/>
        </w:numPr>
        <w:tabs>
          <w:tab w:val="left" w:pos="426"/>
        </w:tabs>
        <w:spacing w:before="60" w:line="300" w:lineRule="auto"/>
        <w:ind w:left="284" w:hanging="284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Integralną część oferty stanowią następujące dokumenty:</w:t>
      </w:r>
    </w:p>
    <w:p w:rsidR="00730118" w:rsidRDefault="00730118" w:rsidP="00730118">
      <w:pPr>
        <w:spacing w:line="300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:rsidR="00AD6E5D" w:rsidRDefault="00AD6E5D" w:rsidP="00AD6E5D">
      <w:pPr>
        <w:spacing w:line="300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:rsidR="0029175D" w:rsidRPr="0029175D" w:rsidRDefault="0029175D" w:rsidP="0029175D">
      <w:pPr>
        <w:spacing w:line="360" w:lineRule="auto"/>
        <w:jc w:val="both"/>
        <w:rPr>
          <w:rFonts w:ascii="Arial" w:hAnsi="Arial" w:cs="Arial"/>
          <w:sz w:val="12"/>
          <w:szCs w:val="21"/>
        </w:rPr>
      </w:pPr>
    </w:p>
    <w:p w:rsidR="0029175D" w:rsidRDefault="0029175D" w:rsidP="0029175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175D" w:rsidRDefault="0029175D" w:rsidP="0029175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</w:t>
      </w:r>
    </w:p>
    <w:p w:rsidR="0029175D" w:rsidRPr="00520F90" w:rsidRDefault="0029175D" w:rsidP="0029175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kwalifikowany podpis elektroniczny lub podpis zaufany lub podpis osobisty </w:t>
      </w:r>
    </w:p>
    <w:p w:rsidR="00AC6036" w:rsidRDefault="00AC6036" w:rsidP="00730118">
      <w:pPr>
        <w:spacing w:line="300" w:lineRule="auto"/>
        <w:ind w:left="426"/>
        <w:jc w:val="both"/>
        <w:rPr>
          <w:rFonts w:ascii="Arial" w:hAnsi="Arial" w:cs="Arial"/>
        </w:rPr>
      </w:pPr>
    </w:p>
    <w:p w:rsidR="0029175D" w:rsidRDefault="0029175D" w:rsidP="00730118">
      <w:pPr>
        <w:spacing w:line="300" w:lineRule="auto"/>
        <w:ind w:left="426"/>
        <w:jc w:val="both"/>
        <w:rPr>
          <w:rFonts w:ascii="Arial" w:hAnsi="Arial" w:cs="Arial"/>
        </w:rPr>
      </w:pPr>
    </w:p>
    <w:p w:rsidR="00E44E5C" w:rsidRDefault="00E44E5C" w:rsidP="00730118">
      <w:pPr>
        <w:spacing w:line="300" w:lineRule="auto"/>
        <w:ind w:left="426"/>
        <w:jc w:val="both"/>
        <w:rPr>
          <w:rFonts w:ascii="Arial" w:hAnsi="Arial" w:cs="Arial"/>
        </w:rPr>
      </w:pPr>
    </w:p>
    <w:p w:rsidR="00E44E5C" w:rsidRDefault="00E44E5C" w:rsidP="00730118">
      <w:pPr>
        <w:spacing w:line="300" w:lineRule="auto"/>
        <w:ind w:left="426"/>
        <w:jc w:val="both"/>
        <w:rPr>
          <w:rFonts w:ascii="Arial" w:hAnsi="Arial" w:cs="Arial"/>
        </w:rPr>
      </w:pPr>
    </w:p>
    <w:p w:rsidR="00E44E5C" w:rsidRDefault="00E44E5C" w:rsidP="00730118">
      <w:pPr>
        <w:spacing w:line="300" w:lineRule="auto"/>
        <w:ind w:left="426"/>
        <w:jc w:val="both"/>
        <w:rPr>
          <w:rFonts w:ascii="Arial" w:hAnsi="Arial" w:cs="Arial"/>
        </w:rPr>
      </w:pPr>
      <w:bookmarkStart w:id="0" w:name="_GoBack"/>
      <w:bookmarkEnd w:id="0"/>
    </w:p>
    <w:p w:rsidR="00382BB3" w:rsidRDefault="00382BB3" w:rsidP="00CA707E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6"/>
        </w:rPr>
      </w:pPr>
      <w:r w:rsidRPr="00B8459E">
        <w:rPr>
          <w:rFonts w:ascii="Arial" w:hAnsi="Arial" w:cs="Arial"/>
          <w:i/>
          <w:sz w:val="16"/>
        </w:rPr>
        <w:t>Należy podać nazwę  towaru / usługi, które będą prowadziły do powstania u Zamawiającego obowiązku podatkowego</w:t>
      </w:r>
      <w:r>
        <w:rPr>
          <w:rFonts w:ascii="Arial" w:hAnsi="Arial" w:cs="Arial"/>
          <w:i/>
          <w:sz w:val="16"/>
        </w:rPr>
        <w:t xml:space="preserve"> </w:t>
      </w:r>
      <w:r w:rsidRPr="00B8459E">
        <w:rPr>
          <w:rFonts w:ascii="Arial" w:hAnsi="Arial" w:cs="Arial"/>
          <w:i/>
          <w:sz w:val="16"/>
        </w:rPr>
        <w:t>zgodnie z przepisami o podatku od towarów i</w:t>
      </w:r>
      <w:r>
        <w:rPr>
          <w:rFonts w:ascii="Arial" w:hAnsi="Arial" w:cs="Arial"/>
          <w:i/>
          <w:sz w:val="16"/>
        </w:rPr>
        <w:t xml:space="preserve"> usług (</w:t>
      </w:r>
      <w:r w:rsidRPr="00382BB3">
        <w:rPr>
          <w:rFonts w:ascii="Arial" w:hAnsi="Arial" w:cs="Arial"/>
          <w:i/>
          <w:sz w:val="16"/>
        </w:rPr>
        <w:t>Dz.U.2021.685 t.j.)</w:t>
      </w:r>
    </w:p>
    <w:p w:rsidR="008072C7" w:rsidRPr="00382BB3" w:rsidRDefault="00382BB3" w:rsidP="00CA707E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Należy wpisać wartość netto towaru / usługi podlegających mechanizmowi odwróconego obciążenia VAT</w:t>
      </w:r>
    </w:p>
    <w:sectPr w:rsidR="008072C7" w:rsidRPr="00382BB3" w:rsidSect="00B7423C">
      <w:footerReference w:type="even" r:id="rId10"/>
      <w:footerReference w:type="default" r:id="rId11"/>
      <w:footerReference w:type="first" r:id="rId12"/>
      <w:pgSz w:w="12240" w:h="15840"/>
      <w:pgMar w:top="709" w:right="1418" w:bottom="709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471" w:rsidRDefault="00272471">
      <w:r>
        <w:separator/>
      </w:r>
    </w:p>
  </w:endnote>
  <w:endnote w:type="continuationSeparator" w:id="0">
    <w:p w:rsidR="00272471" w:rsidRDefault="0027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2E" w:rsidRDefault="00BE172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3F5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E172E" w:rsidRDefault="00BE17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EFE" w:rsidRDefault="00333EFE" w:rsidP="001404CB">
    <w:pPr>
      <w:pStyle w:val="Stopka"/>
      <w:jc w:val="right"/>
      <w:rPr>
        <w:rFonts w:ascii="Arial" w:hAnsi="Arial" w:cs="Arial"/>
      </w:rPr>
    </w:pPr>
  </w:p>
  <w:p w:rsidR="001404CB" w:rsidRPr="007C5416" w:rsidRDefault="001404CB" w:rsidP="001404CB">
    <w:pPr>
      <w:pStyle w:val="Stopka"/>
      <w:jc w:val="right"/>
      <w:rPr>
        <w:rFonts w:ascii="Arial" w:hAnsi="Arial" w:cs="Arial"/>
        <w:sz w:val="18"/>
        <w:szCs w:val="18"/>
      </w:rPr>
    </w:pPr>
    <w:r w:rsidRPr="007C5416">
      <w:rPr>
        <w:rFonts w:ascii="Arial" w:hAnsi="Arial" w:cs="Arial"/>
        <w:sz w:val="18"/>
        <w:szCs w:val="18"/>
      </w:rPr>
      <w:t xml:space="preserve">Strona </w:t>
    </w:r>
    <w:r w:rsidRPr="007C5416">
      <w:rPr>
        <w:rFonts w:ascii="Arial" w:hAnsi="Arial" w:cs="Arial"/>
        <w:bCs/>
        <w:sz w:val="18"/>
        <w:szCs w:val="18"/>
      </w:rPr>
      <w:fldChar w:fldCharType="begin"/>
    </w:r>
    <w:r w:rsidRPr="007C5416">
      <w:rPr>
        <w:rFonts w:ascii="Arial" w:hAnsi="Arial" w:cs="Arial"/>
        <w:bCs/>
        <w:sz w:val="18"/>
        <w:szCs w:val="18"/>
      </w:rPr>
      <w:instrText>PAGE</w:instrText>
    </w:r>
    <w:r w:rsidRPr="007C5416">
      <w:rPr>
        <w:rFonts w:ascii="Arial" w:hAnsi="Arial" w:cs="Arial"/>
        <w:bCs/>
        <w:sz w:val="18"/>
        <w:szCs w:val="18"/>
      </w:rPr>
      <w:fldChar w:fldCharType="separate"/>
    </w:r>
    <w:r w:rsidR="00DA1D84">
      <w:rPr>
        <w:rFonts w:ascii="Arial" w:hAnsi="Arial" w:cs="Arial"/>
        <w:bCs/>
        <w:noProof/>
        <w:sz w:val="18"/>
        <w:szCs w:val="18"/>
      </w:rPr>
      <w:t>2</w:t>
    </w:r>
    <w:r w:rsidRPr="007C5416">
      <w:rPr>
        <w:rFonts w:ascii="Arial" w:hAnsi="Arial" w:cs="Arial"/>
        <w:bCs/>
        <w:sz w:val="18"/>
        <w:szCs w:val="18"/>
      </w:rPr>
      <w:fldChar w:fldCharType="end"/>
    </w:r>
    <w:r w:rsidRPr="007C5416">
      <w:rPr>
        <w:rFonts w:ascii="Arial" w:hAnsi="Arial" w:cs="Arial"/>
        <w:sz w:val="18"/>
        <w:szCs w:val="18"/>
      </w:rPr>
      <w:t xml:space="preserve"> z </w:t>
    </w:r>
    <w:r w:rsidRPr="007C5416">
      <w:rPr>
        <w:rFonts w:ascii="Arial" w:hAnsi="Arial" w:cs="Arial"/>
        <w:bCs/>
        <w:sz w:val="18"/>
        <w:szCs w:val="18"/>
      </w:rPr>
      <w:fldChar w:fldCharType="begin"/>
    </w:r>
    <w:r w:rsidRPr="007C5416">
      <w:rPr>
        <w:rFonts w:ascii="Arial" w:hAnsi="Arial" w:cs="Arial"/>
        <w:bCs/>
        <w:sz w:val="18"/>
        <w:szCs w:val="18"/>
      </w:rPr>
      <w:instrText>NUMPAGES</w:instrText>
    </w:r>
    <w:r w:rsidRPr="007C5416">
      <w:rPr>
        <w:rFonts w:ascii="Arial" w:hAnsi="Arial" w:cs="Arial"/>
        <w:bCs/>
        <w:sz w:val="18"/>
        <w:szCs w:val="18"/>
      </w:rPr>
      <w:fldChar w:fldCharType="separate"/>
    </w:r>
    <w:r w:rsidR="00DA1D84">
      <w:rPr>
        <w:rFonts w:ascii="Arial" w:hAnsi="Arial" w:cs="Arial"/>
        <w:bCs/>
        <w:noProof/>
        <w:sz w:val="18"/>
        <w:szCs w:val="18"/>
      </w:rPr>
      <w:t>2</w:t>
    </w:r>
    <w:r w:rsidRPr="007C5416">
      <w:rPr>
        <w:rFonts w:ascii="Arial" w:hAnsi="Arial" w:cs="Arial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7D9" w:rsidRDefault="001957D9" w:rsidP="00333EFE">
    <w:pPr>
      <w:pStyle w:val="Stopka"/>
      <w:jc w:val="right"/>
      <w:rPr>
        <w:rFonts w:ascii="Arial" w:hAnsi="Arial" w:cs="Arial"/>
      </w:rPr>
    </w:pPr>
  </w:p>
  <w:p w:rsidR="00C81424" w:rsidRPr="00C81424" w:rsidRDefault="00333EFE" w:rsidP="00C81424">
    <w:pPr>
      <w:pStyle w:val="Stopka"/>
      <w:jc w:val="right"/>
      <w:rPr>
        <w:rFonts w:ascii="Arial" w:hAnsi="Arial" w:cs="Arial"/>
        <w:sz w:val="18"/>
        <w:szCs w:val="18"/>
      </w:rPr>
    </w:pPr>
    <w:r w:rsidRPr="00C81424">
      <w:rPr>
        <w:rFonts w:ascii="Arial" w:hAnsi="Arial" w:cs="Arial"/>
        <w:sz w:val="18"/>
        <w:szCs w:val="18"/>
      </w:rPr>
      <w:t>Str</w:t>
    </w:r>
    <w:r w:rsidR="00C81424">
      <w:rPr>
        <w:rFonts w:ascii="Arial" w:hAnsi="Arial" w:cs="Arial"/>
        <w:sz w:val="18"/>
        <w:szCs w:val="18"/>
      </w:rPr>
      <w:t>.</w:t>
    </w:r>
    <w:r w:rsidRPr="00C81424">
      <w:rPr>
        <w:rFonts w:ascii="Arial" w:hAnsi="Arial" w:cs="Arial"/>
        <w:sz w:val="18"/>
        <w:szCs w:val="18"/>
      </w:rPr>
      <w:t xml:space="preserve"> </w:t>
    </w:r>
    <w:r w:rsidRPr="00C81424">
      <w:rPr>
        <w:rFonts w:ascii="Arial" w:hAnsi="Arial" w:cs="Arial"/>
        <w:bCs/>
        <w:sz w:val="18"/>
        <w:szCs w:val="18"/>
      </w:rPr>
      <w:fldChar w:fldCharType="begin"/>
    </w:r>
    <w:r w:rsidRPr="00C81424">
      <w:rPr>
        <w:rFonts w:ascii="Arial" w:hAnsi="Arial" w:cs="Arial"/>
        <w:bCs/>
        <w:sz w:val="18"/>
        <w:szCs w:val="18"/>
      </w:rPr>
      <w:instrText>PAGE</w:instrText>
    </w:r>
    <w:r w:rsidRPr="00C81424">
      <w:rPr>
        <w:rFonts w:ascii="Arial" w:hAnsi="Arial" w:cs="Arial"/>
        <w:bCs/>
        <w:sz w:val="18"/>
        <w:szCs w:val="18"/>
      </w:rPr>
      <w:fldChar w:fldCharType="separate"/>
    </w:r>
    <w:r w:rsidR="00DA1D84">
      <w:rPr>
        <w:rFonts w:ascii="Arial" w:hAnsi="Arial" w:cs="Arial"/>
        <w:bCs/>
        <w:noProof/>
        <w:sz w:val="18"/>
        <w:szCs w:val="18"/>
      </w:rPr>
      <w:t>1</w:t>
    </w:r>
    <w:r w:rsidRPr="00C81424">
      <w:rPr>
        <w:rFonts w:ascii="Arial" w:hAnsi="Arial" w:cs="Arial"/>
        <w:bCs/>
        <w:sz w:val="18"/>
        <w:szCs w:val="18"/>
      </w:rPr>
      <w:fldChar w:fldCharType="end"/>
    </w:r>
    <w:r w:rsidRPr="00C81424">
      <w:rPr>
        <w:rFonts w:ascii="Arial" w:hAnsi="Arial" w:cs="Arial"/>
        <w:sz w:val="18"/>
        <w:szCs w:val="18"/>
      </w:rPr>
      <w:t xml:space="preserve"> </w:t>
    </w:r>
    <w:r w:rsidR="00C81424">
      <w:rPr>
        <w:rFonts w:ascii="Arial" w:hAnsi="Arial" w:cs="Arial"/>
        <w:sz w:val="18"/>
        <w:szCs w:val="18"/>
      </w:rPr>
      <w:t>/</w:t>
    </w:r>
    <w:r w:rsidRPr="00C81424">
      <w:rPr>
        <w:rFonts w:ascii="Arial" w:hAnsi="Arial" w:cs="Arial"/>
        <w:sz w:val="18"/>
        <w:szCs w:val="18"/>
      </w:rPr>
      <w:t xml:space="preserve"> </w:t>
    </w:r>
    <w:r w:rsidRPr="00C81424">
      <w:rPr>
        <w:rFonts w:ascii="Arial" w:hAnsi="Arial" w:cs="Arial"/>
        <w:bCs/>
        <w:sz w:val="18"/>
        <w:szCs w:val="18"/>
      </w:rPr>
      <w:fldChar w:fldCharType="begin"/>
    </w:r>
    <w:r w:rsidRPr="00C81424">
      <w:rPr>
        <w:rFonts w:ascii="Arial" w:hAnsi="Arial" w:cs="Arial"/>
        <w:bCs/>
        <w:sz w:val="18"/>
        <w:szCs w:val="18"/>
      </w:rPr>
      <w:instrText>NUMPAGES</w:instrText>
    </w:r>
    <w:r w:rsidRPr="00C81424">
      <w:rPr>
        <w:rFonts w:ascii="Arial" w:hAnsi="Arial" w:cs="Arial"/>
        <w:bCs/>
        <w:sz w:val="18"/>
        <w:szCs w:val="18"/>
      </w:rPr>
      <w:fldChar w:fldCharType="separate"/>
    </w:r>
    <w:r w:rsidR="00DA1D84">
      <w:rPr>
        <w:rFonts w:ascii="Arial" w:hAnsi="Arial" w:cs="Arial"/>
        <w:bCs/>
        <w:noProof/>
        <w:sz w:val="18"/>
        <w:szCs w:val="18"/>
      </w:rPr>
      <w:t>2</w:t>
    </w:r>
    <w:r w:rsidRPr="00C81424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471" w:rsidRDefault="00272471">
      <w:r>
        <w:separator/>
      </w:r>
    </w:p>
  </w:footnote>
  <w:footnote w:type="continuationSeparator" w:id="0">
    <w:p w:rsidR="00272471" w:rsidRDefault="0027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 w:val="0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00"/>
      <w:numFmt w:val="lowerRoman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500"/>
      <w:numFmt w:val="lowerRoman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1803685D"/>
    <w:multiLevelType w:val="hybridMultilevel"/>
    <w:tmpl w:val="C144DD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8098D"/>
    <w:multiLevelType w:val="hybridMultilevel"/>
    <w:tmpl w:val="FC3E9EE2"/>
    <w:lvl w:ilvl="0" w:tplc="F8767D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6F3150"/>
    <w:multiLevelType w:val="hybridMultilevel"/>
    <w:tmpl w:val="110A13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F0D33"/>
    <w:multiLevelType w:val="hybridMultilevel"/>
    <w:tmpl w:val="5D4CAC5A"/>
    <w:lvl w:ilvl="0" w:tplc="93AE225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36"/>
    <w:rsid w:val="00007970"/>
    <w:rsid w:val="0001312B"/>
    <w:rsid w:val="0001411A"/>
    <w:rsid w:val="000345FE"/>
    <w:rsid w:val="00042D20"/>
    <w:rsid w:val="00045271"/>
    <w:rsid w:val="00045CD5"/>
    <w:rsid w:val="00054DD6"/>
    <w:rsid w:val="000571EC"/>
    <w:rsid w:val="00072A78"/>
    <w:rsid w:val="00076607"/>
    <w:rsid w:val="00076F61"/>
    <w:rsid w:val="000912C4"/>
    <w:rsid w:val="00093462"/>
    <w:rsid w:val="000B1149"/>
    <w:rsid w:val="000B172E"/>
    <w:rsid w:val="000B1E67"/>
    <w:rsid w:val="000B5929"/>
    <w:rsid w:val="000D6756"/>
    <w:rsid w:val="000E3686"/>
    <w:rsid w:val="000E572A"/>
    <w:rsid w:val="000E69FD"/>
    <w:rsid w:val="00102FEB"/>
    <w:rsid w:val="00113178"/>
    <w:rsid w:val="00114F69"/>
    <w:rsid w:val="001158C5"/>
    <w:rsid w:val="00120EE0"/>
    <w:rsid w:val="00123BBA"/>
    <w:rsid w:val="00131129"/>
    <w:rsid w:val="001404CB"/>
    <w:rsid w:val="00151793"/>
    <w:rsid w:val="0015249C"/>
    <w:rsid w:val="00155480"/>
    <w:rsid w:val="00156E06"/>
    <w:rsid w:val="001623AC"/>
    <w:rsid w:val="00173292"/>
    <w:rsid w:val="00175867"/>
    <w:rsid w:val="00184EBC"/>
    <w:rsid w:val="00186662"/>
    <w:rsid w:val="00195069"/>
    <w:rsid w:val="001957D9"/>
    <w:rsid w:val="001A1E6B"/>
    <w:rsid w:val="001C31B6"/>
    <w:rsid w:val="001C76EA"/>
    <w:rsid w:val="001D2BFD"/>
    <w:rsid w:val="001D2F50"/>
    <w:rsid w:val="001D4938"/>
    <w:rsid w:val="001D6C6A"/>
    <w:rsid w:val="001F1F9E"/>
    <w:rsid w:val="00211A5A"/>
    <w:rsid w:val="002273B9"/>
    <w:rsid w:val="00235B55"/>
    <w:rsid w:val="00237A17"/>
    <w:rsid w:val="002414D4"/>
    <w:rsid w:val="00265CD4"/>
    <w:rsid w:val="00272471"/>
    <w:rsid w:val="00273C1D"/>
    <w:rsid w:val="00274AB8"/>
    <w:rsid w:val="002847C6"/>
    <w:rsid w:val="0029044B"/>
    <w:rsid w:val="0029175D"/>
    <w:rsid w:val="002933A3"/>
    <w:rsid w:val="00294112"/>
    <w:rsid w:val="002A02F2"/>
    <w:rsid w:val="002A0DD9"/>
    <w:rsid w:val="002A0F20"/>
    <w:rsid w:val="002B3D65"/>
    <w:rsid w:val="002B778F"/>
    <w:rsid w:val="002C2F4A"/>
    <w:rsid w:val="002C44EC"/>
    <w:rsid w:val="002C6281"/>
    <w:rsid w:val="002D4B70"/>
    <w:rsid w:val="002E69EA"/>
    <w:rsid w:val="002F1B85"/>
    <w:rsid w:val="002F2985"/>
    <w:rsid w:val="002F29A6"/>
    <w:rsid w:val="0030149E"/>
    <w:rsid w:val="00305E69"/>
    <w:rsid w:val="00312EEB"/>
    <w:rsid w:val="00322BE4"/>
    <w:rsid w:val="00333EFE"/>
    <w:rsid w:val="00334F85"/>
    <w:rsid w:val="00343E06"/>
    <w:rsid w:val="00346AF0"/>
    <w:rsid w:val="00360ACF"/>
    <w:rsid w:val="00360CE6"/>
    <w:rsid w:val="0037028D"/>
    <w:rsid w:val="003719F3"/>
    <w:rsid w:val="00372EA7"/>
    <w:rsid w:val="00382BB3"/>
    <w:rsid w:val="003972E8"/>
    <w:rsid w:val="00397C23"/>
    <w:rsid w:val="003A043C"/>
    <w:rsid w:val="003A75C3"/>
    <w:rsid w:val="003C790A"/>
    <w:rsid w:val="003D2770"/>
    <w:rsid w:val="003E1568"/>
    <w:rsid w:val="003E325C"/>
    <w:rsid w:val="003E781E"/>
    <w:rsid w:val="003F0E4C"/>
    <w:rsid w:val="003F10F7"/>
    <w:rsid w:val="003F3FEE"/>
    <w:rsid w:val="00406B92"/>
    <w:rsid w:val="00407545"/>
    <w:rsid w:val="0042114E"/>
    <w:rsid w:val="00423A28"/>
    <w:rsid w:val="00424C9A"/>
    <w:rsid w:val="00430852"/>
    <w:rsid w:val="00445EA3"/>
    <w:rsid w:val="004532B0"/>
    <w:rsid w:val="004631B1"/>
    <w:rsid w:val="0046735C"/>
    <w:rsid w:val="0047128B"/>
    <w:rsid w:val="00472648"/>
    <w:rsid w:val="00484D5E"/>
    <w:rsid w:val="004B22CD"/>
    <w:rsid w:val="004B451A"/>
    <w:rsid w:val="004B7FCF"/>
    <w:rsid w:val="004C031E"/>
    <w:rsid w:val="004C065C"/>
    <w:rsid w:val="004C6C71"/>
    <w:rsid w:val="004C6FD4"/>
    <w:rsid w:val="004D1DAC"/>
    <w:rsid w:val="004E09A8"/>
    <w:rsid w:val="004E0E01"/>
    <w:rsid w:val="004F44F2"/>
    <w:rsid w:val="005114CB"/>
    <w:rsid w:val="005210C9"/>
    <w:rsid w:val="0052539A"/>
    <w:rsid w:val="00526862"/>
    <w:rsid w:val="005317E8"/>
    <w:rsid w:val="00535D7B"/>
    <w:rsid w:val="0054007A"/>
    <w:rsid w:val="005455DD"/>
    <w:rsid w:val="00547CE2"/>
    <w:rsid w:val="005547E9"/>
    <w:rsid w:val="005566B8"/>
    <w:rsid w:val="00556DA2"/>
    <w:rsid w:val="005770B6"/>
    <w:rsid w:val="005809F1"/>
    <w:rsid w:val="00581FFA"/>
    <w:rsid w:val="00582735"/>
    <w:rsid w:val="0058725A"/>
    <w:rsid w:val="0059008D"/>
    <w:rsid w:val="00597504"/>
    <w:rsid w:val="005A14A8"/>
    <w:rsid w:val="005A2B5D"/>
    <w:rsid w:val="005A4897"/>
    <w:rsid w:val="005B44AD"/>
    <w:rsid w:val="005B4B7C"/>
    <w:rsid w:val="005C17CA"/>
    <w:rsid w:val="005C6CC6"/>
    <w:rsid w:val="005C7741"/>
    <w:rsid w:val="005D0B54"/>
    <w:rsid w:val="005D1B57"/>
    <w:rsid w:val="005D23F1"/>
    <w:rsid w:val="005D3991"/>
    <w:rsid w:val="005E58C9"/>
    <w:rsid w:val="005E5EC4"/>
    <w:rsid w:val="005E7D8E"/>
    <w:rsid w:val="005F0042"/>
    <w:rsid w:val="005F7CB5"/>
    <w:rsid w:val="0060536C"/>
    <w:rsid w:val="00613DC8"/>
    <w:rsid w:val="00614105"/>
    <w:rsid w:val="0061610F"/>
    <w:rsid w:val="00636848"/>
    <w:rsid w:val="00640860"/>
    <w:rsid w:val="00645434"/>
    <w:rsid w:val="00650598"/>
    <w:rsid w:val="006538B1"/>
    <w:rsid w:val="0066110F"/>
    <w:rsid w:val="00661B02"/>
    <w:rsid w:val="00676E3A"/>
    <w:rsid w:val="006819F5"/>
    <w:rsid w:val="006841B8"/>
    <w:rsid w:val="006845F8"/>
    <w:rsid w:val="0068727C"/>
    <w:rsid w:val="00694BB5"/>
    <w:rsid w:val="006A0969"/>
    <w:rsid w:val="006B3FB1"/>
    <w:rsid w:val="006B695E"/>
    <w:rsid w:val="006C1779"/>
    <w:rsid w:val="006C24E9"/>
    <w:rsid w:val="006C5004"/>
    <w:rsid w:val="006D2211"/>
    <w:rsid w:val="006F0EC5"/>
    <w:rsid w:val="006F1CDC"/>
    <w:rsid w:val="006F1DF9"/>
    <w:rsid w:val="0071321E"/>
    <w:rsid w:val="00714714"/>
    <w:rsid w:val="00716006"/>
    <w:rsid w:val="00717130"/>
    <w:rsid w:val="00730118"/>
    <w:rsid w:val="007333C7"/>
    <w:rsid w:val="00735ABA"/>
    <w:rsid w:val="0073643F"/>
    <w:rsid w:val="00737ABF"/>
    <w:rsid w:val="007426C5"/>
    <w:rsid w:val="007446E6"/>
    <w:rsid w:val="00747B4D"/>
    <w:rsid w:val="00750B52"/>
    <w:rsid w:val="007552F1"/>
    <w:rsid w:val="00760298"/>
    <w:rsid w:val="00760363"/>
    <w:rsid w:val="00761EE8"/>
    <w:rsid w:val="007636BE"/>
    <w:rsid w:val="00784748"/>
    <w:rsid w:val="007970B5"/>
    <w:rsid w:val="007A74CF"/>
    <w:rsid w:val="007A7674"/>
    <w:rsid w:val="007B5F5C"/>
    <w:rsid w:val="007C1152"/>
    <w:rsid w:val="007C1CE1"/>
    <w:rsid w:val="007C5416"/>
    <w:rsid w:val="007D3565"/>
    <w:rsid w:val="007D5D8B"/>
    <w:rsid w:val="007D60B3"/>
    <w:rsid w:val="007E46A2"/>
    <w:rsid w:val="008072C7"/>
    <w:rsid w:val="008158F0"/>
    <w:rsid w:val="0082033D"/>
    <w:rsid w:val="00831651"/>
    <w:rsid w:val="00850AC0"/>
    <w:rsid w:val="008521AB"/>
    <w:rsid w:val="0086503D"/>
    <w:rsid w:val="008655C2"/>
    <w:rsid w:val="00870058"/>
    <w:rsid w:val="0087284E"/>
    <w:rsid w:val="00875C6F"/>
    <w:rsid w:val="00876AF7"/>
    <w:rsid w:val="00891145"/>
    <w:rsid w:val="00893D1B"/>
    <w:rsid w:val="008A18D3"/>
    <w:rsid w:val="008A435B"/>
    <w:rsid w:val="008C1452"/>
    <w:rsid w:val="008C403C"/>
    <w:rsid w:val="008D63EF"/>
    <w:rsid w:val="008F254B"/>
    <w:rsid w:val="008F4B24"/>
    <w:rsid w:val="0090163C"/>
    <w:rsid w:val="00924E02"/>
    <w:rsid w:val="00941DBB"/>
    <w:rsid w:val="0097547A"/>
    <w:rsid w:val="00983736"/>
    <w:rsid w:val="009856FE"/>
    <w:rsid w:val="00995B59"/>
    <w:rsid w:val="009A3EDC"/>
    <w:rsid w:val="009B1DDF"/>
    <w:rsid w:val="009B27DC"/>
    <w:rsid w:val="009C12E9"/>
    <w:rsid w:val="009D34FB"/>
    <w:rsid w:val="009D3BF4"/>
    <w:rsid w:val="009E2F2A"/>
    <w:rsid w:val="009E6C1E"/>
    <w:rsid w:val="009F0D83"/>
    <w:rsid w:val="009F38A6"/>
    <w:rsid w:val="009F7B25"/>
    <w:rsid w:val="00A0508C"/>
    <w:rsid w:val="00A21B58"/>
    <w:rsid w:val="00A35224"/>
    <w:rsid w:val="00A47CCC"/>
    <w:rsid w:val="00A700FD"/>
    <w:rsid w:val="00A97733"/>
    <w:rsid w:val="00A97900"/>
    <w:rsid w:val="00AC4EFD"/>
    <w:rsid w:val="00AC6036"/>
    <w:rsid w:val="00AD1963"/>
    <w:rsid w:val="00AD2CA1"/>
    <w:rsid w:val="00AD46E9"/>
    <w:rsid w:val="00AD6E5D"/>
    <w:rsid w:val="00AD7636"/>
    <w:rsid w:val="00AE5540"/>
    <w:rsid w:val="00AF4521"/>
    <w:rsid w:val="00AF7B0C"/>
    <w:rsid w:val="00AF7E6E"/>
    <w:rsid w:val="00B15496"/>
    <w:rsid w:val="00B1619B"/>
    <w:rsid w:val="00B32536"/>
    <w:rsid w:val="00B32DE3"/>
    <w:rsid w:val="00B4103F"/>
    <w:rsid w:val="00B458B1"/>
    <w:rsid w:val="00B533C6"/>
    <w:rsid w:val="00B53B1F"/>
    <w:rsid w:val="00B64542"/>
    <w:rsid w:val="00B65DB7"/>
    <w:rsid w:val="00B66B4D"/>
    <w:rsid w:val="00B7423C"/>
    <w:rsid w:val="00B81394"/>
    <w:rsid w:val="00B83019"/>
    <w:rsid w:val="00B8459E"/>
    <w:rsid w:val="00B86FBC"/>
    <w:rsid w:val="00BA0436"/>
    <w:rsid w:val="00BA111E"/>
    <w:rsid w:val="00BC0453"/>
    <w:rsid w:val="00BC223A"/>
    <w:rsid w:val="00BD2D46"/>
    <w:rsid w:val="00BD353A"/>
    <w:rsid w:val="00BD4C9A"/>
    <w:rsid w:val="00BD6076"/>
    <w:rsid w:val="00BE172E"/>
    <w:rsid w:val="00BF18FD"/>
    <w:rsid w:val="00BF72BD"/>
    <w:rsid w:val="00C0714B"/>
    <w:rsid w:val="00C15958"/>
    <w:rsid w:val="00C17DAC"/>
    <w:rsid w:val="00C21FB3"/>
    <w:rsid w:val="00C32C80"/>
    <w:rsid w:val="00C464AA"/>
    <w:rsid w:val="00C50156"/>
    <w:rsid w:val="00C56AC2"/>
    <w:rsid w:val="00C6071F"/>
    <w:rsid w:val="00C62685"/>
    <w:rsid w:val="00C62EBA"/>
    <w:rsid w:val="00C72092"/>
    <w:rsid w:val="00C765DB"/>
    <w:rsid w:val="00C81424"/>
    <w:rsid w:val="00C95CDF"/>
    <w:rsid w:val="00CA23BD"/>
    <w:rsid w:val="00CA631F"/>
    <w:rsid w:val="00CA632B"/>
    <w:rsid w:val="00CA707E"/>
    <w:rsid w:val="00CB4C54"/>
    <w:rsid w:val="00CC3E99"/>
    <w:rsid w:val="00CD6CDE"/>
    <w:rsid w:val="00CD7B64"/>
    <w:rsid w:val="00CE106E"/>
    <w:rsid w:val="00CF1157"/>
    <w:rsid w:val="00CF3864"/>
    <w:rsid w:val="00CF4C6F"/>
    <w:rsid w:val="00CF68E8"/>
    <w:rsid w:val="00D00DD8"/>
    <w:rsid w:val="00D01BD6"/>
    <w:rsid w:val="00D03329"/>
    <w:rsid w:val="00D039E0"/>
    <w:rsid w:val="00D05164"/>
    <w:rsid w:val="00D17E73"/>
    <w:rsid w:val="00D22C41"/>
    <w:rsid w:val="00D22EE4"/>
    <w:rsid w:val="00D23CE0"/>
    <w:rsid w:val="00D25483"/>
    <w:rsid w:val="00D2717C"/>
    <w:rsid w:val="00D33A70"/>
    <w:rsid w:val="00D4292D"/>
    <w:rsid w:val="00D4380A"/>
    <w:rsid w:val="00D43AA3"/>
    <w:rsid w:val="00D55E61"/>
    <w:rsid w:val="00D666FD"/>
    <w:rsid w:val="00D77025"/>
    <w:rsid w:val="00D8020B"/>
    <w:rsid w:val="00D93F59"/>
    <w:rsid w:val="00DA1D84"/>
    <w:rsid w:val="00DA6441"/>
    <w:rsid w:val="00DB0D3C"/>
    <w:rsid w:val="00DB4212"/>
    <w:rsid w:val="00DB4888"/>
    <w:rsid w:val="00DC2816"/>
    <w:rsid w:val="00DD0102"/>
    <w:rsid w:val="00DE0A7A"/>
    <w:rsid w:val="00DE3967"/>
    <w:rsid w:val="00DE4388"/>
    <w:rsid w:val="00DE5159"/>
    <w:rsid w:val="00DF296A"/>
    <w:rsid w:val="00DF3E75"/>
    <w:rsid w:val="00E03D3C"/>
    <w:rsid w:val="00E069B5"/>
    <w:rsid w:val="00E213DC"/>
    <w:rsid w:val="00E24659"/>
    <w:rsid w:val="00E26441"/>
    <w:rsid w:val="00E30F33"/>
    <w:rsid w:val="00E35250"/>
    <w:rsid w:val="00E35430"/>
    <w:rsid w:val="00E379FB"/>
    <w:rsid w:val="00E41993"/>
    <w:rsid w:val="00E42186"/>
    <w:rsid w:val="00E44A44"/>
    <w:rsid w:val="00E44E5C"/>
    <w:rsid w:val="00E46A4B"/>
    <w:rsid w:val="00E67927"/>
    <w:rsid w:val="00E7140C"/>
    <w:rsid w:val="00E80CFA"/>
    <w:rsid w:val="00E84FED"/>
    <w:rsid w:val="00EA13A1"/>
    <w:rsid w:val="00EA17CC"/>
    <w:rsid w:val="00EA4253"/>
    <w:rsid w:val="00EA5D6A"/>
    <w:rsid w:val="00EB11DC"/>
    <w:rsid w:val="00EB2F73"/>
    <w:rsid w:val="00EB5B49"/>
    <w:rsid w:val="00EB5CDC"/>
    <w:rsid w:val="00EB70B5"/>
    <w:rsid w:val="00EB7A86"/>
    <w:rsid w:val="00EC3D5D"/>
    <w:rsid w:val="00EC42B3"/>
    <w:rsid w:val="00ED1824"/>
    <w:rsid w:val="00ED3986"/>
    <w:rsid w:val="00ED58D6"/>
    <w:rsid w:val="00ED77CA"/>
    <w:rsid w:val="00ED7A4D"/>
    <w:rsid w:val="00EE2C88"/>
    <w:rsid w:val="00EF1FB5"/>
    <w:rsid w:val="00EF2342"/>
    <w:rsid w:val="00EF274A"/>
    <w:rsid w:val="00EF3C21"/>
    <w:rsid w:val="00EF6B9A"/>
    <w:rsid w:val="00F05761"/>
    <w:rsid w:val="00F20C7D"/>
    <w:rsid w:val="00F216E2"/>
    <w:rsid w:val="00F24189"/>
    <w:rsid w:val="00F254B4"/>
    <w:rsid w:val="00F27F6A"/>
    <w:rsid w:val="00F36B33"/>
    <w:rsid w:val="00F411A8"/>
    <w:rsid w:val="00F4286B"/>
    <w:rsid w:val="00F433CA"/>
    <w:rsid w:val="00F43A24"/>
    <w:rsid w:val="00F43F6E"/>
    <w:rsid w:val="00F453B2"/>
    <w:rsid w:val="00F468F0"/>
    <w:rsid w:val="00F60468"/>
    <w:rsid w:val="00F60F93"/>
    <w:rsid w:val="00F63D2A"/>
    <w:rsid w:val="00F65A71"/>
    <w:rsid w:val="00F717D1"/>
    <w:rsid w:val="00F748AE"/>
    <w:rsid w:val="00F93DAE"/>
    <w:rsid w:val="00F9686A"/>
    <w:rsid w:val="00FB0419"/>
    <w:rsid w:val="00FB1FB9"/>
    <w:rsid w:val="00FC1D36"/>
    <w:rsid w:val="00FE0C2C"/>
    <w:rsid w:val="00FE2780"/>
    <w:rsid w:val="00FE779B"/>
    <w:rsid w:val="00F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4:docId w14:val="5265F9E7"/>
  <w15:chartTrackingRefBased/>
  <w15:docId w15:val="{02AE15CB-B7FC-4BF9-B310-550590BD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customStyle="1" w:styleId="Tekstpodstawowy1">
    <w:name w:val="Tekst podstawowy1"/>
    <w:rPr>
      <w:color w:val="000000"/>
      <w:sz w:val="24"/>
      <w:lang w:val="en-US"/>
    </w:rPr>
  </w:style>
  <w:style w:type="paragraph" w:styleId="Tekstpodstawowy3">
    <w:name w:val="Body Text 3"/>
    <w:basedOn w:val="Normalny"/>
    <w:rPr>
      <w:rFonts w:ascii="Arial" w:hAnsi="Arial"/>
      <w:color w:val="000000"/>
      <w:sz w:val="22"/>
    </w:rPr>
  </w:style>
  <w:style w:type="paragraph" w:styleId="Tekstpodstawowywcity">
    <w:name w:val="Body Text Indent"/>
    <w:basedOn w:val="Normalny"/>
    <w:pPr>
      <w:ind w:left="567" w:firstLine="567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ind w:firstLine="567"/>
    </w:pPr>
    <w:rPr>
      <w:rFonts w:ascii="Arial" w:hAnsi="Arial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sz w:val="32"/>
    </w:rPr>
  </w:style>
  <w:style w:type="paragraph" w:styleId="Podtytu">
    <w:name w:val="Subtitle"/>
    <w:basedOn w:val="Normalny"/>
    <w:qFormat/>
    <w:pPr>
      <w:jc w:val="center"/>
    </w:pPr>
    <w:rPr>
      <w:rFonts w:ascii="Arial" w:hAnsi="Arial"/>
      <w:b/>
      <w:sz w:val="32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wcity3">
    <w:name w:val="Body Text Indent 3"/>
    <w:basedOn w:val="Normalny"/>
    <w:pPr>
      <w:ind w:firstLine="360"/>
    </w:pPr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character" w:customStyle="1" w:styleId="br21">
    <w:name w:val="br21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Normalny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CF3864"/>
    <w:rPr>
      <w:b/>
      <w:bCs/>
    </w:rPr>
  </w:style>
  <w:style w:type="paragraph" w:customStyle="1" w:styleId="WW-Tekstpodstawowywcity3">
    <w:name w:val="WW-Tekst podstawowy wcięty 3"/>
    <w:basedOn w:val="Normalny"/>
    <w:rsid w:val="000B1E67"/>
    <w:pPr>
      <w:suppressAutoHyphens/>
      <w:spacing w:before="1238"/>
      <w:ind w:left="1044"/>
      <w:jc w:val="both"/>
    </w:pPr>
    <w:rPr>
      <w:sz w:val="28"/>
      <w:lang w:eastAsia="ar-SA"/>
    </w:rPr>
  </w:style>
  <w:style w:type="table" w:styleId="Tabela-Siatka">
    <w:name w:val="Table Grid"/>
    <w:basedOn w:val="Standardowy"/>
    <w:rsid w:val="00274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1404CB"/>
  </w:style>
  <w:style w:type="paragraph" w:styleId="Akapitzlist">
    <w:name w:val="List Paragraph"/>
    <w:basedOn w:val="Normalny"/>
    <w:qFormat/>
    <w:rsid w:val="00076607"/>
    <w:pPr>
      <w:ind w:left="708"/>
    </w:pPr>
  </w:style>
  <w:style w:type="character" w:customStyle="1" w:styleId="Nagwek2Znak">
    <w:name w:val="Nagłówek 2 Znak"/>
    <w:link w:val="Nagwek2"/>
    <w:rsid w:val="002F29A6"/>
    <w:rPr>
      <w:rFonts w:ascii="Arial" w:hAnsi="Arial"/>
      <w:b/>
      <w:sz w:val="28"/>
    </w:rPr>
  </w:style>
  <w:style w:type="character" w:customStyle="1" w:styleId="ng-binding">
    <w:name w:val="ng-binding"/>
    <w:basedOn w:val="Domylnaczcionkaakapitu"/>
    <w:rsid w:val="00343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3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rzizielonagora.wp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99472-47C7-4596-8DA3-B65E1A2796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93B98A-507F-45FC-93AF-959AA370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Firma</Company>
  <LinksUpToDate>false</LinksUpToDate>
  <CharactersWithSpaces>5419</CharactersWithSpaces>
  <SharedDoc>false</SharedDoc>
  <HLinks>
    <vt:vector size="12" baseType="variant">
      <vt:variant>
        <vt:i4>6291482</vt:i4>
      </vt:variant>
      <vt:variant>
        <vt:i4>3</vt:i4>
      </vt:variant>
      <vt:variant>
        <vt:i4>0</vt:i4>
      </vt:variant>
      <vt:variant>
        <vt:i4>5</vt:i4>
      </vt:variant>
      <vt:variant>
        <vt:lpwstr>http://www.platformazakupowa.pl/pn/rzi_zielonagora</vt:lpwstr>
      </vt:variant>
      <vt:variant>
        <vt:lpwstr/>
      </vt:variant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Komputer18</dc:creator>
  <cp:keywords/>
  <cp:lastModifiedBy>Bizoń Joanna</cp:lastModifiedBy>
  <cp:revision>27</cp:revision>
  <cp:lastPrinted>2022-06-01T10:49:00Z</cp:lastPrinted>
  <dcterms:created xsi:type="dcterms:W3CDTF">2020-12-22T07:22:00Z</dcterms:created>
  <dcterms:modified xsi:type="dcterms:W3CDTF">2022-06-01T10:49:00Z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f92a9d07-f45b-4b24-8344-26644eaaf588</vt:lpwstr>
  </property>
  <property fmtid="{D5CDD505-2E9C-101B-9397-08002B2CF9AE}" pid="3" name="bjSaver">
    <vt:lpwstr>NFdIM0XpRyahNNmEoucJhsumlSppMBxP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